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  <w:gridCol w:w="3969"/>
      </w:tblGrid>
      <w:tr w:rsidR="003B3881" w14:paraId="08707E54" w14:textId="77777777" w:rsidTr="00464459">
        <w:trPr>
          <w:trHeight w:hRule="exact" w:val="1588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78FF21FE" w14:textId="54CEF33D" w:rsidR="003B3881" w:rsidRPr="0020014F" w:rsidRDefault="003B3881" w:rsidP="00A85C83">
            <w:pPr>
              <w:pStyle w:val="Platzhalter"/>
            </w:pPr>
            <w:proofErr w:type="gramStart"/>
            <w:r w:rsidRPr="00A85C83">
              <w:rPr>
                <w:b/>
                <w:bCs/>
              </w:rPr>
              <w:t>{{ LEITBEHOERDE</w:t>
            </w:r>
            <w:proofErr w:type="gramEnd"/>
            <w:r w:rsidRPr="00A85C83">
              <w:rPr>
                <w:b/>
                <w:bCs/>
              </w:rPr>
              <w:t>_NAME }}</w:t>
            </w:r>
          </w:p>
          <w:sdt>
            <w:sdtPr>
              <w:rPr>
                <w:sz w:val="18"/>
                <w:szCs w:val="18"/>
              </w:rPr>
              <w:id w:val="-1600098089"/>
              <w:placeholder>
                <w:docPart w:val="68340CA7072D490EA18BA85A9338BC39"/>
              </w:placeholder>
              <w:showingPlcHdr/>
            </w:sdtPr>
            <w:sdtEndPr/>
            <w:sdtContent>
              <w:p w14:paraId="6EC81258" w14:textId="65BF0505" w:rsidR="003B3881" w:rsidRPr="00903B5C" w:rsidRDefault="00067E80" w:rsidP="00464459">
                <w:pPr>
                  <w:pStyle w:val="Kopfzeile"/>
                  <w:tabs>
                    <w:tab w:val="clear" w:pos="4536"/>
                    <w:tab w:val="clear" w:pos="9072"/>
                  </w:tabs>
                  <w:rPr>
                    <w:sz w:val="18"/>
                    <w:szCs w:val="18"/>
                  </w:rPr>
                </w:pPr>
                <w:r w:rsidRPr="00067E80">
                  <w:rPr>
                    <w:rFonts w:eastAsiaTheme="minorHAnsi"/>
                    <w:sz w:val="18"/>
                    <w:szCs w:val="18"/>
                    <w:shd w:val="clear" w:color="auto" w:fill="FBE4D5" w:themeFill="accent2" w:themeFillTint="33"/>
                  </w:rPr>
                  <w:t>Baubehörde eingeben</w:t>
                </w:r>
              </w:p>
            </w:sdtContent>
          </w:sdt>
          <w:p w14:paraId="0C74AA97" w14:textId="77777777" w:rsidR="003B3881" w:rsidRPr="00903B5C" w:rsidRDefault="003B3881" w:rsidP="00903B5C">
            <w:pPr>
              <w:pStyle w:val="Platzhalter"/>
              <w:rPr>
                <w:sz w:val="18"/>
                <w:szCs w:val="18"/>
              </w:rPr>
            </w:pPr>
            <w:proofErr w:type="gramStart"/>
            <w:r w:rsidRPr="00903B5C">
              <w:rPr>
                <w:sz w:val="18"/>
                <w:szCs w:val="18"/>
              </w:rPr>
              <w:t>{{ LEITBEHOERDE</w:t>
            </w:r>
            <w:proofErr w:type="gramEnd"/>
            <w:r w:rsidRPr="00903B5C">
              <w:rPr>
                <w:sz w:val="18"/>
                <w:szCs w:val="18"/>
              </w:rPr>
              <w:t>_ADRESSE_1 }}</w:t>
            </w:r>
          </w:p>
          <w:p w14:paraId="72C116A1" w14:textId="77777777" w:rsidR="003B3881" w:rsidRPr="00903B5C" w:rsidRDefault="003B3881" w:rsidP="00903B5C">
            <w:pPr>
              <w:pStyle w:val="Platzhalter"/>
              <w:rPr>
                <w:sz w:val="18"/>
                <w:szCs w:val="18"/>
              </w:rPr>
            </w:pPr>
            <w:proofErr w:type="gramStart"/>
            <w:r w:rsidRPr="00903B5C">
              <w:rPr>
                <w:sz w:val="18"/>
                <w:szCs w:val="18"/>
              </w:rPr>
              <w:t>{{ LEITBEHOERDE</w:t>
            </w:r>
            <w:proofErr w:type="gramEnd"/>
            <w:r w:rsidRPr="00903B5C">
              <w:rPr>
                <w:sz w:val="18"/>
                <w:szCs w:val="18"/>
              </w:rPr>
              <w:t>_ADRESSE_2 }}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748E0C08" w14:textId="77777777" w:rsidR="003B3881" w:rsidRPr="006A06FF" w:rsidRDefault="003B3881" w:rsidP="00464459">
            <w:pPr>
              <w:tabs>
                <w:tab w:val="right" w:pos="3752"/>
              </w:tabs>
              <w:jc w:val="both"/>
              <w:rPr>
                <w:b/>
                <w:bCs/>
                <w:szCs w:val="22"/>
              </w:rPr>
            </w:pPr>
          </w:p>
        </w:tc>
      </w:tr>
    </w:tbl>
    <w:p w14:paraId="353988D3" w14:textId="6D685094" w:rsidR="00B92EA0" w:rsidRPr="00067E80" w:rsidRDefault="00067E80" w:rsidP="00067E80">
      <w:pPr>
        <w:pStyle w:val="Titel"/>
      </w:pPr>
      <w:r w:rsidRPr="00067E80">
        <w:rPr>
          <w:rStyle w:val="Fett"/>
          <w:b/>
          <w:bCs w:val="0"/>
          <w:sz w:val="36"/>
        </w:rPr>
        <w:t>Selbstdeklaration Bauabschluss</w:t>
      </w:r>
    </w:p>
    <w:p w14:paraId="672721FF" w14:textId="77777777" w:rsidR="00BA02FE" w:rsidRPr="00BA02FE" w:rsidRDefault="00BA02FE" w:rsidP="00B92EA0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4"/>
        <w:gridCol w:w="6511"/>
      </w:tblGrid>
      <w:tr w:rsidR="00BB67EE" w:rsidRPr="006A06FF" w14:paraId="43BC0A06" w14:textId="77777777" w:rsidTr="00FC1B4C">
        <w:tc>
          <w:tcPr>
            <w:tcW w:w="2834" w:type="dxa"/>
            <w:shd w:val="clear" w:color="auto" w:fill="auto"/>
          </w:tcPr>
          <w:p w14:paraId="0A242414" w14:textId="5283229E" w:rsidR="00BB67EE" w:rsidRPr="00334324" w:rsidRDefault="00BB67EE" w:rsidP="00FC1B4C">
            <w:pPr>
              <w:ind w:left="57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Dossier-Nummer:</w:t>
            </w:r>
          </w:p>
        </w:tc>
        <w:tc>
          <w:tcPr>
            <w:tcW w:w="6511" w:type="dxa"/>
            <w:shd w:val="clear" w:color="auto" w:fill="auto"/>
          </w:tcPr>
          <w:p w14:paraId="2788BCB4" w14:textId="4C712E53" w:rsidR="00BB67EE" w:rsidRPr="00D6166D" w:rsidRDefault="00BB67EE" w:rsidP="00903B5C">
            <w:pPr>
              <w:pStyle w:val="Platzhalter"/>
            </w:pPr>
            <w:proofErr w:type="gramStart"/>
            <w:r w:rsidRPr="007B0E2C">
              <w:t>{{ DOSSIER</w:t>
            </w:r>
            <w:proofErr w:type="gramEnd"/>
            <w:r w:rsidRPr="007B0E2C">
              <w:t>_NUMMER }}</w:t>
            </w:r>
          </w:p>
        </w:tc>
      </w:tr>
      <w:tr w:rsidR="006E031A" w:rsidRPr="006A06FF" w14:paraId="6A9C52EF" w14:textId="77777777" w:rsidTr="002F78E4">
        <w:tc>
          <w:tcPr>
            <w:tcW w:w="2834" w:type="dxa"/>
            <w:shd w:val="clear" w:color="auto" w:fill="auto"/>
          </w:tcPr>
          <w:p w14:paraId="79E901B8" w14:textId="77777777" w:rsidR="006E031A" w:rsidRDefault="006E031A" w:rsidP="002F78E4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334324">
              <w:rPr>
                <w:rFonts w:cs="Arial"/>
                <w:b/>
                <w:bCs/>
                <w:szCs w:val="22"/>
              </w:rPr>
              <w:t>Gesuchsteller/in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511" w:type="dxa"/>
            <w:shd w:val="clear" w:color="auto" w:fill="auto"/>
          </w:tcPr>
          <w:p w14:paraId="7AF3FB6F" w14:textId="77777777" w:rsidR="006E031A" w:rsidRPr="00F329A7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ALLE_GESUCHSTELLER_LISTE %}</w:t>
            </w:r>
          </w:p>
          <w:p w14:paraId="7D01BA72" w14:textId="77777777" w:rsidR="006E031A" w:rsidRDefault="006E031A" w:rsidP="002F78E4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ALLE_GESUCHSTELLER_LISTE|length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465AA19F" w14:textId="77777777" w:rsidR="006E031A" w:rsidRPr="00903B5C" w:rsidRDefault="006E031A" w:rsidP="002F78E4">
            <w:pPr>
              <w:ind w:left="357" w:hanging="357"/>
            </w:pPr>
            <w:r w:rsidRPr="0074141E">
              <w:rPr>
                <w:rFonts w:cs="Arial"/>
                <w:sz w:val="18"/>
                <w:szCs w:val="18"/>
              </w:rPr>
              <w:t>●</w:t>
            </w:r>
            <w:r>
              <w:rPr>
                <w:rFonts w:cs="Arial"/>
                <w:sz w:val="18"/>
                <w:szCs w:val="18"/>
              </w:rPr>
              <w:tab/>
            </w:r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1DF7347E" w14:textId="77777777" w:rsidR="006E031A" w:rsidRDefault="006E031A" w:rsidP="002F78E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2FA5968C" w14:textId="77777777" w:rsidR="006E031A" w:rsidRPr="00F329A7" w:rsidRDefault="006E031A" w:rsidP="002F78E4">
            <w:pPr>
              <w:ind w:left="357"/>
            </w:pPr>
            <w:r w:rsidRPr="00F329A7">
              <w:t>vertreten durch</w:t>
            </w:r>
          </w:p>
          <w:p w14:paraId="7E8D4B5A" w14:textId="77777777" w:rsidR="006E031A" w:rsidRPr="00903B5C" w:rsidRDefault="006E031A" w:rsidP="002F78E4">
            <w:pPr>
              <w:ind w:left="357"/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0D90BB60" w14:textId="77777777" w:rsidR="006E031A" w:rsidRPr="00F329A7" w:rsidRDefault="006E031A" w:rsidP="002F78E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04711923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01DDFD3B" w14:textId="77777777" w:rsidR="006E031A" w:rsidRPr="00903B5C" w:rsidRDefault="006E031A" w:rsidP="002F78E4"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3C4865AC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40715BE4" w14:textId="77777777" w:rsidR="006E031A" w:rsidRPr="00F329A7" w:rsidRDefault="006E031A" w:rsidP="002F78E4">
            <w:r w:rsidRPr="00F329A7">
              <w:t>vertreten durch</w:t>
            </w:r>
          </w:p>
          <w:p w14:paraId="57DF1397" w14:textId="77777777" w:rsidR="006E031A" w:rsidRPr="00903B5C" w:rsidRDefault="006E031A" w:rsidP="002F78E4"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23FF78ED" w14:textId="77777777" w:rsidR="006E031A" w:rsidRPr="0013074F" w:rsidRDefault="006E031A" w:rsidP="002F78E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>endif</w:t>
            </w:r>
            <w:proofErr w:type="spellEnd"/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1ACED33F" w14:textId="77777777" w:rsidR="006E031A" w:rsidRPr="002F298F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0B8AE5BE" w14:textId="77777777" w:rsidR="006E031A" w:rsidRPr="007B0E2C" w:rsidRDefault="006E031A" w:rsidP="002F78E4">
            <w:pPr>
              <w:rPr>
                <w:rFonts w:cs="Arial"/>
                <w:color w:val="00B050"/>
                <w:szCs w:val="22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</w:tc>
      </w:tr>
      <w:tr w:rsidR="006E031A" w:rsidRPr="006A06FF" w14:paraId="6085329E" w14:textId="77777777" w:rsidTr="002F78E4">
        <w:tc>
          <w:tcPr>
            <w:tcW w:w="2834" w:type="dxa"/>
            <w:shd w:val="clear" w:color="auto" w:fill="auto"/>
          </w:tcPr>
          <w:p w14:paraId="0A267B69" w14:textId="77777777" w:rsidR="006E031A" w:rsidRPr="00334324" w:rsidRDefault="006E031A" w:rsidP="002F78E4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175814">
              <w:rPr>
                <w:rFonts w:cs="Arial"/>
                <w:b/>
                <w:bCs/>
                <w:szCs w:val="22"/>
              </w:rPr>
              <w:t>Grundeigentümer</w:t>
            </w:r>
            <w:r>
              <w:rPr>
                <w:rFonts w:cs="Arial"/>
                <w:b/>
                <w:bCs/>
                <w:szCs w:val="22"/>
              </w:rPr>
              <w:t>/in:</w:t>
            </w:r>
          </w:p>
        </w:tc>
        <w:tc>
          <w:tcPr>
            <w:tcW w:w="6511" w:type="dxa"/>
            <w:shd w:val="clear" w:color="auto" w:fill="auto"/>
          </w:tcPr>
          <w:p w14:paraId="015923CB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bookmarkStart w:id="0" w:name="_Hlk177392079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ALLE_GRUNDEIGENTUEMER_LISTE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3BEE282" w14:textId="77777777" w:rsidR="006E031A" w:rsidRPr="00F329A7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GRUNDEIGENTUEMER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 %}</w:t>
            </w:r>
          </w:p>
          <w:p w14:paraId="5D04852B" w14:textId="77777777" w:rsidR="006E031A" w:rsidRDefault="006E031A" w:rsidP="002F78E4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GRUNDEIGENTUEMER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1175B62A" w14:textId="77777777" w:rsidR="006E031A" w:rsidRPr="00F263FD" w:rsidRDefault="006E031A" w:rsidP="006E031A">
            <w:pPr>
              <w:pStyle w:val="Listenabsatz"/>
              <w:numPr>
                <w:ilvl w:val="0"/>
                <w:numId w:val="25"/>
              </w:numPr>
              <w:spacing w:before="0"/>
              <w:ind w:left="357" w:hanging="357"/>
              <w:rPr>
                <w:rFonts w:cs="Arial"/>
                <w:szCs w:val="22"/>
              </w:rPr>
            </w:pPr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6BDA202E" w14:textId="77777777" w:rsidR="006E031A" w:rsidRDefault="006E031A" w:rsidP="002F78E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2A116405" w14:textId="77777777" w:rsidR="006E031A" w:rsidRPr="00F329A7" w:rsidRDefault="006E031A" w:rsidP="002F78E4">
            <w:pPr>
              <w:ind w:left="357"/>
            </w:pPr>
            <w:r w:rsidRPr="00F329A7">
              <w:t>vertreten durch</w:t>
            </w:r>
          </w:p>
          <w:p w14:paraId="7836EF73" w14:textId="77777777" w:rsidR="006E031A" w:rsidRDefault="006E031A" w:rsidP="002F78E4">
            <w:pPr>
              <w:ind w:left="357"/>
              <w:rPr>
                <w:color w:val="00B050"/>
              </w:rPr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6E8D1499" w14:textId="77777777" w:rsidR="006E031A" w:rsidRPr="00F329A7" w:rsidRDefault="006E031A" w:rsidP="002F78E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355C1B4F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29906491" w14:textId="77777777" w:rsidR="006E031A" w:rsidRPr="00903B5C" w:rsidRDefault="006E031A" w:rsidP="002F78E4"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236ED15D" w14:textId="77777777" w:rsidR="006E031A" w:rsidRPr="00F329A7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6D62A996" w14:textId="77777777" w:rsidR="006E031A" w:rsidRPr="00F329A7" w:rsidRDefault="006E031A" w:rsidP="002F78E4">
            <w:pPr>
              <w:ind w:left="37"/>
            </w:pPr>
            <w:r w:rsidRPr="00F329A7">
              <w:t>vertreten durch</w:t>
            </w:r>
          </w:p>
          <w:p w14:paraId="7D10C04C" w14:textId="77777777" w:rsidR="006E031A" w:rsidRPr="00F329A7" w:rsidRDefault="006E031A" w:rsidP="002F78E4">
            <w:pPr>
              <w:ind w:left="37"/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06AE1787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FC94984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481644FD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1961774D" w14:textId="77777777" w:rsidR="006E031A" w:rsidRDefault="006E031A" w:rsidP="002F78E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>el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"Herr" %}</w:t>
            </w:r>
          </w:p>
          <w:p w14:paraId="4B2A9333" w14:textId="77777777" w:rsidR="006E031A" w:rsidRDefault="006E031A" w:rsidP="002F78E4">
            <w:r>
              <w:t>Gesuchsteller</w:t>
            </w:r>
          </w:p>
          <w:p w14:paraId="3B5DD748" w14:textId="77777777" w:rsidR="006E031A" w:rsidRDefault="006E031A" w:rsidP="002F78E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"Frau" %}</w:t>
            </w:r>
          </w:p>
          <w:p w14:paraId="1A18B123" w14:textId="77777777" w:rsidR="006E031A" w:rsidRDefault="006E031A" w:rsidP="002F78E4">
            <w:r>
              <w:t>Gesuchstellerin</w:t>
            </w:r>
          </w:p>
          <w:p w14:paraId="4050463C" w14:textId="77777777" w:rsidR="006E031A" w:rsidRDefault="006E031A" w:rsidP="002F78E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else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62A34050" w14:textId="77777777" w:rsidR="006E031A" w:rsidRPr="00C76490" w:rsidRDefault="006E031A" w:rsidP="002F78E4">
            <w:r w:rsidRPr="00914DF1">
              <w:t>Gesuchsteller/in</w:t>
            </w:r>
          </w:p>
          <w:p w14:paraId="2BE73912" w14:textId="77777777" w:rsidR="006E031A" w:rsidRPr="00F329A7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  <w:bookmarkEnd w:id="0"/>
          </w:p>
        </w:tc>
      </w:tr>
      <w:tr w:rsidR="006E031A" w:rsidRPr="006A06FF" w14:paraId="56CC90EB" w14:textId="77777777" w:rsidTr="002F78E4">
        <w:tc>
          <w:tcPr>
            <w:tcW w:w="2834" w:type="dxa"/>
            <w:shd w:val="clear" w:color="auto" w:fill="auto"/>
          </w:tcPr>
          <w:p w14:paraId="70F3B162" w14:textId="77777777" w:rsidR="006E031A" w:rsidRPr="00175814" w:rsidRDefault="006E031A" w:rsidP="002F78E4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175814">
              <w:rPr>
                <w:rFonts w:cs="Arial"/>
                <w:b/>
                <w:bCs/>
                <w:szCs w:val="22"/>
              </w:rPr>
              <w:t>Projektverfasser/in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511" w:type="dxa"/>
            <w:shd w:val="clear" w:color="auto" w:fill="auto"/>
          </w:tcPr>
          <w:p w14:paraId="4FE90293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_LISTE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3914928D" w14:textId="77777777" w:rsidR="006E031A" w:rsidRPr="00F329A7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 %}</w:t>
            </w:r>
          </w:p>
          <w:p w14:paraId="6546FA32" w14:textId="77777777" w:rsidR="006E031A" w:rsidRDefault="006E031A" w:rsidP="002F78E4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6EF93B3C" w14:textId="77777777" w:rsidR="006E031A" w:rsidRPr="00F263FD" w:rsidRDefault="006E031A" w:rsidP="006E031A">
            <w:pPr>
              <w:pStyle w:val="Listenabsatz"/>
              <w:numPr>
                <w:ilvl w:val="0"/>
                <w:numId w:val="25"/>
              </w:numPr>
              <w:spacing w:before="0"/>
              <w:ind w:left="357" w:hanging="357"/>
              <w:rPr>
                <w:rFonts w:cs="Arial"/>
                <w:szCs w:val="22"/>
              </w:rPr>
            </w:pPr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6A625C4A" w14:textId="77777777" w:rsidR="006E031A" w:rsidRDefault="006E031A" w:rsidP="002F78E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5A7B6783" w14:textId="77777777" w:rsidR="006E031A" w:rsidRPr="00F329A7" w:rsidRDefault="006E031A" w:rsidP="002F78E4">
            <w:pPr>
              <w:ind w:left="357"/>
            </w:pPr>
            <w:r w:rsidRPr="00F329A7">
              <w:lastRenderedPageBreak/>
              <w:t>vertreten durch</w:t>
            </w:r>
          </w:p>
          <w:p w14:paraId="4B3EE441" w14:textId="77777777" w:rsidR="006E031A" w:rsidRPr="00903B5C" w:rsidRDefault="006E031A" w:rsidP="002F78E4">
            <w:pPr>
              <w:ind w:left="357"/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46C77F62" w14:textId="77777777" w:rsidR="006E031A" w:rsidRPr="00F329A7" w:rsidRDefault="006E031A" w:rsidP="002F78E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6E6EB069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277295DF" w14:textId="77777777" w:rsidR="006E031A" w:rsidRPr="00903B5C" w:rsidRDefault="006E031A" w:rsidP="002F78E4"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71EC4AE0" w14:textId="77777777" w:rsidR="006E031A" w:rsidRPr="00F329A7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11015C6D" w14:textId="77777777" w:rsidR="006E031A" w:rsidRPr="00F329A7" w:rsidRDefault="006E031A" w:rsidP="002F78E4">
            <w:pPr>
              <w:ind w:left="37"/>
            </w:pPr>
            <w:r w:rsidRPr="00F329A7">
              <w:t>vertreten durch</w:t>
            </w:r>
          </w:p>
          <w:p w14:paraId="7C438E8C" w14:textId="77777777" w:rsidR="006E031A" w:rsidRPr="00F329A7" w:rsidRDefault="006E031A" w:rsidP="002F78E4">
            <w:pPr>
              <w:ind w:left="37"/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46C07F9A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61EC22C4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3AFEA1A7" w14:textId="77777777" w:rsidR="006E031A" w:rsidRDefault="006E031A" w:rsidP="002F78E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58C6573" w14:textId="77777777" w:rsidR="006E031A" w:rsidRDefault="006E031A" w:rsidP="002F78E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>el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"Herr" %}</w:t>
            </w:r>
          </w:p>
          <w:p w14:paraId="061CC832" w14:textId="77777777" w:rsidR="006E031A" w:rsidRDefault="006E031A" w:rsidP="002F78E4">
            <w:r>
              <w:t>Gesuchsteller</w:t>
            </w:r>
          </w:p>
          <w:p w14:paraId="1938CA5B" w14:textId="77777777" w:rsidR="006E031A" w:rsidRDefault="006E031A" w:rsidP="002F78E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"Frau" %}</w:t>
            </w:r>
          </w:p>
          <w:p w14:paraId="32B7D4A2" w14:textId="77777777" w:rsidR="006E031A" w:rsidRDefault="006E031A" w:rsidP="002F78E4">
            <w:r>
              <w:t>Gesuchstellerin</w:t>
            </w:r>
          </w:p>
          <w:p w14:paraId="516520F2" w14:textId="77777777" w:rsidR="006E031A" w:rsidRDefault="006E031A" w:rsidP="002F78E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else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2FADB271" w14:textId="77777777" w:rsidR="006E031A" w:rsidRDefault="006E031A" w:rsidP="002F78E4">
            <w:r w:rsidRPr="00914DF1">
              <w:t>Gesuchsteller/in</w:t>
            </w:r>
          </w:p>
          <w:p w14:paraId="35A35A50" w14:textId="77777777" w:rsidR="006E031A" w:rsidRPr="00883853" w:rsidRDefault="006E031A" w:rsidP="002F78E4">
            <w:r w:rsidRPr="00DE29FA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DE29FA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DE29FA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</w:tc>
      </w:tr>
      <w:tr w:rsidR="003C0CB7" w:rsidRPr="006A06FF" w14:paraId="4A9265D1" w14:textId="77777777" w:rsidTr="00FC1B4C">
        <w:tc>
          <w:tcPr>
            <w:tcW w:w="2834" w:type="dxa"/>
            <w:shd w:val="clear" w:color="auto" w:fill="auto"/>
          </w:tcPr>
          <w:p w14:paraId="06C14786" w14:textId="77777777" w:rsidR="003C0CB7" w:rsidRPr="00175814" w:rsidRDefault="003C0CB7" w:rsidP="00FC1B4C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175814">
              <w:rPr>
                <w:rFonts w:cs="Arial"/>
                <w:b/>
                <w:bCs/>
                <w:szCs w:val="22"/>
              </w:rPr>
              <w:lastRenderedPageBreak/>
              <w:t>Bauvorhaben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511" w:type="dxa"/>
            <w:shd w:val="clear" w:color="auto" w:fill="auto"/>
          </w:tcPr>
          <w:p w14:paraId="3FE18AB0" w14:textId="77777777" w:rsidR="003C0CB7" w:rsidRPr="00D6166D" w:rsidRDefault="003C0CB7" w:rsidP="00903B5C">
            <w:pPr>
              <w:pStyle w:val="Platzhalter"/>
            </w:pPr>
            <w:proofErr w:type="gramStart"/>
            <w:r w:rsidRPr="00D6166D">
              <w:t>{{ BESCHREIBUNG</w:t>
            </w:r>
            <w:proofErr w:type="gramEnd"/>
            <w:r w:rsidRPr="00D6166D">
              <w:t>_BAUVORHABEN }}</w:t>
            </w:r>
          </w:p>
        </w:tc>
      </w:tr>
      <w:tr w:rsidR="003C0CB7" w:rsidRPr="006A06FF" w14:paraId="55B379BB" w14:textId="77777777" w:rsidTr="00FC1B4C">
        <w:tc>
          <w:tcPr>
            <w:tcW w:w="2834" w:type="dxa"/>
            <w:shd w:val="clear" w:color="auto" w:fill="auto"/>
          </w:tcPr>
          <w:p w14:paraId="6D58E1A2" w14:textId="52552270" w:rsidR="003C0CB7" w:rsidRPr="00DD248B" w:rsidRDefault="003C0CB7" w:rsidP="00FC1B4C">
            <w:pPr>
              <w:ind w:left="57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Adresse:</w:t>
            </w:r>
          </w:p>
        </w:tc>
        <w:tc>
          <w:tcPr>
            <w:tcW w:w="6511" w:type="dxa"/>
            <w:shd w:val="clear" w:color="auto" w:fill="auto"/>
          </w:tcPr>
          <w:p w14:paraId="05D4F479" w14:textId="77777777" w:rsidR="003C0CB7" w:rsidRPr="00D6166D" w:rsidRDefault="003C0CB7" w:rsidP="00903B5C">
            <w:pPr>
              <w:pStyle w:val="Platzhalter"/>
              <w:rPr>
                <w:highlight w:val="green"/>
              </w:rPr>
            </w:pPr>
            <w:bookmarkStart w:id="1" w:name="_Hlk176878812"/>
            <w:proofErr w:type="gramStart"/>
            <w:r w:rsidRPr="00D6166D">
              <w:t>{{ ADRESSE</w:t>
            </w:r>
            <w:proofErr w:type="gramEnd"/>
            <w:r w:rsidRPr="00D6166D">
              <w:t xml:space="preserve"> }}</w:t>
            </w:r>
            <w:bookmarkEnd w:id="1"/>
          </w:p>
        </w:tc>
      </w:tr>
      <w:tr w:rsidR="003C0CB7" w:rsidRPr="006A06FF" w14:paraId="113B9395" w14:textId="77777777" w:rsidTr="00FC1B4C">
        <w:tc>
          <w:tcPr>
            <w:tcW w:w="2834" w:type="dxa"/>
            <w:shd w:val="clear" w:color="auto" w:fill="auto"/>
          </w:tcPr>
          <w:p w14:paraId="6151E87A" w14:textId="77777777" w:rsidR="003C0CB7" w:rsidRPr="00175814" w:rsidRDefault="003C0CB7" w:rsidP="00FC1B4C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175814">
              <w:rPr>
                <w:rFonts w:cs="Arial"/>
                <w:b/>
                <w:bCs/>
                <w:szCs w:val="22"/>
              </w:rPr>
              <w:t>Grund</w:t>
            </w:r>
            <w:r>
              <w:rPr>
                <w:rFonts w:cs="Arial"/>
                <w:b/>
                <w:bCs/>
                <w:szCs w:val="22"/>
              </w:rPr>
              <w:t>stücksnummer:</w:t>
            </w:r>
          </w:p>
        </w:tc>
        <w:tc>
          <w:tcPr>
            <w:tcW w:w="6511" w:type="dxa"/>
            <w:shd w:val="clear" w:color="auto" w:fill="auto"/>
          </w:tcPr>
          <w:p w14:paraId="1E507F97" w14:textId="77777777" w:rsidR="003C0CB7" w:rsidRPr="00D6166D" w:rsidRDefault="003C0CB7" w:rsidP="00067E80">
            <w:pPr>
              <w:pStyle w:val="Platzhalter"/>
            </w:pPr>
            <w:proofErr w:type="gramStart"/>
            <w:r w:rsidRPr="00D6166D">
              <w:t xml:space="preserve">{{ </w:t>
            </w:r>
            <w:r w:rsidRPr="00067E80">
              <w:t>GRUNDSTUECK</w:t>
            </w:r>
            <w:proofErr w:type="gramEnd"/>
            <w:r w:rsidRPr="00D6166D">
              <w:t xml:space="preserve"> }}</w:t>
            </w:r>
          </w:p>
        </w:tc>
      </w:tr>
      <w:tr w:rsidR="003C0CB7" w:rsidRPr="006A06FF" w14:paraId="540214B4" w14:textId="77777777" w:rsidTr="00FC1B4C">
        <w:tc>
          <w:tcPr>
            <w:tcW w:w="2834" w:type="dxa"/>
            <w:shd w:val="clear" w:color="auto" w:fill="auto"/>
          </w:tcPr>
          <w:p w14:paraId="359978CC" w14:textId="77777777" w:rsidR="003C0CB7" w:rsidRPr="00175814" w:rsidRDefault="003C0CB7" w:rsidP="00FC1B4C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334324">
              <w:rPr>
                <w:rFonts w:cs="Arial"/>
                <w:b/>
                <w:bCs/>
                <w:szCs w:val="22"/>
              </w:rPr>
              <w:t>Eingereicht am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511" w:type="dxa"/>
            <w:shd w:val="clear" w:color="auto" w:fill="auto"/>
          </w:tcPr>
          <w:p w14:paraId="5BBBF064" w14:textId="77777777" w:rsidR="003C0CB7" w:rsidRPr="00067E80" w:rsidRDefault="003C0CB7" w:rsidP="00067E80">
            <w:pPr>
              <w:pStyle w:val="Platzhalter"/>
            </w:pPr>
            <w:proofErr w:type="gramStart"/>
            <w:r w:rsidRPr="00067E80">
              <w:t>{{ BAUEINGABE</w:t>
            </w:r>
            <w:proofErr w:type="gramEnd"/>
            <w:r w:rsidRPr="00067E80">
              <w:t>_DATUM }}</w:t>
            </w:r>
          </w:p>
        </w:tc>
      </w:tr>
      <w:tr w:rsidR="00067E80" w:rsidRPr="006A06FF" w14:paraId="3EF092F1" w14:textId="77777777" w:rsidTr="00FC1B4C">
        <w:tc>
          <w:tcPr>
            <w:tcW w:w="2834" w:type="dxa"/>
            <w:shd w:val="clear" w:color="auto" w:fill="auto"/>
          </w:tcPr>
          <w:p w14:paraId="1A82BAD7" w14:textId="1E1C4F88" w:rsidR="00067E80" w:rsidRPr="00334324" w:rsidRDefault="00067E80" w:rsidP="00FC1B4C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067E80">
              <w:rPr>
                <w:rFonts w:cs="Arial"/>
                <w:b/>
                <w:bCs/>
                <w:szCs w:val="22"/>
              </w:rPr>
              <w:t>Publiziert am:</w:t>
            </w:r>
          </w:p>
        </w:tc>
        <w:tc>
          <w:tcPr>
            <w:tcW w:w="6511" w:type="dxa"/>
            <w:shd w:val="clear" w:color="auto" w:fill="auto"/>
          </w:tcPr>
          <w:p w14:paraId="24467B2F" w14:textId="5316F7E7" w:rsidR="00067E80" w:rsidRPr="00067E80" w:rsidRDefault="00067E80" w:rsidP="00067E80">
            <w:proofErr w:type="gramStart"/>
            <w:r w:rsidRPr="00067E80">
              <w:rPr>
                <w:rStyle w:val="PlatzhalterZchn"/>
              </w:rPr>
              <w:t>{{ PUBLIKATION</w:t>
            </w:r>
            <w:proofErr w:type="gramEnd"/>
            <w:r w:rsidRPr="00067E80">
              <w:rPr>
                <w:rStyle w:val="PlatzhalterZchn"/>
              </w:rPr>
              <w:t>_START }}</w:t>
            </w:r>
            <w:r w:rsidRPr="00067E80">
              <w:t xml:space="preserve"> </w:t>
            </w:r>
            <w:r>
              <w:t>-</w:t>
            </w:r>
            <w:r w:rsidRPr="00067E80">
              <w:t xml:space="preserve"> </w:t>
            </w:r>
            <w:r w:rsidRPr="00067E80">
              <w:rPr>
                <w:rStyle w:val="PlatzhalterZchn"/>
              </w:rPr>
              <w:t>{{ PUBLIKATION_ENDE }}</w:t>
            </w:r>
          </w:p>
        </w:tc>
      </w:tr>
    </w:tbl>
    <w:p w14:paraId="0E5BA466" w14:textId="77777777" w:rsidR="003C0CB7" w:rsidRDefault="003C0CB7" w:rsidP="0069448E"/>
    <w:tbl>
      <w:tblPr>
        <w:tblStyle w:val="Tabellenraster"/>
        <w:tblW w:w="9351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47"/>
        <w:gridCol w:w="6798"/>
        <w:gridCol w:w="6"/>
      </w:tblGrid>
      <w:tr w:rsidR="00067E80" w:rsidRPr="006A06FF" w14:paraId="425CF66E" w14:textId="77777777" w:rsidTr="00324F1D">
        <w:trPr>
          <w:gridAfter w:val="1"/>
          <w:wAfter w:w="6" w:type="dxa"/>
        </w:trPr>
        <w:tc>
          <w:tcPr>
            <w:tcW w:w="934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auto"/>
          </w:tcPr>
          <w:p w14:paraId="5CB5B7E7" w14:textId="77777777" w:rsidR="00067E80" w:rsidRPr="00971D19" w:rsidRDefault="00067E80" w:rsidP="00324F1D">
            <w:pPr>
              <w:rPr>
                <w:rFonts w:cs="Arial"/>
                <w:b/>
                <w:bCs/>
                <w:szCs w:val="22"/>
              </w:rPr>
            </w:pPr>
            <w:r w:rsidRPr="00971D19">
              <w:rPr>
                <w:b/>
                <w:bCs/>
              </w:rPr>
              <w:t>Das Bauvorhaben ist gemäss Auflagen und Bedingungen der Baubewilligung abgeschlossen:</w:t>
            </w:r>
          </w:p>
        </w:tc>
      </w:tr>
      <w:tr w:rsidR="00067E80" w:rsidRPr="006A06FF" w14:paraId="1440A5D7" w14:textId="77777777" w:rsidTr="00324F1D">
        <w:trPr>
          <w:gridAfter w:val="1"/>
          <w:wAfter w:w="6" w:type="dxa"/>
        </w:trPr>
        <w:tc>
          <w:tcPr>
            <w:tcW w:w="9345" w:type="dxa"/>
            <w:gridSpan w:val="2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auto"/>
          </w:tcPr>
          <w:p w14:paraId="0366A7D1" w14:textId="77777777" w:rsidR="00067E80" w:rsidRPr="00971D19" w:rsidRDefault="00F41DA5" w:rsidP="00324F1D">
            <w:sdt>
              <w:sdtPr>
                <w:id w:val="-670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7E80" w:rsidRPr="00067E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7E80">
              <w:t xml:space="preserve"> Ja</w:t>
            </w:r>
          </w:p>
        </w:tc>
      </w:tr>
      <w:tr w:rsidR="00067E80" w:rsidRPr="006A06FF" w14:paraId="61EBC629" w14:textId="77777777" w:rsidTr="00324F1D">
        <w:trPr>
          <w:gridAfter w:val="1"/>
          <w:wAfter w:w="6" w:type="dxa"/>
        </w:trPr>
        <w:tc>
          <w:tcPr>
            <w:tcW w:w="9345" w:type="dxa"/>
            <w:gridSpan w:val="2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auto"/>
          </w:tcPr>
          <w:p w14:paraId="0F26E354" w14:textId="77777777" w:rsidR="00067E80" w:rsidRPr="00291424" w:rsidRDefault="00F41DA5" w:rsidP="00324F1D">
            <w:pPr>
              <w:rPr>
                <w:shd w:val="clear" w:color="auto" w:fill="D9E2F3" w:themeFill="accent1" w:themeFillTint="33"/>
              </w:rPr>
            </w:pPr>
            <w:sdt>
              <w:sdtPr>
                <w:id w:val="642014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7E80" w:rsidRPr="00067E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7E80">
              <w:t xml:space="preserve"> Nein (Die Abweichungen sind untenstehend aufzuführen)</w:t>
            </w:r>
          </w:p>
        </w:tc>
      </w:tr>
      <w:tr w:rsidR="00067E80" w:rsidRPr="006A06FF" w14:paraId="0E5B5024" w14:textId="77777777" w:rsidTr="00F41DA5">
        <w:tc>
          <w:tcPr>
            <w:tcW w:w="2547" w:type="dxa"/>
            <w:tcBorders>
              <w:top w:val="nil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auto"/>
          </w:tcPr>
          <w:p w14:paraId="2D1DF906" w14:textId="77777777" w:rsidR="00067E80" w:rsidRPr="00971D19" w:rsidRDefault="00067E80" w:rsidP="00324F1D">
            <w:pPr>
              <w:ind w:lef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Abweichungen</w:t>
            </w:r>
          </w:p>
        </w:tc>
        <w:sdt>
          <w:sdtPr>
            <w:rPr>
              <w:rFonts w:cs="Arial"/>
              <w:szCs w:val="22"/>
            </w:rPr>
            <w:id w:val="-1726371552"/>
            <w:placeholder>
              <w:docPart w:val="60EC0B3A49BD45EAA5F089181D4339FC"/>
            </w:placeholder>
            <w:showingPlcHdr/>
          </w:sdtPr>
          <w:sdtEndPr/>
          <w:sdtContent>
            <w:tc>
              <w:tcPr>
                <w:tcW w:w="6804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D9D9D9" w:themeColor="background1" w:themeShade="D9"/>
                </w:tcBorders>
                <w:shd w:val="clear" w:color="auto" w:fill="auto"/>
              </w:tcPr>
              <w:p w14:paraId="0F7B759A" w14:textId="10A42B4E" w:rsidR="00067E80" w:rsidRPr="00971D19" w:rsidRDefault="00067E80" w:rsidP="00324F1D">
                <w:pPr>
                  <w:rPr>
                    <w:rFonts w:cs="Arial"/>
                    <w:szCs w:val="22"/>
                  </w:rPr>
                </w:pPr>
                <w:r w:rsidRPr="00067E80">
                  <w:rPr>
                    <w:rFonts w:eastAsiaTheme="minorHAnsi"/>
                    <w:shd w:val="clear" w:color="auto" w:fill="FBE4D5" w:themeFill="accent2" w:themeFillTint="33"/>
                  </w:rPr>
                  <w:t>Abweichungen eingeben</w:t>
                </w:r>
              </w:p>
            </w:tc>
          </w:sdtContent>
        </w:sdt>
      </w:tr>
      <w:tr w:rsidR="00F41DA5" w:rsidRPr="006A06FF" w14:paraId="1D5C0C3E" w14:textId="77777777" w:rsidTr="00F41DA5">
        <w:tc>
          <w:tcPr>
            <w:tcW w:w="2547" w:type="dxa"/>
            <w:tcBorders>
              <w:top w:val="nil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shd w:val="clear" w:color="auto" w:fill="auto"/>
          </w:tcPr>
          <w:p w14:paraId="4AAD2135" w14:textId="30D3F09D" w:rsidR="00F41DA5" w:rsidRDefault="00F41DA5" w:rsidP="00324F1D">
            <w:pPr>
              <w:ind w:lef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Bauvollendung</w:t>
            </w:r>
          </w:p>
        </w:tc>
        <w:sdt>
          <w:sdtPr>
            <w:rPr>
              <w:rFonts w:cs="Arial"/>
              <w:szCs w:val="22"/>
            </w:rPr>
            <w:id w:val="-399378105"/>
            <w:placeholder>
              <w:docPart w:val="DefaultPlaceholder_-1854013437"/>
            </w:placeholder>
            <w:showingPlcHdr/>
            <w:date>
              <w:dateFormat w:val="dd.MM.yyyy"/>
              <w:lid w:val="de-CH"/>
              <w:storeMappedDataAs w:val="dateTime"/>
              <w:calendar w:val="gregorian"/>
            </w:date>
          </w:sdtPr>
          <w:sdtContent>
            <w:tc>
              <w:tcPr>
                <w:tcW w:w="6804" w:type="dxa"/>
                <w:gridSpan w:val="2"/>
                <w:tcBorders>
                  <w:top w:val="nil"/>
                  <w:left w:val="nil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auto"/>
              </w:tcPr>
              <w:p w14:paraId="6EDFDE32" w14:textId="27FA6D85" w:rsidR="00F41DA5" w:rsidRDefault="00F41DA5" w:rsidP="00324F1D">
                <w:pPr>
                  <w:rPr>
                    <w:rFonts w:cs="Arial"/>
                    <w:szCs w:val="22"/>
                  </w:rPr>
                </w:pPr>
                <w:r w:rsidRPr="00F41DA5">
                  <w:rPr>
                    <w:shd w:val="clear" w:color="auto" w:fill="FBE4D5" w:themeFill="accent2" w:themeFillTint="33"/>
                  </w:rPr>
                  <w:t>Datum eingeben</w:t>
                </w:r>
              </w:p>
            </w:tc>
          </w:sdtContent>
        </w:sdt>
      </w:tr>
      <w:tr w:rsidR="00067E80" w:rsidRPr="00140675" w14:paraId="02E0C06A" w14:textId="77777777" w:rsidTr="00324F1D">
        <w:trPr>
          <w:gridAfter w:val="1"/>
          <w:wAfter w:w="6" w:type="dxa"/>
        </w:trPr>
        <w:tc>
          <w:tcPr>
            <w:tcW w:w="9345" w:type="dxa"/>
            <w:gridSpan w:val="2"/>
            <w:tcBorders>
              <w:top w:val="dotted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auto"/>
          </w:tcPr>
          <w:p w14:paraId="601E3B96" w14:textId="77777777" w:rsidR="00067E80" w:rsidRPr="00140675" w:rsidRDefault="00067E80" w:rsidP="00324F1D">
            <w:pPr>
              <w:rPr>
                <w:rFonts w:cs="Arial"/>
                <w:sz w:val="8"/>
                <w:szCs w:val="8"/>
              </w:rPr>
            </w:pPr>
          </w:p>
        </w:tc>
      </w:tr>
      <w:tr w:rsidR="00067E80" w:rsidRPr="006A06FF" w14:paraId="213489E1" w14:textId="77777777" w:rsidTr="00324F1D">
        <w:trPr>
          <w:gridAfter w:val="1"/>
          <w:wAfter w:w="6" w:type="dxa"/>
        </w:trPr>
        <w:tc>
          <w:tcPr>
            <w:tcW w:w="934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auto"/>
          </w:tcPr>
          <w:p w14:paraId="03424A99" w14:textId="77777777" w:rsidR="00067E80" w:rsidRPr="00971D19" w:rsidRDefault="00067E80" w:rsidP="00324F1D">
            <w:pPr>
              <w:rPr>
                <w:rFonts w:cs="Arial"/>
                <w:b/>
                <w:bCs/>
                <w:szCs w:val="22"/>
              </w:rPr>
            </w:pPr>
            <w:r w:rsidRPr="007E6181">
              <w:rPr>
                <w:b/>
                <w:bCs/>
              </w:rPr>
              <w:t xml:space="preserve">Die </w:t>
            </w:r>
            <w:proofErr w:type="gramStart"/>
            <w:r w:rsidRPr="00067E80">
              <w:rPr>
                <w:rStyle w:val="PlatzhalterZchn"/>
                <w:b/>
                <w:bCs/>
              </w:rPr>
              <w:t>{{ LEITBEHOERDE</w:t>
            </w:r>
            <w:proofErr w:type="gramEnd"/>
            <w:r w:rsidRPr="00067E80">
              <w:rPr>
                <w:rStyle w:val="PlatzhalterZchn"/>
                <w:b/>
                <w:bCs/>
              </w:rPr>
              <w:t>_NAME }}</w:t>
            </w:r>
            <w:r w:rsidRPr="007E6181">
              <w:rPr>
                <w:b/>
                <w:bCs/>
              </w:rPr>
              <w:t xml:space="preserve"> übergibt Ihnen bei Bedarf unentgeltlich ein blaues Standardhausnummernschild. Wünschen Sie ein solches Schild zur Selbstmontage?</w:t>
            </w:r>
          </w:p>
        </w:tc>
      </w:tr>
      <w:tr w:rsidR="00067E80" w:rsidRPr="006A06FF" w14:paraId="767C74FD" w14:textId="77777777" w:rsidTr="00324F1D">
        <w:trPr>
          <w:gridAfter w:val="1"/>
          <w:wAfter w:w="6" w:type="dxa"/>
        </w:trPr>
        <w:tc>
          <w:tcPr>
            <w:tcW w:w="9345" w:type="dxa"/>
            <w:gridSpan w:val="2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auto"/>
          </w:tcPr>
          <w:p w14:paraId="779A5359" w14:textId="77777777" w:rsidR="00067E80" w:rsidRPr="00971D19" w:rsidRDefault="00F41DA5" w:rsidP="00324F1D">
            <w:sdt>
              <w:sdtPr>
                <w:id w:val="-2093605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7E80" w:rsidRPr="00067E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7E80">
              <w:t xml:space="preserve"> Ja</w:t>
            </w:r>
          </w:p>
        </w:tc>
      </w:tr>
      <w:tr w:rsidR="00067E80" w:rsidRPr="006A06FF" w14:paraId="011FFADB" w14:textId="77777777" w:rsidTr="00324F1D">
        <w:trPr>
          <w:gridAfter w:val="1"/>
          <w:wAfter w:w="6" w:type="dxa"/>
        </w:trPr>
        <w:tc>
          <w:tcPr>
            <w:tcW w:w="9345" w:type="dxa"/>
            <w:gridSpan w:val="2"/>
            <w:tcBorders>
              <w:top w:val="nil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14:paraId="1FA11143" w14:textId="77777777" w:rsidR="00067E80" w:rsidRPr="00291424" w:rsidRDefault="00F41DA5" w:rsidP="00324F1D">
            <w:pPr>
              <w:rPr>
                <w:shd w:val="clear" w:color="auto" w:fill="D9E2F3" w:themeFill="accent1" w:themeFillTint="33"/>
              </w:rPr>
            </w:pPr>
            <w:sdt>
              <w:sdtPr>
                <w:id w:val="-1352099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7E80" w:rsidRPr="00067E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7E80">
              <w:t xml:space="preserve"> Nein</w:t>
            </w:r>
          </w:p>
        </w:tc>
      </w:tr>
    </w:tbl>
    <w:p w14:paraId="3DC071E3" w14:textId="77777777" w:rsidR="006710F9" w:rsidRDefault="006710F9" w:rsidP="0069448E"/>
    <w:tbl>
      <w:tblPr>
        <w:tblStyle w:val="Tabellenraster"/>
        <w:tblW w:w="9338" w:type="dxa"/>
        <w:tblInd w:w="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5"/>
        <w:gridCol w:w="4523"/>
      </w:tblGrid>
      <w:tr w:rsidR="00F85F27" w:rsidRPr="00B206E5" w14:paraId="41394356" w14:textId="77777777" w:rsidTr="007972E6">
        <w:tc>
          <w:tcPr>
            <w:tcW w:w="9338" w:type="dxa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tcMar>
              <w:left w:w="0" w:type="dxa"/>
            </w:tcMar>
          </w:tcPr>
          <w:p w14:paraId="5A426C15" w14:textId="77777777" w:rsidR="00F85F27" w:rsidRPr="002F7940" w:rsidRDefault="00F85F27" w:rsidP="00324F1D">
            <w:pPr>
              <w:rPr>
                <w:rFonts w:cs="Arial"/>
                <w:b/>
                <w:bCs/>
                <w:szCs w:val="22"/>
              </w:rPr>
            </w:pPr>
            <w:r w:rsidRPr="002F7940">
              <w:rPr>
                <w:rFonts w:cs="Arial"/>
                <w:b/>
                <w:bCs/>
                <w:szCs w:val="22"/>
              </w:rPr>
              <w:t>Die Richtigkeit der vorgenannten Angaben bestätigt:</w:t>
            </w:r>
          </w:p>
        </w:tc>
      </w:tr>
      <w:tr w:rsidR="007972E6" w:rsidRPr="00B206E5" w14:paraId="0B962730" w14:textId="77777777" w:rsidTr="00351463">
        <w:tc>
          <w:tcPr>
            <w:tcW w:w="48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cMar>
              <w:left w:w="0" w:type="dxa"/>
            </w:tcMar>
          </w:tcPr>
          <w:p w14:paraId="50F60A3C" w14:textId="2D041F8F" w:rsidR="007972E6" w:rsidRPr="00655E7D" w:rsidRDefault="00F41DA5" w:rsidP="00324F1D">
            <w:pPr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-170341898"/>
                <w:placeholder>
                  <w:docPart w:val="03DB4C7C995847B38F57BDCDDD72037A"/>
                </w:placeholder>
                <w:showingPlcHdr/>
              </w:sdtPr>
              <w:sdtEndPr/>
              <w:sdtContent>
                <w:r w:rsidR="007972E6" w:rsidRPr="007972E6">
                  <w:rPr>
                    <w:rFonts w:eastAsiaTheme="minorHAnsi"/>
                    <w:shd w:val="clear" w:color="auto" w:fill="FBE4D5" w:themeFill="accent2" w:themeFillTint="33"/>
                  </w:rPr>
                  <w:t>Ort eingeben</w:t>
                </w:r>
              </w:sdtContent>
            </w:sdt>
            <w:r w:rsidR="007972E6">
              <w:rPr>
                <w:rFonts w:cs="Arial"/>
                <w:szCs w:val="22"/>
              </w:rPr>
              <w:t xml:space="preserve"> / </w:t>
            </w:r>
            <w:sdt>
              <w:sdtPr>
                <w:rPr>
                  <w:rFonts w:cs="Arial"/>
                  <w:szCs w:val="22"/>
                </w:rPr>
                <w:id w:val="2092192482"/>
                <w:placeholder>
                  <w:docPart w:val="F0CEC69F3E0943B2B1C1D0C694E83AB4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7972E6" w:rsidRPr="007972E6">
                  <w:rPr>
                    <w:rFonts w:eastAsiaTheme="minorHAnsi"/>
                    <w:shd w:val="clear" w:color="auto" w:fill="FBE4D5" w:themeFill="accent2" w:themeFillTint="33"/>
                  </w:rPr>
                  <w:t>Datum eingeben</w:t>
                </w:r>
              </w:sdtContent>
            </w:sdt>
          </w:p>
        </w:tc>
        <w:tc>
          <w:tcPr>
            <w:tcW w:w="45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cMar>
              <w:left w:w="0" w:type="dxa"/>
            </w:tcMar>
          </w:tcPr>
          <w:p w14:paraId="5C859446" w14:textId="487E9CA1" w:rsidR="007972E6" w:rsidRPr="00655E7D" w:rsidRDefault="00F41DA5" w:rsidP="00324F1D">
            <w:pPr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2053027533"/>
                <w:placeholder>
                  <w:docPart w:val="ACC75E9A6DF243FAACEC7746924B3FD8"/>
                </w:placeholder>
                <w:showingPlcHdr/>
              </w:sdtPr>
              <w:sdtEndPr/>
              <w:sdtContent>
                <w:r w:rsidR="007972E6" w:rsidRPr="007972E6">
                  <w:rPr>
                    <w:rFonts w:eastAsiaTheme="minorHAnsi"/>
                    <w:shd w:val="clear" w:color="auto" w:fill="FBE4D5" w:themeFill="accent2" w:themeFillTint="33"/>
                  </w:rPr>
                  <w:t>Ort eingeben</w:t>
                </w:r>
              </w:sdtContent>
            </w:sdt>
            <w:r w:rsidR="007972E6">
              <w:rPr>
                <w:rFonts w:cs="Arial"/>
                <w:szCs w:val="22"/>
              </w:rPr>
              <w:t xml:space="preserve"> / </w:t>
            </w:r>
            <w:sdt>
              <w:sdtPr>
                <w:rPr>
                  <w:rFonts w:cs="Arial"/>
                  <w:szCs w:val="22"/>
                </w:rPr>
                <w:id w:val="934013541"/>
                <w:placeholder>
                  <w:docPart w:val="7F32940FAE8143D2B78B691DCF6CD6E5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7972E6" w:rsidRPr="007972E6">
                  <w:rPr>
                    <w:rFonts w:eastAsiaTheme="minorHAnsi"/>
                    <w:shd w:val="clear" w:color="auto" w:fill="FBE4D5" w:themeFill="accent2" w:themeFillTint="33"/>
                  </w:rPr>
                  <w:t>Datum eingeben</w:t>
                </w:r>
              </w:sdtContent>
            </w:sdt>
          </w:p>
        </w:tc>
      </w:tr>
      <w:tr w:rsidR="00F85F27" w:rsidRPr="006A06FF" w14:paraId="17AE7C31" w14:textId="77777777" w:rsidTr="007972E6">
        <w:tc>
          <w:tcPr>
            <w:tcW w:w="48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6A032E" w14:textId="77777777" w:rsidR="00F85F27" w:rsidRPr="00971D19" w:rsidRDefault="00F85F27" w:rsidP="00324F1D">
            <w:pPr>
              <w:spacing w:before="240" w:after="240"/>
              <w:rPr>
                <w:rFonts w:cs="Arial"/>
                <w:szCs w:val="22"/>
              </w:rPr>
            </w:pPr>
          </w:p>
        </w:tc>
        <w:tc>
          <w:tcPr>
            <w:tcW w:w="45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cMar>
              <w:left w:w="0" w:type="dxa"/>
              <w:right w:w="0" w:type="dxa"/>
            </w:tcMar>
          </w:tcPr>
          <w:p w14:paraId="7008ABAA" w14:textId="77777777" w:rsidR="00F85F27" w:rsidRPr="00971D19" w:rsidRDefault="00F85F27" w:rsidP="00324F1D">
            <w:pPr>
              <w:spacing w:before="240" w:after="240"/>
              <w:rPr>
                <w:rFonts w:cs="Arial"/>
                <w:szCs w:val="22"/>
              </w:rPr>
            </w:pPr>
          </w:p>
        </w:tc>
      </w:tr>
      <w:tr w:rsidR="00F85F27" w:rsidRPr="006A06FF" w14:paraId="4AA6846F" w14:textId="77777777" w:rsidTr="007972E6">
        <w:tc>
          <w:tcPr>
            <w:tcW w:w="48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cMar>
              <w:left w:w="0" w:type="dxa"/>
            </w:tcMar>
          </w:tcPr>
          <w:p w14:paraId="1BDF18C7" w14:textId="77777777" w:rsidR="00F85F27" w:rsidRPr="00971D19" w:rsidRDefault="00F85F27" w:rsidP="00324F1D">
            <w:pPr>
              <w:rPr>
                <w:rFonts w:cs="Arial"/>
                <w:szCs w:val="22"/>
              </w:rPr>
            </w:pPr>
            <w:r w:rsidRPr="00175FD4">
              <w:rPr>
                <w:rFonts w:cs="Arial"/>
                <w:szCs w:val="22"/>
              </w:rPr>
              <w:t>Unterschrift</w:t>
            </w:r>
            <w:r>
              <w:rPr>
                <w:rFonts w:cs="Arial"/>
                <w:szCs w:val="22"/>
              </w:rPr>
              <w:t xml:space="preserve"> </w:t>
            </w:r>
            <w:r w:rsidRPr="00175FD4">
              <w:rPr>
                <w:rFonts w:cs="Arial"/>
                <w:szCs w:val="22"/>
              </w:rPr>
              <w:t>Gesuchsteller/in</w:t>
            </w:r>
          </w:p>
        </w:tc>
        <w:tc>
          <w:tcPr>
            <w:tcW w:w="45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cMar>
              <w:left w:w="0" w:type="dxa"/>
            </w:tcMar>
          </w:tcPr>
          <w:p w14:paraId="58C64DE1" w14:textId="77777777" w:rsidR="00F85F27" w:rsidRPr="00971D19" w:rsidRDefault="00F85F27" w:rsidP="00324F1D">
            <w:pPr>
              <w:rPr>
                <w:rFonts w:cs="Arial"/>
                <w:szCs w:val="22"/>
              </w:rPr>
            </w:pPr>
            <w:r w:rsidRPr="00175FD4">
              <w:rPr>
                <w:rFonts w:cs="Arial"/>
                <w:szCs w:val="22"/>
              </w:rPr>
              <w:t>Unterschrift</w:t>
            </w:r>
            <w:r>
              <w:rPr>
                <w:rFonts w:cs="Arial"/>
                <w:szCs w:val="22"/>
              </w:rPr>
              <w:t xml:space="preserve"> </w:t>
            </w:r>
            <w:r w:rsidRPr="004E2AA5">
              <w:rPr>
                <w:rFonts w:cs="Arial"/>
                <w:szCs w:val="22"/>
              </w:rPr>
              <w:t>Projektverfasser</w:t>
            </w:r>
            <w:r>
              <w:rPr>
                <w:rFonts w:cs="Arial"/>
                <w:szCs w:val="22"/>
              </w:rPr>
              <w:t xml:space="preserve">/in / </w:t>
            </w:r>
            <w:r w:rsidRPr="004E2AA5">
              <w:rPr>
                <w:rFonts w:cs="Arial"/>
                <w:szCs w:val="22"/>
              </w:rPr>
              <w:t>Bauleiter/</w:t>
            </w:r>
            <w:r>
              <w:rPr>
                <w:rFonts w:cs="Arial"/>
                <w:szCs w:val="22"/>
              </w:rPr>
              <w:t xml:space="preserve">in / </w:t>
            </w:r>
            <w:r w:rsidRPr="004E2AA5">
              <w:rPr>
                <w:rFonts w:cs="Arial"/>
                <w:szCs w:val="22"/>
              </w:rPr>
              <w:t>Projektverantwortliche</w:t>
            </w:r>
            <w:r>
              <w:rPr>
                <w:rFonts w:cs="Arial"/>
                <w:szCs w:val="22"/>
              </w:rPr>
              <w:t>/r</w:t>
            </w:r>
          </w:p>
        </w:tc>
      </w:tr>
    </w:tbl>
    <w:p w14:paraId="0F0685CE" w14:textId="77777777" w:rsidR="00067E80" w:rsidRDefault="00067E80" w:rsidP="0069448E"/>
    <w:p w14:paraId="492D42A1" w14:textId="77777777" w:rsidR="00067E80" w:rsidRDefault="00067E80" w:rsidP="0069448E"/>
    <w:p w14:paraId="4939AC0F" w14:textId="30E44137" w:rsidR="00067E80" w:rsidRDefault="007972E6" w:rsidP="0069448E">
      <w:r w:rsidRPr="007972E6">
        <w:rPr>
          <w:rStyle w:val="Fett"/>
        </w:rPr>
        <w:t>Die Baubehörde behält sich vor, auf Voranmeldung, trotz eingereichter Selbstdeklaration, im Sinne von Stichproben, Baukontrollen vor Ort durchzuführen.</w:t>
      </w:r>
    </w:p>
    <w:sectPr w:rsidR="00067E80" w:rsidSect="00DF0159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851" w:right="1134" w:bottom="1021" w:left="1418" w:header="284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91E54" w14:textId="77777777" w:rsidR="004B4A79" w:rsidRDefault="004B4A79">
      <w:r>
        <w:separator/>
      </w:r>
    </w:p>
  </w:endnote>
  <w:endnote w:type="continuationSeparator" w:id="0">
    <w:p w14:paraId="22D284FC" w14:textId="77777777" w:rsidR="004B4A79" w:rsidRDefault="004B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30469" w14:textId="77777777" w:rsidR="0032236D" w:rsidRPr="00F85F27" w:rsidRDefault="0032236D" w:rsidP="0032236D">
    <w:pPr>
      <w:pStyle w:val="Kopfzeile"/>
      <w:tabs>
        <w:tab w:val="clear" w:pos="4536"/>
        <w:tab w:val="clear" w:pos="9072"/>
      </w:tabs>
      <w:rPr>
        <w:sz w:val="18"/>
        <w:szCs w:val="18"/>
      </w:rPr>
    </w:pPr>
    <w:proofErr w:type="gramStart"/>
    <w:r w:rsidRPr="00CE301C">
      <w:rPr>
        <w:rStyle w:val="PlatzhalterZchn"/>
        <w:sz w:val="16"/>
        <w:szCs w:val="16"/>
      </w:rPr>
      <w:t>{{ LEITBEHOERDE</w:t>
    </w:r>
    <w:proofErr w:type="gramEnd"/>
    <w:r w:rsidRPr="00CE301C">
      <w:rPr>
        <w:rStyle w:val="PlatzhalterZchn"/>
        <w:sz w:val="16"/>
        <w:szCs w:val="16"/>
      </w:rPr>
      <w:t>_NAME }}</w:t>
    </w:r>
    <w:r w:rsidRPr="00CE301C">
      <w:rPr>
        <w:sz w:val="16"/>
        <w:szCs w:val="16"/>
      </w:rPr>
      <w:t xml:space="preserve"> | </w:t>
    </w:r>
    <w:sdt>
      <w:sdtPr>
        <w:rPr>
          <w:sz w:val="18"/>
          <w:szCs w:val="18"/>
        </w:rPr>
        <w:id w:val="1668204801"/>
        <w:placeholder>
          <w:docPart w:val="7CE4005DC65248D0A95D75664EB32E14"/>
        </w:placeholder>
        <w:showingPlcHdr/>
      </w:sdtPr>
      <w:sdtContent>
        <w:r w:rsidRPr="00F85F27">
          <w:rPr>
            <w:rFonts w:eastAsiaTheme="minorHAnsi"/>
            <w:sz w:val="16"/>
            <w:szCs w:val="16"/>
            <w:shd w:val="clear" w:color="auto" w:fill="FBE4D5" w:themeFill="accent2" w:themeFillTint="33"/>
          </w:rPr>
          <w:t>Baubehörde eingeben</w:t>
        </w:r>
      </w:sdtContent>
    </w:sdt>
    <w:r w:rsidRPr="00CE301C">
      <w:rPr>
        <w:sz w:val="16"/>
        <w:szCs w:val="16"/>
      </w:rPr>
      <w:t xml:space="preserve"> | </w:t>
    </w:r>
    <w:r w:rsidRPr="00CE301C">
      <w:rPr>
        <w:rStyle w:val="PlatzhalterZchn"/>
        <w:sz w:val="16"/>
        <w:szCs w:val="16"/>
      </w:rPr>
      <w:t>{{ LEITBEHOERDE_ADRESSE_1 }}</w:t>
    </w:r>
    <w:r w:rsidRPr="00CE301C">
      <w:rPr>
        <w:sz w:val="16"/>
        <w:szCs w:val="16"/>
      </w:rPr>
      <w:t xml:space="preserve"> | </w:t>
    </w:r>
    <w:r w:rsidRPr="00CE301C">
      <w:rPr>
        <w:rStyle w:val="PlatzhalterZchn"/>
        <w:sz w:val="16"/>
        <w:szCs w:val="16"/>
      </w:rPr>
      <w:t>{{ LEITBEHOERDE_ADRESSE_2 }}</w:t>
    </w:r>
    <w:r w:rsidRPr="00CE301C">
      <w:rPr>
        <w:sz w:val="16"/>
        <w:szCs w:val="16"/>
      </w:rPr>
      <w:t xml:space="preserve"> | </w:t>
    </w:r>
    <w:r w:rsidRPr="00CE301C">
      <w:rPr>
        <w:rStyle w:val="PlatzhalterZchn"/>
        <w:sz w:val="16"/>
        <w:szCs w:val="16"/>
      </w:rPr>
      <w:t>{{ LEITBEHOERDE_TELEFON }}</w:t>
    </w:r>
    <w:r w:rsidRPr="00CE301C">
      <w:rPr>
        <w:sz w:val="16"/>
        <w:szCs w:val="16"/>
      </w:rPr>
      <w:t xml:space="preserve"> | </w:t>
    </w:r>
    <w:r w:rsidRPr="00CE301C">
      <w:rPr>
        <w:rStyle w:val="PlatzhalterZchn"/>
        <w:sz w:val="16"/>
        <w:szCs w:val="16"/>
      </w:rPr>
      <w:t>{{ LEITBEHOERDE_EMAIL }}</w:t>
    </w:r>
  </w:p>
  <w:p w14:paraId="7C091ABA" w14:textId="3B67E07D" w:rsidR="00775E51" w:rsidRPr="00CC1A1E" w:rsidRDefault="00671446" w:rsidP="00830E99">
    <w:pPr>
      <w:tabs>
        <w:tab w:val="right" w:pos="9355"/>
      </w:tabs>
      <w:spacing w:before="120"/>
      <w:rPr>
        <w:sz w:val="16"/>
      </w:rPr>
    </w:pPr>
    <w:r>
      <w:rPr>
        <w:sz w:val="16"/>
      </w:rPr>
      <w:tab/>
    </w:r>
    <w:r w:rsidR="00DE5549" w:rsidRPr="00CC1A1E">
      <w:rPr>
        <w:sz w:val="16"/>
      </w:rPr>
      <w:fldChar w:fldCharType="begin"/>
    </w:r>
    <w:r w:rsidR="00DE5549" w:rsidRPr="00CC1A1E">
      <w:rPr>
        <w:sz w:val="16"/>
      </w:rPr>
      <w:instrText xml:space="preserve"> </w:instrText>
    </w:r>
    <w:r w:rsidR="00DE5549">
      <w:rPr>
        <w:sz w:val="16"/>
      </w:rPr>
      <w:instrText>PAGE</w:instrText>
    </w:r>
    <w:r w:rsidR="00DE5549" w:rsidRPr="00CC1A1E">
      <w:rPr>
        <w:sz w:val="16"/>
      </w:rPr>
      <w:instrText xml:space="preserve">  \* Arabic  \* MERGEFORMAT </w:instrText>
    </w:r>
    <w:r w:rsidR="00DE5549" w:rsidRPr="00CC1A1E">
      <w:rPr>
        <w:sz w:val="16"/>
      </w:rPr>
      <w:fldChar w:fldCharType="separate"/>
    </w:r>
    <w:r w:rsidR="00663D6F">
      <w:rPr>
        <w:noProof/>
        <w:sz w:val="16"/>
      </w:rPr>
      <w:t>1</w:t>
    </w:r>
    <w:r w:rsidR="00DE5549" w:rsidRPr="00CC1A1E">
      <w:rPr>
        <w:sz w:val="16"/>
      </w:rPr>
      <w:fldChar w:fldCharType="end"/>
    </w:r>
    <w:r w:rsidR="00BB7917">
      <w:rPr>
        <w:sz w:val="16"/>
      </w:rPr>
      <w:t>/</w:t>
    </w:r>
    <w:r w:rsidR="00DE5549" w:rsidRPr="00CC1A1E">
      <w:rPr>
        <w:sz w:val="16"/>
      </w:rPr>
      <w:fldChar w:fldCharType="begin"/>
    </w:r>
    <w:r w:rsidR="00DE5549" w:rsidRPr="00CC1A1E">
      <w:rPr>
        <w:sz w:val="16"/>
      </w:rPr>
      <w:instrText xml:space="preserve"> </w:instrText>
    </w:r>
    <w:r w:rsidR="00DE5549">
      <w:rPr>
        <w:sz w:val="16"/>
      </w:rPr>
      <w:instrText>NUMPAGES</w:instrText>
    </w:r>
    <w:r w:rsidR="00DE5549" w:rsidRPr="00CC1A1E">
      <w:rPr>
        <w:sz w:val="16"/>
      </w:rPr>
      <w:instrText xml:space="preserve">  \* Arabic  \* MERGEFORMAT </w:instrText>
    </w:r>
    <w:r w:rsidR="00DE5549" w:rsidRPr="00CC1A1E">
      <w:rPr>
        <w:sz w:val="16"/>
      </w:rPr>
      <w:fldChar w:fldCharType="separate"/>
    </w:r>
    <w:r w:rsidR="00663D6F">
      <w:rPr>
        <w:noProof/>
        <w:sz w:val="16"/>
      </w:rPr>
      <w:t>1</w:t>
    </w:r>
    <w:r w:rsidR="00DE5549" w:rsidRPr="00CC1A1E">
      <w:rPr>
        <w:sz w:val="16"/>
      </w:rPr>
      <w:fldChar w:fldCharType="end"/>
    </w:r>
  </w:p>
  <w:p w14:paraId="7425EBB6" w14:textId="77777777" w:rsidR="00775E51" w:rsidRPr="00CC1A1E" w:rsidRDefault="00775E51">
    <w:pPr>
      <w:pStyle w:val="Fuzeile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6A577" w14:textId="5DD74D0C" w:rsidR="00474D2A" w:rsidRPr="00F85F27" w:rsidRDefault="00DF0159" w:rsidP="00F85F27">
    <w:pPr>
      <w:pStyle w:val="Kopfzeile"/>
      <w:tabs>
        <w:tab w:val="clear" w:pos="4536"/>
        <w:tab w:val="clear" w:pos="9072"/>
      </w:tabs>
      <w:rPr>
        <w:sz w:val="18"/>
        <w:szCs w:val="18"/>
      </w:rPr>
    </w:pPr>
    <w:proofErr w:type="gramStart"/>
    <w:r w:rsidRPr="00CE301C">
      <w:rPr>
        <w:rStyle w:val="PlatzhalterZchn"/>
        <w:sz w:val="16"/>
        <w:szCs w:val="16"/>
      </w:rPr>
      <w:t>{{ LEITBEHOERDE</w:t>
    </w:r>
    <w:proofErr w:type="gramEnd"/>
    <w:r w:rsidRPr="00CE301C">
      <w:rPr>
        <w:rStyle w:val="PlatzhalterZchn"/>
        <w:sz w:val="16"/>
        <w:szCs w:val="16"/>
      </w:rPr>
      <w:t>_NAME }}</w:t>
    </w:r>
    <w:r w:rsidRPr="00CE301C">
      <w:rPr>
        <w:sz w:val="16"/>
        <w:szCs w:val="16"/>
      </w:rPr>
      <w:t xml:space="preserve"> | </w:t>
    </w:r>
    <w:sdt>
      <w:sdtPr>
        <w:rPr>
          <w:sz w:val="18"/>
          <w:szCs w:val="18"/>
        </w:rPr>
        <w:id w:val="1000546941"/>
        <w:placeholder>
          <w:docPart w:val="6FE46B5A9C8F45CEBA133833B5FE0714"/>
        </w:placeholder>
        <w:showingPlcHdr/>
      </w:sdtPr>
      <w:sdtEndPr/>
      <w:sdtContent>
        <w:r w:rsidR="00F85F27" w:rsidRPr="00F85F27">
          <w:rPr>
            <w:rFonts w:eastAsiaTheme="minorHAnsi"/>
            <w:sz w:val="16"/>
            <w:szCs w:val="16"/>
            <w:shd w:val="clear" w:color="auto" w:fill="FBE4D5" w:themeFill="accent2" w:themeFillTint="33"/>
          </w:rPr>
          <w:t>Baubehörde eingeben</w:t>
        </w:r>
      </w:sdtContent>
    </w:sdt>
    <w:r w:rsidRPr="00CE301C">
      <w:rPr>
        <w:sz w:val="16"/>
        <w:szCs w:val="16"/>
      </w:rPr>
      <w:t xml:space="preserve"> | </w:t>
    </w:r>
    <w:r w:rsidRPr="00CE301C">
      <w:rPr>
        <w:rStyle w:val="PlatzhalterZchn"/>
        <w:sz w:val="16"/>
        <w:szCs w:val="16"/>
      </w:rPr>
      <w:t>{{ LEITBEHOERDE_ADRESSE_1 }}</w:t>
    </w:r>
    <w:r w:rsidRPr="00CE301C">
      <w:rPr>
        <w:sz w:val="16"/>
        <w:szCs w:val="16"/>
      </w:rPr>
      <w:t xml:space="preserve"> | </w:t>
    </w:r>
    <w:r w:rsidRPr="00CE301C">
      <w:rPr>
        <w:rStyle w:val="PlatzhalterZchn"/>
        <w:sz w:val="16"/>
        <w:szCs w:val="16"/>
      </w:rPr>
      <w:t>{{ LEITBEHOERDE_ADRESSE_2 }}</w:t>
    </w:r>
    <w:r w:rsidRPr="00CE301C">
      <w:rPr>
        <w:sz w:val="16"/>
        <w:szCs w:val="16"/>
      </w:rPr>
      <w:t xml:space="preserve"> | </w:t>
    </w:r>
    <w:r w:rsidRPr="00CE301C">
      <w:rPr>
        <w:rStyle w:val="PlatzhalterZchn"/>
        <w:sz w:val="16"/>
        <w:szCs w:val="16"/>
      </w:rPr>
      <w:t>{{ LEITBEHOERDE_TELEFON }}</w:t>
    </w:r>
    <w:r w:rsidRPr="00CE301C">
      <w:rPr>
        <w:sz w:val="16"/>
        <w:szCs w:val="16"/>
      </w:rPr>
      <w:t xml:space="preserve"> | </w:t>
    </w:r>
    <w:r w:rsidRPr="00CE301C">
      <w:rPr>
        <w:rStyle w:val="PlatzhalterZchn"/>
        <w:sz w:val="16"/>
        <w:szCs w:val="16"/>
      </w:rPr>
      <w:t>{{ LEITBEHOERDE_EMAIL }}</w:t>
    </w:r>
  </w:p>
  <w:p w14:paraId="4263FE35" w14:textId="30DA0ECD" w:rsidR="00ED5BB6" w:rsidRPr="00DF0159" w:rsidRDefault="00DF0159" w:rsidP="00830E99">
    <w:pPr>
      <w:tabs>
        <w:tab w:val="right" w:pos="9355"/>
      </w:tabs>
      <w:spacing w:before="120"/>
      <w:rPr>
        <w:sz w:val="16"/>
      </w:rPr>
    </w:pPr>
    <w:r>
      <w:rPr>
        <w:color w:val="00B050"/>
        <w:sz w:val="16"/>
      </w:rPr>
      <w:tab/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PAGE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3</w:t>
    </w:r>
    <w:r w:rsidRPr="00CC1A1E">
      <w:rPr>
        <w:sz w:val="16"/>
      </w:rPr>
      <w:fldChar w:fldCharType="end"/>
    </w:r>
    <w:r>
      <w:rPr>
        <w:sz w:val="16"/>
      </w:rPr>
      <w:t>/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NUMPAGES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7</w:t>
    </w:r>
    <w:r w:rsidRPr="00CC1A1E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8B556" w14:textId="77777777" w:rsidR="004B4A79" w:rsidRDefault="004B4A79">
      <w:r>
        <w:separator/>
      </w:r>
    </w:p>
  </w:footnote>
  <w:footnote w:type="continuationSeparator" w:id="0">
    <w:p w14:paraId="345AE4AC" w14:textId="77777777" w:rsidR="004B4A79" w:rsidRDefault="004B4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CCA53" w14:textId="77777777" w:rsidR="0077486D" w:rsidRPr="00DF3DC0" w:rsidRDefault="0077486D" w:rsidP="002038C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C0925" w14:textId="71EAE000" w:rsidR="00E765BF" w:rsidRPr="00DF3DC0" w:rsidRDefault="00DF3DC0" w:rsidP="00903B5C">
    <w:pPr>
      <w:pStyle w:val="Platzhalter"/>
      <w:spacing w:before="360" w:after="120"/>
      <w:jc w:val="right"/>
    </w:pPr>
    <w:proofErr w:type="gramStart"/>
    <w:r w:rsidRPr="00F911F3">
      <w:t>{{ "</w:t>
    </w:r>
    <w:proofErr w:type="gramEnd"/>
    <w:r w:rsidRPr="00F911F3">
      <w:t>GEMEINDE_WAPPEN" |</w:t>
    </w:r>
    <w:proofErr w:type="spellStart"/>
    <w:r w:rsidRPr="00F911F3">
      <w:t>image</w:t>
    </w:r>
    <w:proofErr w:type="spellEnd"/>
    <w:r w:rsidRPr="00F911F3">
      <w:t xml:space="preserve">(None, </w:t>
    </w:r>
    <w:r w:rsidR="008D597D">
      <w:t>7</w:t>
    </w:r>
    <w:r w:rsidRPr="00F911F3">
      <w:t>) 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55E45"/>
    <w:multiLevelType w:val="multilevel"/>
    <w:tmpl w:val="8B3CE3DA"/>
    <w:lvl w:ilvl="0">
      <w:start w:val="1"/>
      <w:numFmt w:val="decimal"/>
      <w:pStyle w:val="Absatz1Ebene"/>
      <w:lvlText w:val="%1."/>
      <w:lvlJc w:val="left"/>
      <w:pPr>
        <w:ind w:left="360" w:hanging="360"/>
      </w:pPr>
    </w:lvl>
    <w:lvl w:ilvl="1">
      <w:start w:val="1"/>
      <w:numFmt w:val="decimal"/>
      <w:pStyle w:val="Absatz2Eben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3E035E"/>
    <w:multiLevelType w:val="multilevel"/>
    <w:tmpl w:val="B6CC5356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934C76"/>
    <w:multiLevelType w:val="hybridMultilevel"/>
    <w:tmpl w:val="F5E4F0E0"/>
    <w:lvl w:ilvl="0" w:tplc="B704868C">
      <w:start w:val="1"/>
      <w:numFmt w:val="decimal"/>
      <w:lvlText w:val="1.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69C1"/>
    <w:multiLevelType w:val="multilevel"/>
    <w:tmpl w:val="DF7E78DE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6B4EFD"/>
    <w:multiLevelType w:val="multilevel"/>
    <w:tmpl w:val="671636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DB1B12"/>
    <w:multiLevelType w:val="hybridMultilevel"/>
    <w:tmpl w:val="92F07B90"/>
    <w:lvl w:ilvl="0" w:tplc="AD7C1E62">
      <w:start w:val="1"/>
      <w:numFmt w:val="bullet"/>
      <w:pStyle w:val="Auflist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9A7780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20150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8E656DF"/>
    <w:multiLevelType w:val="multilevel"/>
    <w:tmpl w:val="DD00EB2E"/>
    <w:lvl w:ilvl="0">
      <w:start w:val="1"/>
      <w:numFmt w:val="decimal"/>
      <w:lvlText w:val="1.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76208F"/>
    <w:multiLevelType w:val="hybridMultilevel"/>
    <w:tmpl w:val="99BC6F3A"/>
    <w:lvl w:ilvl="0" w:tplc="2A8E1646">
      <w:start w:val="1"/>
      <w:numFmt w:val="decimal"/>
      <w:pStyle w:val="Listenabsatz"/>
      <w:lvlText w:val="1.%1"/>
      <w:lvlJc w:val="left"/>
      <w:pPr>
        <w:ind w:left="726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6" w:hanging="360"/>
      </w:pPr>
    </w:lvl>
    <w:lvl w:ilvl="2" w:tplc="0807001B" w:tentative="1">
      <w:start w:val="1"/>
      <w:numFmt w:val="lowerRoman"/>
      <w:lvlText w:val="%3."/>
      <w:lvlJc w:val="right"/>
      <w:pPr>
        <w:ind w:left="2166" w:hanging="180"/>
      </w:pPr>
    </w:lvl>
    <w:lvl w:ilvl="3" w:tplc="0807000F" w:tentative="1">
      <w:start w:val="1"/>
      <w:numFmt w:val="decimal"/>
      <w:lvlText w:val="%4."/>
      <w:lvlJc w:val="left"/>
      <w:pPr>
        <w:ind w:left="2886" w:hanging="360"/>
      </w:pPr>
    </w:lvl>
    <w:lvl w:ilvl="4" w:tplc="08070019" w:tentative="1">
      <w:start w:val="1"/>
      <w:numFmt w:val="lowerLetter"/>
      <w:lvlText w:val="%5."/>
      <w:lvlJc w:val="left"/>
      <w:pPr>
        <w:ind w:left="3606" w:hanging="360"/>
      </w:pPr>
    </w:lvl>
    <w:lvl w:ilvl="5" w:tplc="0807001B" w:tentative="1">
      <w:start w:val="1"/>
      <w:numFmt w:val="lowerRoman"/>
      <w:lvlText w:val="%6."/>
      <w:lvlJc w:val="right"/>
      <w:pPr>
        <w:ind w:left="4326" w:hanging="180"/>
      </w:pPr>
    </w:lvl>
    <w:lvl w:ilvl="6" w:tplc="0807000F" w:tentative="1">
      <w:start w:val="1"/>
      <w:numFmt w:val="decimal"/>
      <w:lvlText w:val="%7."/>
      <w:lvlJc w:val="left"/>
      <w:pPr>
        <w:ind w:left="5046" w:hanging="360"/>
      </w:pPr>
    </w:lvl>
    <w:lvl w:ilvl="7" w:tplc="08070019" w:tentative="1">
      <w:start w:val="1"/>
      <w:numFmt w:val="lowerLetter"/>
      <w:lvlText w:val="%8."/>
      <w:lvlJc w:val="left"/>
      <w:pPr>
        <w:ind w:left="5766" w:hanging="360"/>
      </w:pPr>
    </w:lvl>
    <w:lvl w:ilvl="8" w:tplc="0807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9" w15:restartNumberingAfterBreak="0">
    <w:nsid w:val="28772270"/>
    <w:multiLevelType w:val="multilevel"/>
    <w:tmpl w:val="C2F24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253D36"/>
    <w:multiLevelType w:val="multilevel"/>
    <w:tmpl w:val="0DD62B18"/>
    <w:lvl w:ilvl="0">
      <w:start w:val="1"/>
      <w:numFmt w:val="upperRoman"/>
      <w:pStyle w:val="berschrift1Rmisch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D90A2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B0486E"/>
    <w:multiLevelType w:val="multilevel"/>
    <w:tmpl w:val="C5E469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3C2029"/>
    <w:multiLevelType w:val="hybridMultilevel"/>
    <w:tmpl w:val="DF00A6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6075A"/>
    <w:multiLevelType w:val="hybridMultilevel"/>
    <w:tmpl w:val="771032B8"/>
    <w:lvl w:ilvl="0" w:tplc="CB6C8694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7200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3AD0862"/>
    <w:multiLevelType w:val="multilevel"/>
    <w:tmpl w:val="82403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EE159B7"/>
    <w:multiLevelType w:val="multilevel"/>
    <w:tmpl w:val="FDDEC4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umerierungHierarchi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335255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4FA2618"/>
    <w:multiLevelType w:val="hybridMultilevel"/>
    <w:tmpl w:val="3DEE400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B58CA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FB2293E"/>
    <w:multiLevelType w:val="hybridMultilevel"/>
    <w:tmpl w:val="2BFCB0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047584">
    <w:abstractNumId w:val="5"/>
  </w:num>
  <w:num w:numId="2" w16cid:durableId="1397971385">
    <w:abstractNumId w:val="17"/>
  </w:num>
  <w:num w:numId="3" w16cid:durableId="1950891936">
    <w:abstractNumId w:val="8"/>
  </w:num>
  <w:num w:numId="4" w16cid:durableId="1493334073">
    <w:abstractNumId w:val="0"/>
  </w:num>
  <w:num w:numId="5" w16cid:durableId="1793134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6633956">
    <w:abstractNumId w:val="14"/>
  </w:num>
  <w:num w:numId="7" w16cid:durableId="3681891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778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4234303">
    <w:abstractNumId w:val="2"/>
  </w:num>
  <w:num w:numId="10" w16cid:durableId="1994410435">
    <w:abstractNumId w:val="4"/>
  </w:num>
  <w:num w:numId="11" w16cid:durableId="2127962196">
    <w:abstractNumId w:val="10"/>
  </w:num>
  <w:num w:numId="12" w16cid:durableId="851265025">
    <w:abstractNumId w:val="18"/>
  </w:num>
  <w:num w:numId="13" w16cid:durableId="846872897">
    <w:abstractNumId w:val="11"/>
  </w:num>
  <w:num w:numId="14" w16cid:durableId="477112409">
    <w:abstractNumId w:val="9"/>
  </w:num>
  <w:num w:numId="15" w16cid:durableId="142940019">
    <w:abstractNumId w:val="16"/>
  </w:num>
  <w:num w:numId="16" w16cid:durableId="2103405579">
    <w:abstractNumId w:val="12"/>
  </w:num>
  <w:num w:numId="17" w16cid:durableId="1679426369">
    <w:abstractNumId w:val="1"/>
  </w:num>
  <w:num w:numId="18" w16cid:durableId="118300300">
    <w:abstractNumId w:val="3"/>
  </w:num>
  <w:num w:numId="19" w16cid:durableId="1992831777">
    <w:abstractNumId w:val="7"/>
  </w:num>
  <w:num w:numId="20" w16cid:durableId="218176746">
    <w:abstractNumId w:val="20"/>
  </w:num>
  <w:num w:numId="21" w16cid:durableId="1186402856">
    <w:abstractNumId w:val="15"/>
  </w:num>
  <w:num w:numId="22" w16cid:durableId="1560482263">
    <w:abstractNumId w:val="6"/>
  </w:num>
  <w:num w:numId="23" w16cid:durableId="192697275">
    <w:abstractNumId w:val="19"/>
  </w:num>
  <w:num w:numId="24" w16cid:durableId="676887664">
    <w:abstractNumId w:val="13"/>
  </w:num>
  <w:num w:numId="25" w16cid:durableId="682901778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formsDesign/>
  <w:defaultTabStop w:val="709"/>
  <w:hyphenationZone w:val="425"/>
  <w:characterSpacingControl w:val="doNotCompress"/>
  <w:hdrShapeDefaults>
    <o:shapedefaults v:ext="edit" spidmax="290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49"/>
    <w:rsid w:val="000063D2"/>
    <w:rsid w:val="00006CBF"/>
    <w:rsid w:val="000077B0"/>
    <w:rsid w:val="000220AB"/>
    <w:rsid w:val="00022A08"/>
    <w:rsid w:val="00026A36"/>
    <w:rsid w:val="00031573"/>
    <w:rsid w:val="0003410B"/>
    <w:rsid w:val="000341C0"/>
    <w:rsid w:val="0003485E"/>
    <w:rsid w:val="00036592"/>
    <w:rsid w:val="00041AF4"/>
    <w:rsid w:val="000444E2"/>
    <w:rsid w:val="00044F3E"/>
    <w:rsid w:val="00047AF8"/>
    <w:rsid w:val="00050CA5"/>
    <w:rsid w:val="00052E6C"/>
    <w:rsid w:val="00054141"/>
    <w:rsid w:val="000564CE"/>
    <w:rsid w:val="00062130"/>
    <w:rsid w:val="00063F87"/>
    <w:rsid w:val="00067E80"/>
    <w:rsid w:val="00074E58"/>
    <w:rsid w:val="000753FC"/>
    <w:rsid w:val="000771A1"/>
    <w:rsid w:val="00082844"/>
    <w:rsid w:val="00084282"/>
    <w:rsid w:val="00084CEB"/>
    <w:rsid w:val="000962C6"/>
    <w:rsid w:val="00097B58"/>
    <w:rsid w:val="000A73A3"/>
    <w:rsid w:val="000B04CB"/>
    <w:rsid w:val="000B2380"/>
    <w:rsid w:val="000B79A8"/>
    <w:rsid w:val="000B7B92"/>
    <w:rsid w:val="000D6E48"/>
    <w:rsid w:val="000E1A07"/>
    <w:rsid w:val="000E1C56"/>
    <w:rsid w:val="000E4B0C"/>
    <w:rsid w:val="000E7B85"/>
    <w:rsid w:val="000F66AD"/>
    <w:rsid w:val="000F7B9E"/>
    <w:rsid w:val="00103EA2"/>
    <w:rsid w:val="001059BC"/>
    <w:rsid w:val="00107E91"/>
    <w:rsid w:val="00110A69"/>
    <w:rsid w:val="00113DD5"/>
    <w:rsid w:val="0011492E"/>
    <w:rsid w:val="00120152"/>
    <w:rsid w:val="001273ED"/>
    <w:rsid w:val="00134954"/>
    <w:rsid w:val="00134967"/>
    <w:rsid w:val="001439E0"/>
    <w:rsid w:val="001459AC"/>
    <w:rsid w:val="00146DDD"/>
    <w:rsid w:val="001523F0"/>
    <w:rsid w:val="0015334B"/>
    <w:rsid w:val="0015665D"/>
    <w:rsid w:val="00156E99"/>
    <w:rsid w:val="00160E8D"/>
    <w:rsid w:val="00160FF4"/>
    <w:rsid w:val="00172A9E"/>
    <w:rsid w:val="001735E0"/>
    <w:rsid w:val="00174976"/>
    <w:rsid w:val="001753F3"/>
    <w:rsid w:val="00175814"/>
    <w:rsid w:val="00176A1D"/>
    <w:rsid w:val="001801E9"/>
    <w:rsid w:val="00180FCC"/>
    <w:rsid w:val="0018353B"/>
    <w:rsid w:val="00184EAD"/>
    <w:rsid w:val="00187E01"/>
    <w:rsid w:val="0019226C"/>
    <w:rsid w:val="0019450E"/>
    <w:rsid w:val="00195E1E"/>
    <w:rsid w:val="001A36A9"/>
    <w:rsid w:val="001B0780"/>
    <w:rsid w:val="001B4187"/>
    <w:rsid w:val="001B5FCF"/>
    <w:rsid w:val="001B6F0E"/>
    <w:rsid w:val="001C481C"/>
    <w:rsid w:val="001C572A"/>
    <w:rsid w:val="001D0693"/>
    <w:rsid w:val="001D11AB"/>
    <w:rsid w:val="001D14E0"/>
    <w:rsid w:val="001E2B7A"/>
    <w:rsid w:val="001E40CE"/>
    <w:rsid w:val="001E45BE"/>
    <w:rsid w:val="001E5F6A"/>
    <w:rsid w:val="001E642C"/>
    <w:rsid w:val="001E6C4F"/>
    <w:rsid w:val="001E6D58"/>
    <w:rsid w:val="0020014F"/>
    <w:rsid w:val="002038C9"/>
    <w:rsid w:val="002068E5"/>
    <w:rsid w:val="002078CF"/>
    <w:rsid w:val="002078E7"/>
    <w:rsid w:val="0022777D"/>
    <w:rsid w:val="00233A10"/>
    <w:rsid w:val="00233D68"/>
    <w:rsid w:val="00234149"/>
    <w:rsid w:val="00234AFA"/>
    <w:rsid w:val="00234F01"/>
    <w:rsid w:val="00244504"/>
    <w:rsid w:val="0024735A"/>
    <w:rsid w:val="002478BC"/>
    <w:rsid w:val="00250C71"/>
    <w:rsid w:val="00252AD8"/>
    <w:rsid w:val="002532D2"/>
    <w:rsid w:val="002542AA"/>
    <w:rsid w:val="002613BC"/>
    <w:rsid w:val="002676E5"/>
    <w:rsid w:val="0027075E"/>
    <w:rsid w:val="002757D1"/>
    <w:rsid w:val="002761F6"/>
    <w:rsid w:val="002767EA"/>
    <w:rsid w:val="00280404"/>
    <w:rsid w:val="00282E70"/>
    <w:rsid w:val="0028359E"/>
    <w:rsid w:val="00283D5B"/>
    <w:rsid w:val="00284C53"/>
    <w:rsid w:val="002860EF"/>
    <w:rsid w:val="002924F2"/>
    <w:rsid w:val="002A38DD"/>
    <w:rsid w:val="002A52F8"/>
    <w:rsid w:val="002C3F15"/>
    <w:rsid w:val="002C43CC"/>
    <w:rsid w:val="002C537C"/>
    <w:rsid w:val="002C561C"/>
    <w:rsid w:val="002D2039"/>
    <w:rsid w:val="002D4184"/>
    <w:rsid w:val="002D7C97"/>
    <w:rsid w:val="002E1D38"/>
    <w:rsid w:val="002E5930"/>
    <w:rsid w:val="002E6ADC"/>
    <w:rsid w:val="002E7B7C"/>
    <w:rsid w:val="002F0A65"/>
    <w:rsid w:val="002F3128"/>
    <w:rsid w:val="002F7347"/>
    <w:rsid w:val="002F7C00"/>
    <w:rsid w:val="0030240B"/>
    <w:rsid w:val="00302618"/>
    <w:rsid w:val="0030760D"/>
    <w:rsid w:val="00307912"/>
    <w:rsid w:val="00314074"/>
    <w:rsid w:val="00315D7B"/>
    <w:rsid w:val="00317939"/>
    <w:rsid w:val="003220A7"/>
    <w:rsid w:val="0032236D"/>
    <w:rsid w:val="003223D9"/>
    <w:rsid w:val="003250AD"/>
    <w:rsid w:val="0032542A"/>
    <w:rsid w:val="0032559C"/>
    <w:rsid w:val="00326126"/>
    <w:rsid w:val="00326D38"/>
    <w:rsid w:val="003301FF"/>
    <w:rsid w:val="003313DA"/>
    <w:rsid w:val="00331500"/>
    <w:rsid w:val="003333CF"/>
    <w:rsid w:val="00334324"/>
    <w:rsid w:val="003363CC"/>
    <w:rsid w:val="0033650F"/>
    <w:rsid w:val="00337EF2"/>
    <w:rsid w:val="00340EB6"/>
    <w:rsid w:val="003418C3"/>
    <w:rsid w:val="00346920"/>
    <w:rsid w:val="003509BF"/>
    <w:rsid w:val="00366A66"/>
    <w:rsid w:val="003675F5"/>
    <w:rsid w:val="003676D0"/>
    <w:rsid w:val="00370BE7"/>
    <w:rsid w:val="00371196"/>
    <w:rsid w:val="00372A06"/>
    <w:rsid w:val="00381521"/>
    <w:rsid w:val="003855D4"/>
    <w:rsid w:val="0038797E"/>
    <w:rsid w:val="00390970"/>
    <w:rsid w:val="003910D7"/>
    <w:rsid w:val="00393C6C"/>
    <w:rsid w:val="00394899"/>
    <w:rsid w:val="00394D65"/>
    <w:rsid w:val="003960AF"/>
    <w:rsid w:val="003A37D7"/>
    <w:rsid w:val="003A761A"/>
    <w:rsid w:val="003B2ABC"/>
    <w:rsid w:val="003B3881"/>
    <w:rsid w:val="003C04E9"/>
    <w:rsid w:val="003C0CB7"/>
    <w:rsid w:val="003C1AC0"/>
    <w:rsid w:val="003C2E42"/>
    <w:rsid w:val="003C39AC"/>
    <w:rsid w:val="003E2245"/>
    <w:rsid w:val="003E4617"/>
    <w:rsid w:val="003E6EE6"/>
    <w:rsid w:val="003F529D"/>
    <w:rsid w:val="003F6023"/>
    <w:rsid w:val="00400DA9"/>
    <w:rsid w:val="004017ED"/>
    <w:rsid w:val="00401BFD"/>
    <w:rsid w:val="0040547D"/>
    <w:rsid w:val="004061A9"/>
    <w:rsid w:val="004061FC"/>
    <w:rsid w:val="00407581"/>
    <w:rsid w:val="004165BB"/>
    <w:rsid w:val="00416A76"/>
    <w:rsid w:val="00417A10"/>
    <w:rsid w:val="0042385E"/>
    <w:rsid w:val="00425FA5"/>
    <w:rsid w:val="00440245"/>
    <w:rsid w:val="004403AA"/>
    <w:rsid w:val="00444195"/>
    <w:rsid w:val="004465E9"/>
    <w:rsid w:val="004546D0"/>
    <w:rsid w:val="004564F7"/>
    <w:rsid w:val="0045739F"/>
    <w:rsid w:val="00465FB6"/>
    <w:rsid w:val="00470F95"/>
    <w:rsid w:val="0047146C"/>
    <w:rsid w:val="00474D2A"/>
    <w:rsid w:val="00481271"/>
    <w:rsid w:val="004826AB"/>
    <w:rsid w:val="00482A4D"/>
    <w:rsid w:val="00490026"/>
    <w:rsid w:val="00490506"/>
    <w:rsid w:val="00491513"/>
    <w:rsid w:val="004A462D"/>
    <w:rsid w:val="004A7FA8"/>
    <w:rsid w:val="004B00C4"/>
    <w:rsid w:val="004B4A79"/>
    <w:rsid w:val="004B6200"/>
    <w:rsid w:val="004C5A2E"/>
    <w:rsid w:val="004C5FF9"/>
    <w:rsid w:val="004C6941"/>
    <w:rsid w:val="004D02CE"/>
    <w:rsid w:val="004D2924"/>
    <w:rsid w:val="004E090D"/>
    <w:rsid w:val="004E094C"/>
    <w:rsid w:val="004E0F0D"/>
    <w:rsid w:val="004E11AC"/>
    <w:rsid w:val="004E404D"/>
    <w:rsid w:val="004E7BFA"/>
    <w:rsid w:val="004F0BA0"/>
    <w:rsid w:val="004F0DF8"/>
    <w:rsid w:val="004F2616"/>
    <w:rsid w:val="004F2AC9"/>
    <w:rsid w:val="004F535B"/>
    <w:rsid w:val="004F733F"/>
    <w:rsid w:val="005006DB"/>
    <w:rsid w:val="00500F83"/>
    <w:rsid w:val="0051256D"/>
    <w:rsid w:val="005170B7"/>
    <w:rsid w:val="00537ADC"/>
    <w:rsid w:val="00544D07"/>
    <w:rsid w:val="005457C6"/>
    <w:rsid w:val="00547859"/>
    <w:rsid w:val="005561D2"/>
    <w:rsid w:val="00556504"/>
    <w:rsid w:val="00557C4B"/>
    <w:rsid w:val="00561258"/>
    <w:rsid w:val="0057105F"/>
    <w:rsid w:val="0057406F"/>
    <w:rsid w:val="005754DD"/>
    <w:rsid w:val="005778D5"/>
    <w:rsid w:val="00583AB7"/>
    <w:rsid w:val="00583B35"/>
    <w:rsid w:val="00584B24"/>
    <w:rsid w:val="00585295"/>
    <w:rsid w:val="005952EB"/>
    <w:rsid w:val="005A0776"/>
    <w:rsid w:val="005A1EC5"/>
    <w:rsid w:val="005A64DC"/>
    <w:rsid w:val="005B0A7E"/>
    <w:rsid w:val="005B4B8A"/>
    <w:rsid w:val="005D230B"/>
    <w:rsid w:val="005D2989"/>
    <w:rsid w:val="005D6AD7"/>
    <w:rsid w:val="005E0D81"/>
    <w:rsid w:val="005E4226"/>
    <w:rsid w:val="005E6A82"/>
    <w:rsid w:val="005F2132"/>
    <w:rsid w:val="005F41BA"/>
    <w:rsid w:val="0060116E"/>
    <w:rsid w:val="006022A8"/>
    <w:rsid w:val="006041DC"/>
    <w:rsid w:val="006104FB"/>
    <w:rsid w:val="0061548F"/>
    <w:rsid w:val="00616E46"/>
    <w:rsid w:val="00624EAD"/>
    <w:rsid w:val="00626DEE"/>
    <w:rsid w:val="00631A2D"/>
    <w:rsid w:val="00635BF2"/>
    <w:rsid w:val="006372F7"/>
    <w:rsid w:val="006432D5"/>
    <w:rsid w:val="00643AB2"/>
    <w:rsid w:val="00651E47"/>
    <w:rsid w:val="00656B38"/>
    <w:rsid w:val="00661302"/>
    <w:rsid w:val="00662709"/>
    <w:rsid w:val="00663D6F"/>
    <w:rsid w:val="00666F12"/>
    <w:rsid w:val="00670754"/>
    <w:rsid w:val="006710F9"/>
    <w:rsid w:val="00671446"/>
    <w:rsid w:val="00671638"/>
    <w:rsid w:val="00682F67"/>
    <w:rsid w:val="006851F6"/>
    <w:rsid w:val="0068643A"/>
    <w:rsid w:val="0068757D"/>
    <w:rsid w:val="006909A7"/>
    <w:rsid w:val="00693095"/>
    <w:rsid w:val="00694225"/>
    <w:rsid w:val="0069448E"/>
    <w:rsid w:val="00696BE6"/>
    <w:rsid w:val="006A06FF"/>
    <w:rsid w:val="006A4B31"/>
    <w:rsid w:val="006A7DD0"/>
    <w:rsid w:val="006A7E18"/>
    <w:rsid w:val="006B1488"/>
    <w:rsid w:val="006B190D"/>
    <w:rsid w:val="006B233D"/>
    <w:rsid w:val="006B56CC"/>
    <w:rsid w:val="006B5C9B"/>
    <w:rsid w:val="006B67F5"/>
    <w:rsid w:val="006C5796"/>
    <w:rsid w:val="006D62E7"/>
    <w:rsid w:val="006D6882"/>
    <w:rsid w:val="006E031A"/>
    <w:rsid w:val="006E0A50"/>
    <w:rsid w:val="006E0D40"/>
    <w:rsid w:val="006E3C7A"/>
    <w:rsid w:val="006E4049"/>
    <w:rsid w:val="006F580A"/>
    <w:rsid w:val="006F630E"/>
    <w:rsid w:val="006F75F6"/>
    <w:rsid w:val="00700FE4"/>
    <w:rsid w:val="0070313E"/>
    <w:rsid w:val="00703D57"/>
    <w:rsid w:val="007164A0"/>
    <w:rsid w:val="00716F98"/>
    <w:rsid w:val="00717609"/>
    <w:rsid w:val="007229C9"/>
    <w:rsid w:val="0072422D"/>
    <w:rsid w:val="00730F48"/>
    <w:rsid w:val="00733023"/>
    <w:rsid w:val="0073316A"/>
    <w:rsid w:val="00736452"/>
    <w:rsid w:val="007501AD"/>
    <w:rsid w:val="0075108C"/>
    <w:rsid w:val="00752658"/>
    <w:rsid w:val="007532EC"/>
    <w:rsid w:val="0075607E"/>
    <w:rsid w:val="00757C7F"/>
    <w:rsid w:val="00760D6E"/>
    <w:rsid w:val="0076130C"/>
    <w:rsid w:val="00764B33"/>
    <w:rsid w:val="00767484"/>
    <w:rsid w:val="00771293"/>
    <w:rsid w:val="007716D8"/>
    <w:rsid w:val="007726AE"/>
    <w:rsid w:val="0077486D"/>
    <w:rsid w:val="00775CD7"/>
    <w:rsid w:val="00775E51"/>
    <w:rsid w:val="0077654F"/>
    <w:rsid w:val="00776619"/>
    <w:rsid w:val="0077683E"/>
    <w:rsid w:val="007773C7"/>
    <w:rsid w:val="00787D6A"/>
    <w:rsid w:val="007915D6"/>
    <w:rsid w:val="007972E6"/>
    <w:rsid w:val="007973EA"/>
    <w:rsid w:val="007A5335"/>
    <w:rsid w:val="007B4C30"/>
    <w:rsid w:val="007C0ED3"/>
    <w:rsid w:val="007C429A"/>
    <w:rsid w:val="007D073C"/>
    <w:rsid w:val="007D0795"/>
    <w:rsid w:val="007D1D80"/>
    <w:rsid w:val="007D1D9A"/>
    <w:rsid w:val="007D299C"/>
    <w:rsid w:val="007D6587"/>
    <w:rsid w:val="007E24F7"/>
    <w:rsid w:val="007E69C7"/>
    <w:rsid w:val="007F0C10"/>
    <w:rsid w:val="007F6AA5"/>
    <w:rsid w:val="0080052D"/>
    <w:rsid w:val="008017DC"/>
    <w:rsid w:val="008032A2"/>
    <w:rsid w:val="00803537"/>
    <w:rsid w:val="00805726"/>
    <w:rsid w:val="008106D4"/>
    <w:rsid w:val="00811220"/>
    <w:rsid w:val="00814457"/>
    <w:rsid w:val="008150EE"/>
    <w:rsid w:val="00826AE4"/>
    <w:rsid w:val="008273B9"/>
    <w:rsid w:val="00830E99"/>
    <w:rsid w:val="00835311"/>
    <w:rsid w:val="008366A7"/>
    <w:rsid w:val="00845D6F"/>
    <w:rsid w:val="008600D4"/>
    <w:rsid w:val="008603C6"/>
    <w:rsid w:val="00861D92"/>
    <w:rsid w:val="00864A4E"/>
    <w:rsid w:val="00866135"/>
    <w:rsid w:val="008802DD"/>
    <w:rsid w:val="00880A65"/>
    <w:rsid w:val="00880EE5"/>
    <w:rsid w:val="0088175F"/>
    <w:rsid w:val="00881840"/>
    <w:rsid w:val="00885F09"/>
    <w:rsid w:val="00886E78"/>
    <w:rsid w:val="00887B2A"/>
    <w:rsid w:val="00890659"/>
    <w:rsid w:val="008A3CF3"/>
    <w:rsid w:val="008B1258"/>
    <w:rsid w:val="008B2AF9"/>
    <w:rsid w:val="008B382D"/>
    <w:rsid w:val="008B470A"/>
    <w:rsid w:val="008B48E8"/>
    <w:rsid w:val="008B7569"/>
    <w:rsid w:val="008C1052"/>
    <w:rsid w:val="008C16B7"/>
    <w:rsid w:val="008D17FF"/>
    <w:rsid w:val="008D4487"/>
    <w:rsid w:val="008D597D"/>
    <w:rsid w:val="008E0122"/>
    <w:rsid w:val="008E27B7"/>
    <w:rsid w:val="008E2E79"/>
    <w:rsid w:val="008E64C2"/>
    <w:rsid w:val="008F2322"/>
    <w:rsid w:val="008F6A7C"/>
    <w:rsid w:val="008F75EC"/>
    <w:rsid w:val="008F776A"/>
    <w:rsid w:val="009005D0"/>
    <w:rsid w:val="00900BBD"/>
    <w:rsid w:val="00903B5C"/>
    <w:rsid w:val="009122FE"/>
    <w:rsid w:val="00914DF1"/>
    <w:rsid w:val="0092091E"/>
    <w:rsid w:val="0093028C"/>
    <w:rsid w:val="009335CF"/>
    <w:rsid w:val="0093610D"/>
    <w:rsid w:val="00940716"/>
    <w:rsid w:val="00940BC2"/>
    <w:rsid w:val="00945E91"/>
    <w:rsid w:val="00954A52"/>
    <w:rsid w:val="00957E23"/>
    <w:rsid w:val="00957F23"/>
    <w:rsid w:val="00964E0D"/>
    <w:rsid w:val="009712B7"/>
    <w:rsid w:val="00972DB6"/>
    <w:rsid w:val="00974183"/>
    <w:rsid w:val="009748D2"/>
    <w:rsid w:val="00974BF3"/>
    <w:rsid w:val="00975A16"/>
    <w:rsid w:val="009773E4"/>
    <w:rsid w:val="0098312F"/>
    <w:rsid w:val="0098402A"/>
    <w:rsid w:val="00984E0F"/>
    <w:rsid w:val="0099668B"/>
    <w:rsid w:val="00997B5A"/>
    <w:rsid w:val="009B4924"/>
    <w:rsid w:val="009B7CA9"/>
    <w:rsid w:val="009B7F98"/>
    <w:rsid w:val="009C3018"/>
    <w:rsid w:val="009D3D4F"/>
    <w:rsid w:val="009D3DD1"/>
    <w:rsid w:val="009E4616"/>
    <w:rsid w:val="009E549B"/>
    <w:rsid w:val="009E7C9E"/>
    <w:rsid w:val="009F031E"/>
    <w:rsid w:val="009F28A5"/>
    <w:rsid w:val="009F5435"/>
    <w:rsid w:val="00A008FA"/>
    <w:rsid w:val="00A07CA1"/>
    <w:rsid w:val="00A21369"/>
    <w:rsid w:val="00A21764"/>
    <w:rsid w:val="00A23ABC"/>
    <w:rsid w:val="00A2577A"/>
    <w:rsid w:val="00A258FB"/>
    <w:rsid w:val="00A30663"/>
    <w:rsid w:val="00A35E14"/>
    <w:rsid w:val="00A46B9D"/>
    <w:rsid w:val="00A5095F"/>
    <w:rsid w:val="00A57B6C"/>
    <w:rsid w:val="00A62E75"/>
    <w:rsid w:val="00A7065C"/>
    <w:rsid w:val="00A76AD2"/>
    <w:rsid w:val="00A82826"/>
    <w:rsid w:val="00A8308B"/>
    <w:rsid w:val="00A83FD9"/>
    <w:rsid w:val="00A85763"/>
    <w:rsid w:val="00A85C83"/>
    <w:rsid w:val="00A8746E"/>
    <w:rsid w:val="00A877CE"/>
    <w:rsid w:val="00A909C0"/>
    <w:rsid w:val="00A94A00"/>
    <w:rsid w:val="00A9545B"/>
    <w:rsid w:val="00AA23E8"/>
    <w:rsid w:val="00AA3B60"/>
    <w:rsid w:val="00AA54F1"/>
    <w:rsid w:val="00AA577D"/>
    <w:rsid w:val="00AB0644"/>
    <w:rsid w:val="00AB3289"/>
    <w:rsid w:val="00AB4292"/>
    <w:rsid w:val="00AC128B"/>
    <w:rsid w:val="00AC2FE0"/>
    <w:rsid w:val="00AD32EB"/>
    <w:rsid w:val="00AD6D95"/>
    <w:rsid w:val="00AE1956"/>
    <w:rsid w:val="00AE56D1"/>
    <w:rsid w:val="00AE7D94"/>
    <w:rsid w:val="00AF0F4F"/>
    <w:rsid w:val="00AF34D3"/>
    <w:rsid w:val="00AF6399"/>
    <w:rsid w:val="00AF72F0"/>
    <w:rsid w:val="00B0045C"/>
    <w:rsid w:val="00B02CE0"/>
    <w:rsid w:val="00B045B1"/>
    <w:rsid w:val="00B05466"/>
    <w:rsid w:val="00B05719"/>
    <w:rsid w:val="00B1183D"/>
    <w:rsid w:val="00B164B7"/>
    <w:rsid w:val="00B252D4"/>
    <w:rsid w:val="00B3299B"/>
    <w:rsid w:val="00B4039E"/>
    <w:rsid w:val="00B414C2"/>
    <w:rsid w:val="00B4157E"/>
    <w:rsid w:val="00B42209"/>
    <w:rsid w:val="00B430A5"/>
    <w:rsid w:val="00B430F0"/>
    <w:rsid w:val="00B43E7D"/>
    <w:rsid w:val="00B527BF"/>
    <w:rsid w:val="00B543F2"/>
    <w:rsid w:val="00B54DE1"/>
    <w:rsid w:val="00B626B8"/>
    <w:rsid w:val="00B632AE"/>
    <w:rsid w:val="00B65B43"/>
    <w:rsid w:val="00B71CEB"/>
    <w:rsid w:val="00B76DAF"/>
    <w:rsid w:val="00B77E9B"/>
    <w:rsid w:val="00B80E33"/>
    <w:rsid w:val="00B83A5D"/>
    <w:rsid w:val="00B83B55"/>
    <w:rsid w:val="00B92519"/>
    <w:rsid w:val="00B925C1"/>
    <w:rsid w:val="00B92EA0"/>
    <w:rsid w:val="00B92FB9"/>
    <w:rsid w:val="00B978FF"/>
    <w:rsid w:val="00BA02FE"/>
    <w:rsid w:val="00BA031A"/>
    <w:rsid w:val="00BA182B"/>
    <w:rsid w:val="00BA46C9"/>
    <w:rsid w:val="00BB5100"/>
    <w:rsid w:val="00BB67EE"/>
    <w:rsid w:val="00BB7917"/>
    <w:rsid w:val="00BC3264"/>
    <w:rsid w:val="00BC616A"/>
    <w:rsid w:val="00BC7BCB"/>
    <w:rsid w:val="00BD1901"/>
    <w:rsid w:val="00BD3359"/>
    <w:rsid w:val="00BE1B0A"/>
    <w:rsid w:val="00BE375E"/>
    <w:rsid w:val="00BE3D36"/>
    <w:rsid w:val="00BE5095"/>
    <w:rsid w:val="00BF723A"/>
    <w:rsid w:val="00C00141"/>
    <w:rsid w:val="00C038F0"/>
    <w:rsid w:val="00C1364C"/>
    <w:rsid w:val="00C161CF"/>
    <w:rsid w:val="00C22210"/>
    <w:rsid w:val="00C25E13"/>
    <w:rsid w:val="00C26E77"/>
    <w:rsid w:val="00C3152D"/>
    <w:rsid w:val="00C31535"/>
    <w:rsid w:val="00C31D0F"/>
    <w:rsid w:val="00C31F43"/>
    <w:rsid w:val="00C3643A"/>
    <w:rsid w:val="00C43DAA"/>
    <w:rsid w:val="00C443C8"/>
    <w:rsid w:val="00C454E1"/>
    <w:rsid w:val="00C47CED"/>
    <w:rsid w:val="00C50B3F"/>
    <w:rsid w:val="00C52071"/>
    <w:rsid w:val="00C551AF"/>
    <w:rsid w:val="00C604F8"/>
    <w:rsid w:val="00C60BAB"/>
    <w:rsid w:val="00C60BF0"/>
    <w:rsid w:val="00C627BD"/>
    <w:rsid w:val="00C63551"/>
    <w:rsid w:val="00C70E04"/>
    <w:rsid w:val="00C85D28"/>
    <w:rsid w:val="00C87B6A"/>
    <w:rsid w:val="00C902F4"/>
    <w:rsid w:val="00C94ED0"/>
    <w:rsid w:val="00C95859"/>
    <w:rsid w:val="00CA1E33"/>
    <w:rsid w:val="00CA783F"/>
    <w:rsid w:val="00CB5B2D"/>
    <w:rsid w:val="00CB6029"/>
    <w:rsid w:val="00CB6AE3"/>
    <w:rsid w:val="00CC06B8"/>
    <w:rsid w:val="00CC09D2"/>
    <w:rsid w:val="00CC60B9"/>
    <w:rsid w:val="00CD3F65"/>
    <w:rsid w:val="00CD6CC8"/>
    <w:rsid w:val="00CE301C"/>
    <w:rsid w:val="00CE34F8"/>
    <w:rsid w:val="00CF0495"/>
    <w:rsid w:val="00CF7FB1"/>
    <w:rsid w:val="00D00675"/>
    <w:rsid w:val="00D014F6"/>
    <w:rsid w:val="00D029C6"/>
    <w:rsid w:val="00D04F16"/>
    <w:rsid w:val="00D05A1F"/>
    <w:rsid w:val="00D05ED2"/>
    <w:rsid w:val="00D103C4"/>
    <w:rsid w:val="00D15E83"/>
    <w:rsid w:val="00D15F93"/>
    <w:rsid w:val="00D17488"/>
    <w:rsid w:val="00D22B39"/>
    <w:rsid w:val="00D26556"/>
    <w:rsid w:val="00D30538"/>
    <w:rsid w:val="00D33062"/>
    <w:rsid w:val="00D35DDE"/>
    <w:rsid w:val="00D37ADD"/>
    <w:rsid w:val="00D4025E"/>
    <w:rsid w:val="00D4281A"/>
    <w:rsid w:val="00D47AEF"/>
    <w:rsid w:val="00D531B9"/>
    <w:rsid w:val="00D6166D"/>
    <w:rsid w:val="00D644E7"/>
    <w:rsid w:val="00D65763"/>
    <w:rsid w:val="00D67109"/>
    <w:rsid w:val="00D6778C"/>
    <w:rsid w:val="00D702B0"/>
    <w:rsid w:val="00D74C5D"/>
    <w:rsid w:val="00D81BD1"/>
    <w:rsid w:val="00D8643D"/>
    <w:rsid w:val="00D93055"/>
    <w:rsid w:val="00D93A62"/>
    <w:rsid w:val="00D964B1"/>
    <w:rsid w:val="00DA229D"/>
    <w:rsid w:val="00DA398E"/>
    <w:rsid w:val="00DB423B"/>
    <w:rsid w:val="00DB5F0F"/>
    <w:rsid w:val="00DB6F23"/>
    <w:rsid w:val="00DC05B3"/>
    <w:rsid w:val="00DC1B93"/>
    <w:rsid w:val="00DC2F79"/>
    <w:rsid w:val="00DC4980"/>
    <w:rsid w:val="00DC7621"/>
    <w:rsid w:val="00DD16B2"/>
    <w:rsid w:val="00DD248B"/>
    <w:rsid w:val="00DD7DDD"/>
    <w:rsid w:val="00DE00AB"/>
    <w:rsid w:val="00DE0826"/>
    <w:rsid w:val="00DE0E40"/>
    <w:rsid w:val="00DE4A51"/>
    <w:rsid w:val="00DE5549"/>
    <w:rsid w:val="00DF0159"/>
    <w:rsid w:val="00DF191B"/>
    <w:rsid w:val="00DF22F5"/>
    <w:rsid w:val="00DF249B"/>
    <w:rsid w:val="00DF3DC0"/>
    <w:rsid w:val="00DF3FCC"/>
    <w:rsid w:val="00DF5E41"/>
    <w:rsid w:val="00DF6DD1"/>
    <w:rsid w:val="00E0055B"/>
    <w:rsid w:val="00E02507"/>
    <w:rsid w:val="00E02B84"/>
    <w:rsid w:val="00E06ABB"/>
    <w:rsid w:val="00E101A8"/>
    <w:rsid w:val="00E15ADC"/>
    <w:rsid w:val="00E2134B"/>
    <w:rsid w:val="00E357DC"/>
    <w:rsid w:val="00E35DEF"/>
    <w:rsid w:val="00E35E86"/>
    <w:rsid w:val="00E36602"/>
    <w:rsid w:val="00E51F45"/>
    <w:rsid w:val="00E5296B"/>
    <w:rsid w:val="00E548D0"/>
    <w:rsid w:val="00E63C2B"/>
    <w:rsid w:val="00E66CB4"/>
    <w:rsid w:val="00E74196"/>
    <w:rsid w:val="00E765BF"/>
    <w:rsid w:val="00E76B57"/>
    <w:rsid w:val="00E77715"/>
    <w:rsid w:val="00E77FAB"/>
    <w:rsid w:val="00E8195F"/>
    <w:rsid w:val="00E8438C"/>
    <w:rsid w:val="00E84A1F"/>
    <w:rsid w:val="00E9524F"/>
    <w:rsid w:val="00EA1D17"/>
    <w:rsid w:val="00EA234D"/>
    <w:rsid w:val="00EA57C5"/>
    <w:rsid w:val="00EB1704"/>
    <w:rsid w:val="00EB29D6"/>
    <w:rsid w:val="00EB5F01"/>
    <w:rsid w:val="00EB6B50"/>
    <w:rsid w:val="00EC39B2"/>
    <w:rsid w:val="00EC6BCB"/>
    <w:rsid w:val="00ED356B"/>
    <w:rsid w:val="00ED5BB6"/>
    <w:rsid w:val="00ED70B4"/>
    <w:rsid w:val="00EE0A36"/>
    <w:rsid w:val="00EE2C29"/>
    <w:rsid w:val="00EE4EA4"/>
    <w:rsid w:val="00EE535F"/>
    <w:rsid w:val="00EF265E"/>
    <w:rsid w:val="00EF79EA"/>
    <w:rsid w:val="00F026DD"/>
    <w:rsid w:val="00F07A81"/>
    <w:rsid w:val="00F10524"/>
    <w:rsid w:val="00F1372C"/>
    <w:rsid w:val="00F312D8"/>
    <w:rsid w:val="00F31C0A"/>
    <w:rsid w:val="00F32075"/>
    <w:rsid w:val="00F36DD2"/>
    <w:rsid w:val="00F41DA5"/>
    <w:rsid w:val="00F42AE1"/>
    <w:rsid w:val="00F42D08"/>
    <w:rsid w:val="00F51B79"/>
    <w:rsid w:val="00F601D2"/>
    <w:rsid w:val="00F7200B"/>
    <w:rsid w:val="00F752C9"/>
    <w:rsid w:val="00F818F6"/>
    <w:rsid w:val="00F84B1C"/>
    <w:rsid w:val="00F85F27"/>
    <w:rsid w:val="00F86E26"/>
    <w:rsid w:val="00F87142"/>
    <w:rsid w:val="00F87684"/>
    <w:rsid w:val="00F911F3"/>
    <w:rsid w:val="00FA2F60"/>
    <w:rsid w:val="00FA3F19"/>
    <w:rsid w:val="00FA474E"/>
    <w:rsid w:val="00FA5A74"/>
    <w:rsid w:val="00FB0C9A"/>
    <w:rsid w:val="00FB4624"/>
    <w:rsid w:val="00FB4CC6"/>
    <w:rsid w:val="00FB5A4E"/>
    <w:rsid w:val="00FB69CF"/>
    <w:rsid w:val="00FC4B77"/>
    <w:rsid w:val="00FC4DA6"/>
    <w:rsid w:val="00FD00F0"/>
    <w:rsid w:val="00FD0535"/>
    <w:rsid w:val="00FD4DA2"/>
    <w:rsid w:val="00FD6ABE"/>
    <w:rsid w:val="00FE3243"/>
    <w:rsid w:val="00FE4F94"/>
    <w:rsid w:val="00FF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0817"/>
    <o:shapelayout v:ext="edit">
      <o:idmap v:ext="edit" data="1"/>
    </o:shapelayout>
  </w:shapeDefaults>
  <w:decimalSymbol w:val="."/>
  <w:listSeparator w:val=";"/>
  <w14:docId w14:val="4A6F518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C2FE0"/>
    <w:pPr>
      <w:overflowPunct w:val="0"/>
      <w:autoSpaceDE w:val="0"/>
      <w:autoSpaceDN w:val="0"/>
      <w:adjustRightInd w:val="0"/>
      <w:spacing w:line="259" w:lineRule="auto"/>
      <w:textAlignment w:val="baseline"/>
    </w:pPr>
    <w:rPr>
      <w:rFonts w:ascii="Arial" w:eastAsia="Times New Roman" w:hAnsi="Arial" w:cs="Times New Roman"/>
      <w:sz w:val="22"/>
      <w:szCs w:val="20"/>
      <w:lang w:val="de-CH" w:eastAsia="de-DE"/>
    </w:rPr>
  </w:style>
  <w:style w:type="paragraph" w:styleId="berschrift1">
    <w:name w:val="heading 1"/>
    <w:basedOn w:val="Standard"/>
    <w:next w:val="Standard"/>
    <w:link w:val="berschrift1Zchn"/>
    <w:qFormat/>
    <w:rsid w:val="00EB5F01"/>
    <w:pPr>
      <w:keepNext/>
      <w:keepLines/>
      <w:numPr>
        <w:numId w:val="22"/>
      </w:numPr>
      <w:spacing w:before="240"/>
      <w:ind w:left="737" w:hanging="737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EB5F01"/>
    <w:pPr>
      <w:numPr>
        <w:ilvl w:val="1"/>
      </w:numPr>
      <w:ind w:left="737" w:hanging="737"/>
      <w:outlineLvl w:val="1"/>
    </w:pPr>
    <w:rPr>
      <w:sz w:val="22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EB5F01"/>
    <w:pPr>
      <w:numPr>
        <w:ilvl w:val="2"/>
      </w:numPr>
      <w:ind w:left="737" w:hanging="737"/>
      <w:outlineLvl w:val="2"/>
    </w:p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8B48E8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48E8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48E8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48E8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48E8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48E8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E55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E5549"/>
    <w:rPr>
      <w:rFonts w:ascii="Arial" w:eastAsia="Times New Roman" w:hAnsi="Arial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rsid w:val="00DE55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E5549"/>
    <w:rPr>
      <w:rFonts w:ascii="Arial" w:eastAsia="Times New Roman" w:hAnsi="Arial" w:cs="Times New Roman"/>
      <w:sz w:val="22"/>
      <w:szCs w:val="20"/>
      <w:lang w:eastAsia="de-DE"/>
    </w:rPr>
  </w:style>
  <w:style w:type="table" w:styleId="Tabellenraster">
    <w:name w:val="Table Grid"/>
    <w:basedOn w:val="NormaleTabelle"/>
    <w:uiPriority w:val="39"/>
    <w:rsid w:val="008F6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8017DC"/>
    <w:pPr>
      <w:numPr>
        <w:numId w:val="3"/>
      </w:numPr>
      <w:spacing w:before="24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B5F01"/>
    <w:rPr>
      <w:rFonts w:ascii="Arial" w:eastAsiaTheme="majorEastAsia" w:hAnsi="Arial" w:cstheme="majorBidi"/>
      <w:b/>
      <w:sz w:val="28"/>
      <w:szCs w:val="32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5F01"/>
    <w:rPr>
      <w:rFonts w:ascii="Arial" w:eastAsiaTheme="majorEastAsia" w:hAnsi="Arial" w:cstheme="majorBidi"/>
      <w:b/>
      <w:sz w:val="22"/>
      <w:szCs w:val="32"/>
      <w:lang w:val="de-CH" w:eastAsia="de-DE"/>
    </w:rPr>
  </w:style>
  <w:style w:type="paragraph" w:customStyle="1" w:styleId="Formatvorlage1">
    <w:name w:val="Formatvorlage1"/>
    <w:basedOn w:val="berschrift1"/>
    <w:rsid w:val="00FA2F60"/>
  </w:style>
  <w:style w:type="character" w:customStyle="1" w:styleId="berschrift3Zchn">
    <w:name w:val="Überschrift 3 Zchn"/>
    <w:basedOn w:val="Absatz-Standardschriftart"/>
    <w:link w:val="berschrift3"/>
    <w:uiPriority w:val="9"/>
    <w:rsid w:val="00EB5F01"/>
    <w:rPr>
      <w:rFonts w:ascii="Arial" w:eastAsiaTheme="majorEastAsia" w:hAnsi="Arial" w:cstheme="majorBidi"/>
      <w:b/>
      <w:sz w:val="22"/>
      <w:szCs w:val="32"/>
      <w:lang w:val="de-CH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48E8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48E8"/>
    <w:rPr>
      <w:rFonts w:asciiTheme="majorHAnsi" w:eastAsiaTheme="majorEastAsia" w:hAnsiTheme="majorHAnsi" w:cstheme="majorBidi"/>
      <w:color w:val="2F5496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48E8"/>
    <w:rPr>
      <w:rFonts w:asciiTheme="majorHAnsi" w:eastAsiaTheme="majorEastAsia" w:hAnsiTheme="majorHAnsi" w:cstheme="majorBidi"/>
      <w:color w:val="1F3763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48E8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0"/>
      <w:lang w:eastAsia="de-DE"/>
    </w:rPr>
  </w:style>
  <w:style w:type="paragraph" w:customStyle="1" w:styleId="NumerierungHierarchie2">
    <w:name w:val="Numerierung_Hierarchie2"/>
    <w:basedOn w:val="Standard"/>
    <w:rsid w:val="00B83A5D"/>
    <w:pPr>
      <w:numPr>
        <w:ilvl w:val="1"/>
        <w:numId w:val="2"/>
      </w:numPr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48E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48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customStyle="1" w:styleId="Absatz1Ebene">
    <w:name w:val="Absatz 1. Ebene"/>
    <w:basedOn w:val="Listenabsatz"/>
    <w:link w:val="Absatz1EbeneZchn"/>
    <w:qFormat/>
    <w:rsid w:val="00EB5F01"/>
    <w:pPr>
      <w:numPr>
        <w:numId w:val="4"/>
      </w:numPr>
      <w:contextualSpacing w:val="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6B190D"/>
    <w:rPr>
      <w:rFonts w:ascii="Arial" w:eastAsia="Times New Roman" w:hAnsi="Arial" w:cs="Times New Roman"/>
      <w:sz w:val="22"/>
      <w:szCs w:val="20"/>
      <w:lang w:eastAsia="de-DE"/>
    </w:rPr>
  </w:style>
  <w:style w:type="character" w:customStyle="1" w:styleId="Absatz1EbeneZchn">
    <w:name w:val="Absatz 1. Ebene Zchn"/>
    <w:basedOn w:val="ListenabsatzZchn"/>
    <w:link w:val="Absatz1Ebene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paragraph" w:customStyle="1" w:styleId="Absatz2Ebene">
    <w:name w:val="Absatz 2. Ebene"/>
    <w:basedOn w:val="Listenabsatz"/>
    <w:link w:val="Absatz2EbeneZchn"/>
    <w:qFormat/>
    <w:rsid w:val="00EB5F01"/>
    <w:pPr>
      <w:numPr>
        <w:ilvl w:val="1"/>
        <w:numId w:val="4"/>
      </w:numPr>
      <w:spacing w:before="120"/>
      <w:ind w:left="788" w:hanging="431"/>
      <w:contextualSpacing w:val="0"/>
    </w:pPr>
  </w:style>
  <w:style w:type="character" w:customStyle="1" w:styleId="Absatz2EbeneZchn">
    <w:name w:val="Absatz 2. Ebene Zchn"/>
    <w:basedOn w:val="ListenabsatzZchn"/>
    <w:link w:val="Absatz2Ebene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character" w:styleId="Hyperlink">
    <w:name w:val="Hyperlink"/>
    <w:basedOn w:val="Absatz-Standardschriftart"/>
    <w:uiPriority w:val="99"/>
    <w:unhideWhenUsed/>
    <w:rsid w:val="00337EF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337EF2"/>
    <w:rPr>
      <w:color w:val="605E5C"/>
      <w:shd w:val="clear" w:color="auto" w:fill="E1DFDD"/>
    </w:rPr>
  </w:style>
  <w:style w:type="paragraph" w:customStyle="1" w:styleId="Auflistung">
    <w:name w:val="Auflistung"/>
    <w:basedOn w:val="Listenabsatz"/>
    <w:link w:val="AuflistungZchn"/>
    <w:qFormat/>
    <w:rsid w:val="00EB5F01"/>
    <w:pPr>
      <w:numPr>
        <w:numId w:val="1"/>
      </w:numPr>
      <w:spacing w:before="0"/>
      <w:ind w:left="357" w:hanging="357"/>
    </w:pPr>
  </w:style>
  <w:style w:type="character" w:customStyle="1" w:styleId="AuflistungZchn">
    <w:name w:val="Auflistung Zchn"/>
    <w:basedOn w:val="ListenabsatzZchn"/>
    <w:link w:val="Auflistung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character" w:styleId="Fett">
    <w:name w:val="Strong"/>
    <w:basedOn w:val="Absatz-Standardschriftart"/>
    <w:uiPriority w:val="22"/>
    <w:qFormat/>
    <w:rsid w:val="00A21764"/>
    <w:rPr>
      <w:rFonts w:ascii="Arial" w:hAnsi="Arial"/>
      <w:b/>
      <w:bCs/>
      <w:caps w:val="0"/>
      <w:smallCaps w:val="0"/>
      <w:strike w:val="0"/>
      <w:dstrike w:val="0"/>
      <w:vanish w:val="0"/>
      <w:sz w:val="22"/>
      <w:vertAlign w:val="baseline"/>
    </w:rPr>
  </w:style>
  <w:style w:type="paragraph" w:styleId="Titel">
    <w:name w:val="Title"/>
    <w:basedOn w:val="Standard"/>
    <w:next w:val="Standard"/>
    <w:link w:val="TitelZchn"/>
    <w:uiPriority w:val="10"/>
    <w:qFormat/>
    <w:rsid w:val="00EB5F01"/>
    <w:pPr>
      <w:spacing w:before="240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B5F01"/>
    <w:rPr>
      <w:rFonts w:ascii="Arial" w:eastAsiaTheme="majorEastAsia" w:hAnsi="Arial" w:cstheme="majorBidi"/>
      <w:b/>
      <w:spacing w:val="-10"/>
      <w:kern w:val="28"/>
      <w:sz w:val="36"/>
      <w:szCs w:val="56"/>
      <w:lang w:val="de-CH" w:eastAsia="de-DE"/>
    </w:rPr>
  </w:style>
  <w:style w:type="paragraph" w:customStyle="1" w:styleId="berschrift1Rmisch">
    <w:name w:val="Überschrift 1 (Römisch)"/>
    <w:basedOn w:val="berschrift1"/>
    <w:qFormat/>
    <w:rsid w:val="00EB5F01"/>
    <w:pPr>
      <w:numPr>
        <w:numId w:val="11"/>
      </w:numPr>
      <w:ind w:left="737" w:hanging="737"/>
    </w:pPr>
    <w:rPr>
      <w:sz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BC616A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BB67EE"/>
    <w:rPr>
      <w:color w:val="666666"/>
    </w:rPr>
  </w:style>
  <w:style w:type="paragraph" w:customStyle="1" w:styleId="Platzhalter">
    <w:name w:val="Platzhalter"/>
    <w:basedOn w:val="Standard"/>
    <w:link w:val="PlatzhalterZchn"/>
    <w:qFormat/>
    <w:rsid w:val="00903B5C"/>
    <w:rPr>
      <w:color w:val="00B050"/>
    </w:rPr>
  </w:style>
  <w:style w:type="character" w:customStyle="1" w:styleId="PlatzhalterZchn">
    <w:name w:val="Platzhalter Zchn"/>
    <w:basedOn w:val="Absatz-Standardschriftart"/>
    <w:link w:val="Platzhalter"/>
    <w:rsid w:val="00903B5C"/>
    <w:rPr>
      <w:rFonts w:ascii="Arial" w:eastAsia="Times New Roman" w:hAnsi="Arial" w:cs="Times New Roman"/>
      <w:color w:val="00B050"/>
      <w:sz w:val="22"/>
      <w:szCs w:val="20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5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E46B5A9C8F45CEBA133833B5FE07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A9E639-8B2C-4342-A31B-88046455129E}"/>
      </w:docPartPr>
      <w:docPartBody>
        <w:p w:rsidR="005F47AF" w:rsidRDefault="007B77A8" w:rsidP="007B77A8">
          <w:pPr>
            <w:pStyle w:val="6FE46B5A9C8F45CEBA133833B5FE07141"/>
          </w:pPr>
          <w:r w:rsidRPr="00F85F27">
            <w:rPr>
              <w:rFonts w:eastAsiaTheme="minorHAnsi"/>
              <w:sz w:val="16"/>
              <w:szCs w:val="16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E75B75-E7C0-4488-B4F0-9180D38D9177}"/>
      </w:docPartPr>
      <w:docPartBody>
        <w:p w:rsidR="005F47AF" w:rsidRDefault="005F47AF">
          <w:r w:rsidRPr="000B3CA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ACC75E9A6DF243FAACEC7746924B3F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10C79F-0FA1-447B-83EB-E665A1DF3A73}"/>
      </w:docPartPr>
      <w:docPartBody>
        <w:p w:rsidR="005F47AF" w:rsidRDefault="007B77A8" w:rsidP="007B77A8">
          <w:pPr>
            <w:pStyle w:val="ACC75E9A6DF243FAACEC7746924B3FD81"/>
          </w:pPr>
          <w:r w:rsidRPr="007972E6">
            <w:rPr>
              <w:rFonts w:eastAsiaTheme="minorHAnsi"/>
              <w:shd w:val="clear" w:color="auto" w:fill="FAE2D5" w:themeFill="accent2" w:themeFillTint="33"/>
            </w:rPr>
            <w:t>Ort eingeben</w:t>
          </w:r>
        </w:p>
      </w:docPartBody>
    </w:docPart>
    <w:docPart>
      <w:docPartPr>
        <w:name w:val="7F32940FAE8143D2B78B691DCF6CD6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2B764A-9E32-4445-8B1B-C221D0D90664}"/>
      </w:docPartPr>
      <w:docPartBody>
        <w:p w:rsidR="005F47AF" w:rsidRDefault="007B77A8" w:rsidP="007B77A8">
          <w:pPr>
            <w:pStyle w:val="7F32940FAE8143D2B78B691DCF6CD6E51"/>
          </w:pPr>
          <w:r w:rsidRPr="007972E6">
            <w:rPr>
              <w:rFonts w:eastAsiaTheme="minorHAnsi"/>
              <w:shd w:val="clear" w:color="auto" w:fill="FAE2D5" w:themeFill="accent2" w:themeFillTint="33"/>
            </w:rPr>
            <w:t>Datum eingeben</w:t>
          </w:r>
        </w:p>
      </w:docPartBody>
    </w:docPart>
    <w:docPart>
      <w:docPartPr>
        <w:name w:val="68340CA7072D490EA18BA85A9338BC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52034E-2BC5-4AB7-84AB-45E814286E77}"/>
      </w:docPartPr>
      <w:docPartBody>
        <w:p w:rsidR="007B77A8" w:rsidRDefault="007B77A8" w:rsidP="007B77A8">
          <w:pPr>
            <w:pStyle w:val="68340CA7072D490EA18BA85A9338BC39"/>
          </w:pPr>
          <w:r w:rsidRPr="00067E80">
            <w:rPr>
              <w:rFonts w:eastAsiaTheme="minorHAnsi"/>
              <w:sz w:val="18"/>
              <w:szCs w:val="18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60EC0B3A49BD45EAA5F089181D4339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5A805F-D331-47D1-BD3B-C3A6759A61BC}"/>
      </w:docPartPr>
      <w:docPartBody>
        <w:p w:rsidR="007B77A8" w:rsidRDefault="007B77A8" w:rsidP="007B77A8">
          <w:pPr>
            <w:pStyle w:val="60EC0B3A49BD45EAA5F089181D4339FC"/>
          </w:pPr>
          <w:r w:rsidRPr="00067E80">
            <w:rPr>
              <w:rFonts w:eastAsiaTheme="minorHAnsi"/>
              <w:shd w:val="clear" w:color="auto" w:fill="FAE2D5" w:themeFill="accent2" w:themeFillTint="33"/>
            </w:rPr>
            <w:t>Abweichungen eingeben</w:t>
          </w:r>
        </w:p>
      </w:docPartBody>
    </w:docPart>
    <w:docPart>
      <w:docPartPr>
        <w:name w:val="03DB4C7C995847B38F57BDCDDD7203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2D4547-65B1-409B-BFC5-343AA3B75781}"/>
      </w:docPartPr>
      <w:docPartBody>
        <w:p w:rsidR="007B77A8" w:rsidRDefault="007B77A8" w:rsidP="007B77A8">
          <w:pPr>
            <w:pStyle w:val="03DB4C7C995847B38F57BDCDDD72037A"/>
          </w:pPr>
          <w:r w:rsidRPr="007972E6">
            <w:rPr>
              <w:rFonts w:eastAsiaTheme="minorHAnsi"/>
              <w:shd w:val="clear" w:color="auto" w:fill="FAE2D5" w:themeFill="accent2" w:themeFillTint="33"/>
            </w:rPr>
            <w:t>Ort eingeben</w:t>
          </w:r>
        </w:p>
      </w:docPartBody>
    </w:docPart>
    <w:docPart>
      <w:docPartPr>
        <w:name w:val="F0CEC69F3E0943B2B1C1D0C694E83A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1472E9-799B-4934-AC63-0DE14C4648A1}"/>
      </w:docPartPr>
      <w:docPartBody>
        <w:p w:rsidR="007B77A8" w:rsidRDefault="007B77A8" w:rsidP="007B77A8">
          <w:pPr>
            <w:pStyle w:val="F0CEC69F3E0943B2B1C1D0C694E83AB4"/>
          </w:pPr>
          <w:r w:rsidRPr="007972E6">
            <w:rPr>
              <w:rFonts w:eastAsiaTheme="minorHAnsi"/>
              <w:shd w:val="clear" w:color="auto" w:fill="FAE2D5" w:themeFill="accent2" w:themeFillTint="33"/>
            </w:rPr>
            <w:t>Datum eingeben</w:t>
          </w:r>
        </w:p>
      </w:docPartBody>
    </w:docPart>
    <w:docPart>
      <w:docPartPr>
        <w:name w:val="7CE4005DC65248D0A95D75664EB32E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36508E-51E1-4B75-AC2D-4AAA46561448}"/>
      </w:docPartPr>
      <w:docPartBody>
        <w:p w:rsidR="007B77A8" w:rsidRDefault="007B77A8" w:rsidP="007B77A8">
          <w:pPr>
            <w:pStyle w:val="7CE4005DC65248D0A95D75664EB32E14"/>
          </w:pPr>
          <w:r w:rsidRPr="00F85F27">
            <w:rPr>
              <w:rFonts w:eastAsiaTheme="minorHAnsi"/>
              <w:sz w:val="16"/>
              <w:szCs w:val="16"/>
              <w:shd w:val="clear" w:color="auto" w:fill="FAE2D5" w:themeFill="accent2" w:themeFillTint="33"/>
            </w:rPr>
            <w:t>Baubehörde eingeben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5E0"/>
    <w:rsid w:val="00343469"/>
    <w:rsid w:val="00370BE7"/>
    <w:rsid w:val="00470F95"/>
    <w:rsid w:val="005F2132"/>
    <w:rsid w:val="005F47AF"/>
    <w:rsid w:val="0060116E"/>
    <w:rsid w:val="00735A58"/>
    <w:rsid w:val="007B77A8"/>
    <w:rsid w:val="009E7C9E"/>
    <w:rsid w:val="00BC612D"/>
    <w:rsid w:val="00C3643A"/>
    <w:rsid w:val="00C60BAB"/>
    <w:rsid w:val="00EB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F47AF"/>
    <w:rPr>
      <w:color w:val="666666"/>
    </w:rPr>
  </w:style>
  <w:style w:type="paragraph" w:customStyle="1" w:styleId="645CDA5C871748299D61885C4BFAF34C">
    <w:name w:val="645CDA5C871748299D61885C4BFAF34C"/>
    <w:rsid w:val="007B77A8"/>
  </w:style>
  <w:style w:type="paragraph" w:customStyle="1" w:styleId="7CE4005DC65248D0A95D75664EB32E14">
    <w:name w:val="7CE4005DC65248D0A95D75664EB32E14"/>
    <w:rsid w:val="007B77A8"/>
  </w:style>
  <w:style w:type="paragraph" w:customStyle="1" w:styleId="68340CA7072D490EA18BA85A9338BC39">
    <w:name w:val="68340CA7072D490EA18BA85A9338BC39"/>
    <w:rsid w:val="007B77A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60EC0B3A49BD45EAA5F089181D4339FC">
    <w:name w:val="60EC0B3A49BD45EAA5F089181D4339FC"/>
    <w:rsid w:val="007B77A8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03DB4C7C995847B38F57BDCDDD72037A">
    <w:name w:val="03DB4C7C995847B38F57BDCDDD72037A"/>
    <w:rsid w:val="007B77A8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F0CEC69F3E0943B2B1C1D0C694E83AB4">
    <w:name w:val="F0CEC69F3E0943B2B1C1D0C694E83AB4"/>
    <w:rsid w:val="007B77A8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ACC75E9A6DF243FAACEC7746924B3FD81">
    <w:name w:val="ACC75E9A6DF243FAACEC7746924B3FD81"/>
    <w:rsid w:val="007B77A8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7F32940FAE8143D2B78B691DCF6CD6E51">
    <w:name w:val="7F32940FAE8143D2B78B691DCF6CD6E51"/>
    <w:rsid w:val="007B77A8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6FE46B5A9C8F45CEBA133833B5FE07141">
    <w:name w:val="6FE46B5A9C8F45CEBA133833B5FE07141"/>
    <w:rsid w:val="007B77A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C7E6C-C6A8-42F9-87AB-F6C5CF7D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Geschäftsbrief Vorlage</vt:lpstr>
    </vt:vector>
  </TitlesOfParts>
  <Manager/>
  <Company>https://Briefvorlagen.ch</Company>
  <LinksUpToDate>false</LinksUpToDate>
  <CharactersWithSpaces>2840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Geschäftsbrief Vorlage</dc:title>
  <dc:subject/>
  <dc:creator>https://Briefvorlagen.ch</dc:creator>
  <cp:keywords/>
  <dc:description>https://Briefvorlagen.ch
Geschäftsbrief Vorlage</dc:description>
  <cp:lastModifiedBy>Mueller Daniel AGI</cp:lastModifiedBy>
  <cp:revision>738</cp:revision>
  <cp:lastPrinted>2023-12-21T09:58:00Z</cp:lastPrinted>
  <dcterms:created xsi:type="dcterms:W3CDTF">2017-03-26T09:37:00Z</dcterms:created>
  <dcterms:modified xsi:type="dcterms:W3CDTF">2024-09-24T15:39:00Z</dcterms:modified>
  <cp:category/>
</cp:coreProperties>
</file>