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6"/>
        <w:gridCol w:w="3969"/>
      </w:tblGrid>
      <w:tr w:rsidR="00305111" w14:paraId="6BE461F8" w14:textId="77777777" w:rsidTr="00FA5E12">
        <w:trPr>
          <w:trHeight w:hRule="exact" w:val="1588"/>
        </w:trPr>
        <w:tc>
          <w:tcPr>
            <w:tcW w:w="5376" w:type="dxa"/>
            <w:tcMar>
              <w:top w:w="57" w:type="dxa"/>
              <w:bottom w:w="57" w:type="dxa"/>
            </w:tcMar>
          </w:tcPr>
          <w:p w14:paraId="582242BD" w14:textId="77777777" w:rsidR="00D94429" w:rsidRPr="002C6732" w:rsidRDefault="00D94429" w:rsidP="00D94429">
            <w:pPr>
              <w:pStyle w:val="Platzhalter"/>
              <w:rPr>
                <w:b/>
                <w:bCs/>
              </w:rPr>
            </w:pPr>
            <w:proofErr w:type="gramStart"/>
            <w:r w:rsidRPr="002C6732">
              <w:rPr>
                <w:b/>
                <w:bCs/>
              </w:rPr>
              <w:t>{{ LEITBEHOERDE</w:t>
            </w:r>
            <w:proofErr w:type="gramEnd"/>
            <w:r w:rsidRPr="002C6732">
              <w:rPr>
                <w:b/>
                <w:bCs/>
              </w:rPr>
              <w:t>_NAME }}</w:t>
            </w:r>
          </w:p>
          <w:sdt>
            <w:sdtPr>
              <w:rPr>
                <w:sz w:val="18"/>
                <w:szCs w:val="18"/>
              </w:rPr>
              <w:id w:val="9967708"/>
              <w:placeholder>
                <w:docPart w:val="450042231DB045B6B81A84A546D3040D"/>
              </w:placeholder>
              <w:showingPlcHdr/>
            </w:sdtPr>
            <w:sdtEndPr/>
            <w:sdtContent>
              <w:p w14:paraId="35672E38" w14:textId="77777777" w:rsidR="00D94429" w:rsidRPr="002C6732" w:rsidRDefault="00D94429" w:rsidP="00D94429">
                <w:pPr>
                  <w:rPr>
                    <w:sz w:val="18"/>
                    <w:szCs w:val="18"/>
                  </w:rPr>
                </w:pPr>
                <w:r w:rsidRPr="00145473">
                  <w:rPr>
                    <w:rStyle w:val="Platzhaltertext"/>
                    <w:rFonts w:eastAsiaTheme="minorHAnsi"/>
                    <w:color w:val="auto"/>
                    <w:sz w:val="18"/>
                    <w:szCs w:val="18"/>
                    <w:shd w:val="clear" w:color="auto" w:fill="FBE4D5" w:themeFill="accent2" w:themeFillTint="33"/>
                  </w:rPr>
                  <w:t>Baubehörde eingeben</w:t>
                </w:r>
              </w:p>
            </w:sdtContent>
          </w:sdt>
          <w:p w14:paraId="5264E0DA" w14:textId="77777777" w:rsidR="00D94429" w:rsidRPr="002C6732" w:rsidRDefault="00D94429" w:rsidP="00D94429">
            <w:pPr>
              <w:pStyle w:val="Platzhalter"/>
              <w:rPr>
                <w:sz w:val="18"/>
                <w:szCs w:val="18"/>
              </w:rPr>
            </w:pPr>
            <w:proofErr w:type="gramStart"/>
            <w:r w:rsidRPr="002C6732">
              <w:rPr>
                <w:sz w:val="18"/>
                <w:szCs w:val="18"/>
              </w:rPr>
              <w:t>{{ LEITBEHOERDE</w:t>
            </w:r>
            <w:proofErr w:type="gramEnd"/>
            <w:r w:rsidRPr="002C6732">
              <w:rPr>
                <w:sz w:val="18"/>
                <w:szCs w:val="18"/>
              </w:rPr>
              <w:t>_ADRESSE_1 }}</w:t>
            </w:r>
          </w:p>
          <w:p w14:paraId="6FECA21C" w14:textId="0312E21E" w:rsidR="00305111" w:rsidRPr="00D94429" w:rsidRDefault="00D94429" w:rsidP="00D94429">
            <w:pPr>
              <w:pStyle w:val="Platzhalter"/>
              <w:rPr>
                <w:sz w:val="18"/>
                <w:szCs w:val="18"/>
              </w:rPr>
            </w:pPr>
            <w:proofErr w:type="gramStart"/>
            <w:r w:rsidRPr="00D94429">
              <w:rPr>
                <w:sz w:val="18"/>
                <w:szCs w:val="18"/>
              </w:rPr>
              <w:t>{{ LEITBEHOERDE</w:t>
            </w:r>
            <w:proofErr w:type="gramEnd"/>
            <w:r w:rsidRPr="00D94429">
              <w:rPr>
                <w:sz w:val="18"/>
                <w:szCs w:val="18"/>
              </w:rPr>
              <w:t>_ADRESSE_2 }}</w:t>
            </w:r>
          </w:p>
        </w:tc>
        <w:tc>
          <w:tcPr>
            <w:tcW w:w="3969" w:type="dxa"/>
            <w:tcMar>
              <w:top w:w="57" w:type="dxa"/>
              <w:bottom w:w="57" w:type="dxa"/>
            </w:tcMar>
          </w:tcPr>
          <w:p w14:paraId="6413EFD3" w14:textId="77777777" w:rsidR="00305111" w:rsidRPr="006A06FF" w:rsidRDefault="00305111" w:rsidP="00B65C13"/>
        </w:tc>
      </w:tr>
      <w:tr w:rsidR="00305111" w:rsidRPr="006A06FF" w14:paraId="7AA7DE9F" w14:textId="77777777" w:rsidTr="000C4899">
        <w:trPr>
          <w:trHeight w:hRule="exact" w:val="2268"/>
        </w:trPr>
        <w:tc>
          <w:tcPr>
            <w:tcW w:w="5376" w:type="dxa"/>
            <w:tcMar>
              <w:top w:w="57" w:type="dxa"/>
              <w:bottom w:w="57" w:type="dxa"/>
            </w:tcMar>
          </w:tcPr>
          <w:p w14:paraId="44338CE2" w14:textId="77777777" w:rsidR="0042221B" w:rsidRDefault="0042221B" w:rsidP="0042221B">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for</w:t>
            </w:r>
            <w:proofErr w:type="spellEnd"/>
            <w:r w:rsidRPr="00F329A7">
              <w:rPr>
                <w:rFonts w:ascii="Consolas" w:hAnsi="Consolas" w:cs="Arial"/>
                <w:color w:val="00B050"/>
                <w:sz w:val="18"/>
                <w:szCs w:val="18"/>
              </w:rPr>
              <w:t xml:space="preserve"> G in ALLE_GESUCHSTELLER_LISTE %}</w:t>
            </w:r>
          </w:p>
          <w:p w14:paraId="08B099F0" w14:textId="77777777" w:rsidR="0042221B" w:rsidRPr="00F329A7" w:rsidRDefault="0042221B" w:rsidP="0042221B">
            <w:pPr>
              <w:rPr>
                <w:rFonts w:ascii="Consolas" w:hAnsi="Consolas" w:cs="Arial"/>
                <w:color w:val="00B050"/>
                <w:sz w:val="18"/>
                <w:szCs w:val="18"/>
              </w:rPr>
            </w:pPr>
            <w:r>
              <w:rPr>
                <w:rFonts w:ascii="Consolas" w:hAnsi="Consolas" w:cs="Arial"/>
                <w:color w:val="00B050"/>
                <w:sz w:val="18"/>
                <w:szCs w:val="18"/>
              </w:rPr>
              <w:t xml:space="preserve">{%p </w:t>
            </w:r>
            <w:proofErr w:type="spellStart"/>
            <w:r>
              <w:rPr>
                <w:rFonts w:ascii="Consolas" w:hAnsi="Consolas" w:cs="Arial"/>
                <w:color w:val="00B050"/>
                <w:sz w:val="18"/>
                <w:szCs w:val="18"/>
              </w:rPr>
              <w:t>if</w:t>
            </w:r>
            <w:proofErr w:type="spellEnd"/>
            <w:r>
              <w:rPr>
                <w:rFonts w:ascii="Consolas" w:hAnsi="Consolas" w:cs="Arial"/>
                <w:color w:val="00B050"/>
                <w:sz w:val="18"/>
                <w:szCs w:val="18"/>
              </w:rPr>
              <w:t xml:space="preserve"> </w:t>
            </w:r>
            <w:proofErr w:type="spellStart"/>
            <w:proofErr w:type="gramStart"/>
            <w:r>
              <w:rPr>
                <w:rFonts w:ascii="Consolas" w:hAnsi="Consolas" w:cs="Arial"/>
                <w:color w:val="00B050"/>
                <w:sz w:val="18"/>
                <w:szCs w:val="18"/>
              </w:rPr>
              <w:t>loop.first</w:t>
            </w:r>
            <w:proofErr w:type="spellEnd"/>
            <w:proofErr w:type="gramEnd"/>
            <w:r>
              <w:rPr>
                <w:rFonts w:ascii="Consolas" w:hAnsi="Consolas" w:cs="Arial"/>
                <w:color w:val="00B050"/>
                <w:sz w:val="18"/>
                <w:szCs w:val="18"/>
              </w:rPr>
              <w:t xml:space="preserve"> %}</w:t>
            </w:r>
          </w:p>
          <w:p w14:paraId="7A0E4BE0" w14:textId="77777777" w:rsidR="0042221B" w:rsidRDefault="0042221B" w:rsidP="0042221B">
            <w:pPr>
              <w:rPr>
                <w:rFonts w:ascii="Consolas" w:hAnsi="Consolas"/>
                <w:color w:val="00B050"/>
                <w:sz w:val="18"/>
                <w:szCs w:val="18"/>
              </w:rPr>
            </w:pPr>
            <w:r w:rsidRPr="00F20D65">
              <w:rPr>
                <w:rFonts w:ascii="Consolas" w:hAnsi="Consolas"/>
                <w:color w:val="00B050"/>
                <w:sz w:val="18"/>
                <w:szCs w:val="18"/>
              </w:rPr>
              <w:t>{%</w:t>
            </w:r>
            <w:r>
              <w:rPr>
                <w:rFonts w:ascii="Consolas" w:hAnsi="Consolas"/>
                <w:color w:val="00B050"/>
                <w:sz w:val="18"/>
                <w:szCs w:val="18"/>
              </w:rPr>
              <w:t>p</w:t>
            </w:r>
            <w:r w:rsidRPr="00F20D65">
              <w:rPr>
                <w:rFonts w:ascii="Consolas" w:hAnsi="Consolas"/>
                <w:color w:val="00B050"/>
                <w:sz w:val="18"/>
                <w:szCs w:val="18"/>
              </w:rPr>
              <w:t xml:space="preserve"> </w:t>
            </w:r>
            <w:proofErr w:type="spellStart"/>
            <w:r w:rsidRPr="00F20D65">
              <w:rPr>
                <w:rFonts w:ascii="Consolas" w:hAnsi="Consolas"/>
                <w:color w:val="00B050"/>
                <w:sz w:val="18"/>
                <w:szCs w:val="18"/>
              </w:rPr>
              <w:t>if</w:t>
            </w:r>
            <w:proofErr w:type="spellEnd"/>
            <w:r w:rsidRPr="00F20D65">
              <w:rPr>
                <w:rFonts w:ascii="Consolas" w:hAnsi="Consolas"/>
                <w:color w:val="00B050"/>
                <w:sz w:val="18"/>
                <w:szCs w:val="18"/>
              </w:rPr>
              <w:t xml:space="preserve"> G.NAME_JURISTISCHE_PERSON %}</w:t>
            </w:r>
          </w:p>
          <w:p w14:paraId="1181B95A" w14:textId="77777777" w:rsidR="0042221B" w:rsidRPr="002C6732" w:rsidRDefault="0042221B" w:rsidP="0042221B">
            <w:pPr>
              <w:pStyle w:val="Platzhalter"/>
            </w:pPr>
            <w:proofErr w:type="gramStart"/>
            <w:r>
              <w:t>{{ G.</w:t>
            </w:r>
            <w:r w:rsidRPr="00F20D65">
              <w:t>NAME</w:t>
            </w:r>
            <w:proofErr w:type="gramEnd"/>
            <w:r w:rsidRPr="00F20D65">
              <w:t>_JURISTISCHE_PERSON</w:t>
            </w:r>
            <w:r>
              <w:t xml:space="preserve"> }}</w:t>
            </w:r>
          </w:p>
          <w:p w14:paraId="38B0779B" w14:textId="77777777" w:rsidR="0042221B" w:rsidRDefault="0042221B" w:rsidP="0042221B">
            <w:pPr>
              <w:rPr>
                <w:color w:val="00B050"/>
                <w:szCs w:val="22"/>
              </w:rPr>
            </w:pPr>
            <w:r w:rsidRPr="00F329A7">
              <w:rPr>
                <w:rFonts w:ascii="Consolas" w:hAnsi="Consolas" w:cs="Arial"/>
                <w:color w:val="00B050"/>
                <w:sz w:val="18"/>
                <w:szCs w:val="18"/>
              </w:rPr>
              <w:t>{%</w:t>
            </w:r>
            <w:r>
              <w:rPr>
                <w:rFonts w:ascii="Consolas" w:hAnsi="Consolas" w:cs="Arial"/>
                <w:color w:val="00B050"/>
                <w:sz w:val="18"/>
                <w:szCs w:val="18"/>
              </w:rPr>
              <w:t>p</w:t>
            </w:r>
            <w:r w:rsidRPr="00F329A7">
              <w:rPr>
                <w:rFonts w:ascii="Consolas" w:hAnsi="Consolas" w:cs="Arial"/>
                <w:color w:val="00B050"/>
                <w:sz w:val="18"/>
                <w:szCs w:val="18"/>
              </w:rPr>
              <w:t xml:space="preserve"> </w:t>
            </w:r>
            <w:proofErr w:type="spellStart"/>
            <w:r w:rsidRPr="00F329A7">
              <w:rPr>
                <w:rFonts w:ascii="Consolas" w:hAnsi="Consolas" w:cs="Arial"/>
                <w:color w:val="00B050"/>
                <w:sz w:val="18"/>
                <w:szCs w:val="18"/>
              </w:rPr>
              <w:t>end</w:t>
            </w:r>
            <w:r>
              <w:rPr>
                <w:rFonts w:ascii="Consolas" w:hAnsi="Consolas" w:cs="Arial"/>
                <w:color w:val="00B050"/>
                <w:sz w:val="18"/>
                <w:szCs w:val="18"/>
              </w:rPr>
              <w:t>if</w:t>
            </w:r>
            <w:proofErr w:type="spellEnd"/>
            <w:r w:rsidRPr="00F329A7">
              <w:rPr>
                <w:rFonts w:ascii="Consolas" w:hAnsi="Consolas" w:cs="Arial"/>
                <w:color w:val="00B050"/>
                <w:sz w:val="18"/>
                <w:szCs w:val="18"/>
              </w:rPr>
              <w:t xml:space="preserve"> %}</w:t>
            </w:r>
          </w:p>
          <w:p w14:paraId="64E93AD7" w14:textId="77777777" w:rsidR="0042221B" w:rsidRPr="002C6732" w:rsidRDefault="0042221B" w:rsidP="0042221B">
            <w:proofErr w:type="gramStart"/>
            <w:r w:rsidRPr="002C6732">
              <w:rPr>
                <w:rStyle w:val="PlatzhalterZchn"/>
              </w:rPr>
              <w:t>{{ G.VORNAME</w:t>
            </w:r>
            <w:proofErr w:type="gramEnd"/>
            <w:r w:rsidRPr="002C6732">
              <w:rPr>
                <w:rStyle w:val="PlatzhalterZchn"/>
              </w:rPr>
              <w:t xml:space="preserve"> }}</w:t>
            </w:r>
            <w:r w:rsidRPr="00F20D65">
              <w:rPr>
                <w:szCs w:val="22"/>
              </w:rPr>
              <w:t xml:space="preserve"> </w:t>
            </w:r>
            <w:r w:rsidRPr="002C6732">
              <w:rPr>
                <w:rStyle w:val="PlatzhalterZchn"/>
              </w:rPr>
              <w:t>{{ G.NACHNAME }}</w:t>
            </w:r>
          </w:p>
          <w:p w14:paraId="62833986" w14:textId="77777777" w:rsidR="0042221B" w:rsidRPr="002C6732" w:rsidRDefault="0042221B" w:rsidP="0042221B">
            <w:proofErr w:type="gramStart"/>
            <w:r w:rsidRPr="002C6732">
              <w:rPr>
                <w:rStyle w:val="PlatzhalterZchn"/>
              </w:rPr>
              <w:t>{{ G.STRASSE</w:t>
            </w:r>
            <w:proofErr w:type="gramEnd"/>
            <w:r w:rsidRPr="002C6732">
              <w:rPr>
                <w:rStyle w:val="PlatzhalterZchn"/>
              </w:rPr>
              <w:t xml:space="preserve"> }}</w:t>
            </w:r>
            <w:r w:rsidRPr="00F20D65">
              <w:rPr>
                <w:szCs w:val="22"/>
              </w:rPr>
              <w:t xml:space="preserve"> </w:t>
            </w:r>
            <w:r w:rsidRPr="002C6732">
              <w:rPr>
                <w:rStyle w:val="PlatzhalterZchn"/>
              </w:rPr>
              <w:t>{{ G.HAUSNUMMER }}</w:t>
            </w:r>
          </w:p>
          <w:p w14:paraId="5F42A757" w14:textId="77777777" w:rsidR="0042221B" w:rsidRPr="002C6732" w:rsidRDefault="0042221B" w:rsidP="0042221B">
            <w:proofErr w:type="gramStart"/>
            <w:r w:rsidRPr="002C6732">
              <w:rPr>
                <w:rStyle w:val="PlatzhalterZchn"/>
              </w:rPr>
              <w:t>{{ G.PLZ</w:t>
            </w:r>
            <w:proofErr w:type="gramEnd"/>
            <w:r w:rsidRPr="002C6732">
              <w:rPr>
                <w:rStyle w:val="PlatzhalterZchn"/>
              </w:rPr>
              <w:t xml:space="preserve"> }}</w:t>
            </w:r>
            <w:r w:rsidRPr="00F20D65">
              <w:rPr>
                <w:szCs w:val="22"/>
              </w:rPr>
              <w:t xml:space="preserve"> </w:t>
            </w:r>
            <w:r w:rsidRPr="002C6732">
              <w:rPr>
                <w:rStyle w:val="PlatzhalterZchn"/>
              </w:rPr>
              <w:t>{{ G.ORTSCHAFT }}</w:t>
            </w:r>
          </w:p>
          <w:p w14:paraId="1B1A9065" w14:textId="77777777" w:rsidR="0042221B" w:rsidRDefault="0042221B" w:rsidP="0042221B">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w:t>
            </w:r>
            <w:r>
              <w:rPr>
                <w:rFonts w:ascii="Consolas" w:hAnsi="Consolas" w:cs="Arial"/>
                <w:color w:val="00B050"/>
                <w:sz w:val="18"/>
                <w:szCs w:val="18"/>
              </w:rPr>
              <w:t>if</w:t>
            </w:r>
            <w:proofErr w:type="spellEnd"/>
            <w:r w:rsidRPr="00F329A7">
              <w:rPr>
                <w:rFonts w:ascii="Consolas" w:hAnsi="Consolas" w:cs="Arial"/>
                <w:color w:val="00B050"/>
                <w:sz w:val="18"/>
                <w:szCs w:val="18"/>
              </w:rPr>
              <w:t xml:space="preserve"> %}</w:t>
            </w:r>
          </w:p>
          <w:p w14:paraId="386FFD42" w14:textId="652239B9" w:rsidR="00305111" w:rsidRPr="005C2E13" w:rsidRDefault="0042221B" w:rsidP="0042221B">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endfor</w:t>
            </w:r>
            <w:proofErr w:type="spellEnd"/>
            <w:r w:rsidRPr="00F329A7">
              <w:rPr>
                <w:rFonts w:ascii="Consolas" w:hAnsi="Consolas" w:cs="Arial"/>
                <w:color w:val="00B050"/>
                <w:sz w:val="18"/>
                <w:szCs w:val="18"/>
              </w:rPr>
              <w:t xml:space="preserve"> %}</w:t>
            </w:r>
          </w:p>
        </w:tc>
        <w:tc>
          <w:tcPr>
            <w:tcW w:w="3969" w:type="dxa"/>
            <w:tcMar>
              <w:top w:w="57" w:type="dxa"/>
              <w:bottom w:w="57" w:type="dxa"/>
            </w:tcMar>
          </w:tcPr>
          <w:p w14:paraId="3B5396A2" w14:textId="77777777" w:rsidR="00305111" w:rsidRPr="002C6732" w:rsidRDefault="00305111" w:rsidP="00FA5E12">
            <w:pPr>
              <w:pStyle w:val="Kopfzeile"/>
              <w:tabs>
                <w:tab w:val="clear" w:pos="4536"/>
                <w:tab w:val="clear" w:pos="9072"/>
                <w:tab w:val="left" w:pos="738"/>
              </w:tabs>
              <w:rPr>
                <w:sz w:val="18"/>
                <w:szCs w:val="18"/>
              </w:rPr>
            </w:pPr>
            <w:r w:rsidRPr="002C6732">
              <w:rPr>
                <w:sz w:val="18"/>
                <w:szCs w:val="18"/>
              </w:rPr>
              <w:t>Kontakt:</w:t>
            </w:r>
            <w:r w:rsidRPr="002C6732">
              <w:rPr>
                <w:sz w:val="18"/>
                <w:szCs w:val="18"/>
              </w:rPr>
              <w:tab/>
            </w:r>
            <w:proofErr w:type="gramStart"/>
            <w:r w:rsidRPr="002C6732">
              <w:rPr>
                <w:rStyle w:val="PlatzhalterZchn"/>
                <w:sz w:val="18"/>
                <w:szCs w:val="18"/>
              </w:rPr>
              <w:t>{{ ZUSTAENDIG</w:t>
            </w:r>
            <w:proofErr w:type="gramEnd"/>
            <w:r w:rsidRPr="002C6732">
              <w:rPr>
                <w:rStyle w:val="PlatzhalterZchn"/>
                <w:sz w:val="18"/>
                <w:szCs w:val="18"/>
              </w:rPr>
              <w:t>_NAME }}</w:t>
            </w:r>
          </w:p>
          <w:p w14:paraId="10C68D89" w14:textId="77777777" w:rsidR="00305111" w:rsidRPr="002C6732" w:rsidRDefault="00305111" w:rsidP="00FA5E12">
            <w:pPr>
              <w:pStyle w:val="Kopfzeile"/>
              <w:tabs>
                <w:tab w:val="clear" w:pos="4536"/>
                <w:tab w:val="clear" w:pos="9072"/>
                <w:tab w:val="left" w:pos="738"/>
              </w:tabs>
              <w:rPr>
                <w:sz w:val="18"/>
                <w:szCs w:val="18"/>
              </w:rPr>
            </w:pPr>
            <w:r w:rsidRPr="002C6732">
              <w:rPr>
                <w:sz w:val="18"/>
                <w:szCs w:val="18"/>
              </w:rPr>
              <w:t>E-Mail:</w:t>
            </w:r>
            <w:r w:rsidRPr="002C6732">
              <w:rPr>
                <w:sz w:val="18"/>
                <w:szCs w:val="18"/>
              </w:rPr>
              <w:tab/>
            </w:r>
            <w:proofErr w:type="gramStart"/>
            <w:r w:rsidRPr="002C6732">
              <w:rPr>
                <w:rStyle w:val="PlatzhalterZchn"/>
                <w:sz w:val="18"/>
                <w:szCs w:val="18"/>
              </w:rPr>
              <w:t>{{ LEITBEHOERDE</w:t>
            </w:r>
            <w:proofErr w:type="gramEnd"/>
            <w:r w:rsidRPr="002C6732">
              <w:rPr>
                <w:rStyle w:val="PlatzhalterZchn"/>
                <w:sz w:val="18"/>
                <w:szCs w:val="18"/>
              </w:rPr>
              <w:t>_EMAIL }}</w:t>
            </w:r>
          </w:p>
          <w:p w14:paraId="2C307B97" w14:textId="77777777" w:rsidR="00305111" w:rsidRPr="002C6732" w:rsidRDefault="00305111" w:rsidP="00FA5E12">
            <w:pPr>
              <w:tabs>
                <w:tab w:val="left" w:pos="737"/>
              </w:tabs>
              <w:rPr>
                <w:sz w:val="18"/>
                <w:szCs w:val="18"/>
              </w:rPr>
            </w:pPr>
            <w:r w:rsidRPr="002C6732">
              <w:rPr>
                <w:sz w:val="18"/>
                <w:szCs w:val="18"/>
              </w:rPr>
              <w:t>Telefon:</w:t>
            </w:r>
            <w:r w:rsidRPr="002C6732">
              <w:rPr>
                <w:sz w:val="18"/>
                <w:szCs w:val="18"/>
              </w:rPr>
              <w:tab/>
            </w:r>
            <w:proofErr w:type="gramStart"/>
            <w:r w:rsidRPr="002C6732">
              <w:rPr>
                <w:rStyle w:val="PlatzhalterZchn"/>
                <w:sz w:val="18"/>
                <w:szCs w:val="18"/>
              </w:rPr>
              <w:t>{{ LEITBEHOERDE</w:t>
            </w:r>
            <w:proofErr w:type="gramEnd"/>
            <w:r w:rsidRPr="002C6732">
              <w:rPr>
                <w:rStyle w:val="PlatzhalterZchn"/>
                <w:sz w:val="18"/>
                <w:szCs w:val="18"/>
              </w:rPr>
              <w:t>_TELEFON }}</w:t>
            </w:r>
          </w:p>
          <w:p w14:paraId="5B0219E2" w14:textId="77777777" w:rsidR="00305111" w:rsidRPr="00A35E14" w:rsidRDefault="00305111" w:rsidP="00FA5E12">
            <w:pPr>
              <w:tabs>
                <w:tab w:val="left" w:pos="737"/>
              </w:tabs>
              <w:rPr>
                <w:sz w:val="18"/>
                <w:szCs w:val="18"/>
              </w:rPr>
            </w:pPr>
            <w:r w:rsidRPr="002C6732">
              <w:rPr>
                <w:sz w:val="18"/>
                <w:szCs w:val="18"/>
              </w:rPr>
              <w:t>Web:</w:t>
            </w:r>
            <w:r w:rsidRPr="002C6732">
              <w:rPr>
                <w:sz w:val="18"/>
                <w:szCs w:val="18"/>
              </w:rPr>
              <w:tab/>
            </w:r>
            <w:proofErr w:type="gramStart"/>
            <w:r w:rsidRPr="002C6732">
              <w:rPr>
                <w:rStyle w:val="PlatzhalterZchn"/>
                <w:sz w:val="18"/>
                <w:szCs w:val="18"/>
              </w:rPr>
              <w:t>{{ LEITBEHOERDE</w:t>
            </w:r>
            <w:proofErr w:type="gramEnd"/>
            <w:r w:rsidRPr="002C6732">
              <w:rPr>
                <w:rStyle w:val="PlatzhalterZchn"/>
                <w:sz w:val="18"/>
                <w:szCs w:val="18"/>
              </w:rPr>
              <w:t>_WEBSEITE }}</w:t>
            </w:r>
          </w:p>
        </w:tc>
      </w:tr>
      <w:tr w:rsidR="00305111" w:rsidRPr="006A06FF" w14:paraId="149333E8" w14:textId="77777777" w:rsidTr="00FA5E12">
        <w:trPr>
          <w:trHeight w:hRule="exact" w:val="397"/>
        </w:trPr>
        <w:tc>
          <w:tcPr>
            <w:tcW w:w="5376" w:type="dxa"/>
            <w:tcMar>
              <w:top w:w="57" w:type="dxa"/>
              <w:bottom w:w="57" w:type="dxa"/>
            </w:tcMar>
          </w:tcPr>
          <w:p w14:paraId="15146CB4" w14:textId="77777777" w:rsidR="00305111" w:rsidRPr="006A06FF" w:rsidRDefault="00305111" w:rsidP="00FA5E12">
            <w:pPr>
              <w:pStyle w:val="Kopfzeile"/>
              <w:tabs>
                <w:tab w:val="clear" w:pos="4536"/>
                <w:tab w:val="clear" w:pos="9072"/>
              </w:tabs>
              <w:rPr>
                <w:szCs w:val="22"/>
              </w:rPr>
            </w:pPr>
          </w:p>
        </w:tc>
        <w:tc>
          <w:tcPr>
            <w:tcW w:w="3969" w:type="dxa"/>
            <w:tcMar>
              <w:top w:w="57" w:type="dxa"/>
              <w:bottom w:w="57" w:type="dxa"/>
            </w:tcMar>
          </w:tcPr>
          <w:p w14:paraId="4B9B0171" w14:textId="77777777" w:rsidR="00305111" w:rsidRPr="006A06FF" w:rsidRDefault="00305111" w:rsidP="00FA5E12">
            <w:pPr>
              <w:pStyle w:val="Kopfzeile"/>
              <w:tabs>
                <w:tab w:val="clear" w:pos="4536"/>
                <w:tab w:val="clear" w:pos="9072"/>
                <w:tab w:val="left" w:pos="1432"/>
              </w:tabs>
              <w:rPr>
                <w:szCs w:val="22"/>
              </w:rPr>
            </w:pPr>
            <w:proofErr w:type="gramStart"/>
            <w:r w:rsidRPr="002C6732">
              <w:rPr>
                <w:rStyle w:val="PlatzhalterZchn"/>
              </w:rPr>
              <w:t xml:space="preserve">{{ </w:t>
            </w:r>
            <w:r>
              <w:rPr>
                <w:rStyle w:val="PlatzhalterZchn"/>
              </w:rPr>
              <w:t>GEMEINDE</w:t>
            </w:r>
            <w:proofErr w:type="gramEnd"/>
            <w:r w:rsidRPr="002C6732">
              <w:rPr>
                <w:rStyle w:val="PlatzhalterZchn"/>
              </w:rPr>
              <w:t xml:space="preserve"> }}</w:t>
            </w:r>
            <w:r w:rsidRPr="002C6732">
              <w:t xml:space="preserve">, </w:t>
            </w:r>
            <w:r w:rsidRPr="002C6732">
              <w:rPr>
                <w:rStyle w:val="PlatzhalterZchn"/>
              </w:rPr>
              <w:t>{{ HEUTE }}</w:t>
            </w:r>
          </w:p>
        </w:tc>
      </w:tr>
    </w:tbl>
    <w:p w14:paraId="4C9D48F2" w14:textId="77777777" w:rsidR="0022036B" w:rsidRPr="003A4557" w:rsidRDefault="0022036B" w:rsidP="0022036B"/>
    <w:p w14:paraId="1EB3B3DE" w14:textId="4B3F9430" w:rsidR="00A109FF" w:rsidRPr="005C565F" w:rsidRDefault="00337841" w:rsidP="00377FDA">
      <w:pPr>
        <w:rPr>
          <w:rStyle w:val="Fett"/>
        </w:rPr>
      </w:pPr>
      <w:r w:rsidRPr="00337841">
        <w:rPr>
          <w:rStyle w:val="Fett"/>
        </w:rPr>
        <w:t>Bestätigung der Meldung der geplanten Solaranlage</w:t>
      </w:r>
    </w:p>
    <w:p w14:paraId="3C7DDC57" w14:textId="77777777" w:rsidR="003A4557" w:rsidRPr="003A4557" w:rsidRDefault="003A4557" w:rsidP="007A05B7"/>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2834"/>
        <w:gridCol w:w="6511"/>
      </w:tblGrid>
      <w:tr w:rsidR="00BB67EE" w:rsidRPr="006A06FF" w14:paraId="43BC0A06" w14:textId="77777777" w:rsidTr="00FC1B4C">
        <w:tc>
          <w:tcPr>
            <w:tcW w:w="2834" w:type="dxa"/>
            <w:shd w:val="clear" w:color="auto" w:fill="auto"/>
          </w:tcPr>
          <w:p w14:paraId="0A242414" w14:textId="5283229E" w:rsidR="00BB67EE" w:rsidRPr="00334324" w:rsidRDefault="00BB67EE" w:rsidP="00FC1B4C">
            <w:pPr>
              <w:ind w:left="57"/>
              <w:rPr>
                <w:rFonts w:cs="Arial"/>
                <w:b/>
                <w:bCs/>
                <w:szCs w:val="22"/>
              </w:rPr>
            </w:pPr>
            <w:r>
              <w:rPr>
                <w:rFonts w:cs="Arial"/>
                <w:b/>
                <w:bCs/>
                <w:szCs w:val="22"/>
              </w:rPr>
              <w:t>Dossier-Nummer:</w:t>
            </w:r>
          </w:p>
        </w:tc>
        <w:tc>
          <w:tcPr>
            <w:tcW w:w="6511" w:type="dxa"/>
            <w:shd w:val="clear" w:color="auto" w:fill="auto"/>
          </w:tcPr>
          <w:p w14:paraId="2788BCB4" w14:textId="4C712E53" w:rsidR="00BB67EE" w:rsidRPr="00D6166D" w:rsidRDefault="00BB67EE" w:rsidP="002C6732">
            <w:pPr>
              <w:pStyle w:val="Platzhalter"/>
            </w:pPr>
            <w:proofErr w:type="gramStart"/>
            <w:r w:rsidRPr="007B0E2C">
              <w:t>{{ DOSSIER</w:t>
            </w:r>
            <w:proofErr w:type="gramEnd"/>
            <w:r w:rsidRPr="007B0E2C">
              <w:t>_NUMMER }}</w:t>
            </w:r>
          </w:p>
        </w:tc>
      </w:tr>
      <w:tr w:rsidR="004B794D" w:rsidRPr="006A06FF" w14:paraId="6E226BBB" w14:textId="77777777" w:rsidTr="00FC1B4C">
        <w:tc>
          <w:tcPr>
            <w:tcW w:w="2834" w:type="dxa"/>
            <w:shd w:val="clear" w:color="auto" w:fill="auto"/>
          </w:tcPr>
          <w:p w14:paraId="05274E26" w14:textId="77777777" w:rsidR="004B794D" w:rsidRPr="00175814" w:rsidRDefault="004B794D" w:rsidP="004B794D">
            <w:pPr>
              <w:ind w:left="57"/>
              <w:rPr>
                <w:rFonts w:cs="Arial"/>
                <w:b/>
                <w:bCs/>
                <w:szCs w:val="22"/>
              </w:rPr>
            </w:pPr>
            <w:r w:rsidRPr="00334324">
              <w:rPr>
                <w:rFonts w:cs="Arial"/>
                <w:b/>
                <w:bCs/>
                <w:szCs w:val="22"/>
              </w:rPr>
              <w:t>Gesuchsteller/in</w:t>
            </w:r>
            <w:r>
              <w:rPr>
                <w:rFonts w:cs="Arial"/>
                <w:b/>
                <w:bCs/>
                <w:szCs w:val="22"/>
              </w:rPr>
              <w:t>:</w:t>
            </w:r>
          </w:p>
        </w:tc>
        <w:tc>
          <w:tcPr>
            <w:tcW w:w="6511" w:type="dxa"/>
            <w:shd w:val="clear" w:color="auto" w:fill="auto"/>
          </w:tcPr>
          <w:p w14:paraId="138AE2ED" w14:textId="77777777" w:rsidR="004B794D" w:rsidRPr="00F329A7" w:rsidRDefault="004B794D" w:rsidP="004B794D">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for</w:t>
            </w:r>
            <w:proofErr w:type="spellEnd"/>
            <w:r w:rsidRPr="00F329A7">
              <w:rPr>
                <w:rFonts w:ascii="Consolas" w:hAnsi="Consolas" w:cs="Arial"/>
                <w:color w:val="00B050"/>
                <w:sz w:val="18"/>
                <w:szCs w:val="18"/>
              </w:rPr>
              <w:t xml:space="preserve"> G in ALLE_GESUCHSTELLER_LISTE %}</w:t>
            </w:r>
          </w:p>
          <w:p w14:paraId="523067D4" w14:textId="77777777" w:rsidR="004B794D" w:rsidRDefault="004B794D" w:rsidP="004B794D">
            <w:pPr>
              <w:ind w:left="357" w:hanging="357"/>
              <w:rPr>
                <w:rFonts w:ascii="Consolas" w:hAnsi="Consolas" w:cs="Arial"/>
                <w:color w:val="00B050"/>
                <w:sz w:val="18"/>
                <w:szCs w:val="18"/>
              </w:rPr>
            </w:pPr>
            <w:r w:rsidRPr="00F329A7">
              <w:rPr>
                <w:rFonts w:ascii="Consolas" w:hAnsi="Consolas" w:cs="Arial"/>
                <w:color w:val="00B050"/>
                <w:sz w:val="18"/>
                <w:szCs w:val="18"/>
              </w:rPr>
              <w:t>{%</w:t>
            </w:r>
            <w:r>
              <w:rPr>
                <w:rFonts w:ascii="Consolas" w:hAnsi="Consolas" w:cs="Arial"/>
                <w:color w:val="00B050"/>
                <w:sz w:val="18"/>
                <w:szCs w:val="18"/>
              </w:rPr>
              <w:t>p</w:t>
            </w:r>
            <w:r w:rsidRPr="00F329A7">
              <w:rPr>
                <w:rFonts w:ascii="Consolas" w:hAnsi="Consolas" w:cs="Arial"/>
                <w:color w:val="00B050"/>
                <w:sz w:val="18"/>
                <w:szCs w:val="18"/>
              </w:rPr>
              <w:t xml:space="preserve"> </w:t>
            </w:r>
            <w:proofErr w:type="spellStart"/>
            <w:r w:rsidRPr="00F329A7">
              <w:rPr>
                <w:rFonts w:ascii="Consolas" w:hAnsi="Consolas" w:cs="Arial"/>
                <w:color w:val="00B050"/>
                <w:sz w:val="18"/>
                <w:szCs w:val="18"/>
              </w:rPr>
              <w:t>if</w:t>
            </w:r>
            <w:proofErr w:type="spellEnd"/>
            <w:r w:rsidRPr="00F329A7">
              <w:rPr>
                <w:rFonts w:ascii="Consolas" w:hAnsi="Consolas" w:cs="Arial"/>
                <w:color w:val="00B050"/>
                <w:sz w:val="18"/>
                <w:szCs w:val="18"/>
              </w:rPr>
              <w:t xml:space="preserve"> </w:t>
            </w:r>
            <w:proofErr w:type="spellStart"/>
            <w:r w:rsidRPr="00F329A7">
              <w:rPr>
                <w:rFonts w:ascii="Consolas" w:hAnsi="Consolas" w:cs="Arial"/>
                <w:color w:val="00B050"/>
                <w:sz w:val="18"/>
                <w:szCs w:val="18"/>
              </w:rPr>
              <w:t>ALLE_GESUCHSTELLER_LISTE|length</w:t>
            </w:r>
            <w:proofErr w:type="spellEnd"/>
            <w:r w:rsidRPr="00F329A7">
              <w:rPr>
                <w:rFonts w:ascii="Consolas" w:hAnsi="Consolas" w:cs="Arial"/>
                <w:color w:val="00B050"/>
                <w:sz w:val="18"/>
                <w:szCs w:val="18"/>
              </w:rPr>
              <w:t xml:space="preserve"> &gt; 1 %}</w:t>
            </w:r>
          </w:p>
          <w:p w14:paraId="260BFFAB" w14:textId="77777777" w:rsidR="004B794D" w:rsidRPr="002C6732" w:rsidRDefault="004B794D" w:rsidP="004B794D">
            <w:pPr>
              <w:ind w:left="357" w:hanging="357"/>
            </w:pPr>
            <w:r w:rsidRPr="0074141E">
              <w:rPr>
                <w:rFonts w:cs="Arial"/>
                <w:sz w:val="18"/>
                <w:szCs w:val="18"/>
              </w:rPr>
              <w:t>●</w:t>
            </w:r>
            <w:r>
              <w:rPr>
                <w:rFonts w:cs="Arial"/>
                <w:sz w:val="18"/>
                <w:szCs w:val="18"/>
              </w:rPr>
              <w:tab/>
            </w:r>
            <w:proofErr w:type="gramStart"/>
            <w:r w:rsidRPr="002C6732">
              <w:rPr>
                <w:rStyle w:val="PlatzhalterZchn"/>
              </w:rPr>
              <w:t>{{ G.NAME</w:t>
            </w:r>
            <w:proofErr w:type="gramEnd"/>
            <w:r w:rsidRPr="002C6732">
              <w:rPr>
                <w:rStyle w:val="PlatzhalterZchn"/>
              </w:rPr>
              <w:t xml:space="preserve"> }}</w:t>
            </w:r>
            <w:r w:rsidRPr="00F329A7">
              <w:t xml:space="preserve">, </w:t>
            </w:r>
            <w:r w:rsidRPr="002C6732">
              <w:rPr>
                <w:rStyle w:val="PlatzhalterZchn"/>
              </w:rPr>
              <w:t>{{ G.ADRESSE }}</w:t>
            </w:r>
          </w:p>
          <w:p w14:paraId="355BF9D2" w14:textId="77777777" w:rsidR="004B794D" w:rsidRDefault="004B794D" w:rsidP="004B794D">
            <w:pPr>
              <w:ind w:left="357"/>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if</w:t>
            </w:r>
            <w:proofErr w:type="spellEnd"/>
            <w:r w:rsidRPr="00F329A7">
              <w:rPr>
                <w:rFonts w:ascii="Consolas" w:hAnsi="Consolas" w:cs="Arial"/>
                <w:color w:val="00B050"/>
                <w:sz w:val="18"/>
                <w:szCs w:val="18"/>
              </w:rPr>
              <w:t xml:space="preserve"> G.VERTRETER_NAME %}</w:t>
            </w:r>
          </w:p>
          <w:p w14:paraId="248BB7B2" w14:textId="77777777" w:rsidR="004B794D" w:rsidRPr="00F329A7" w:rsidRDefault="004B794D" w:rsidP="004B794D">
            <w:pPr>
              <w:ind w:left="357"/>
            </w:pPr>
            <w:r w:rsidRPr="00F329A7">
              <w:t>vertreten durch</w:t>
            </w:r>
          </w:p>
          <w:p w14:paraId="1F12E94E" w14:textId="77777777" w:rsidR="004B794D" w:rsidRPr="002C6732" w:rsidRDefault="004B794D" w:rsidP="004B794D">
            <w:pPr>
              <w:ind w:left="357"/>
            </w:pPr>
            <w:proofErr w:type="gramStart"/>
            <w:r w:rsidRPr="002C6732">
              <w:rPr>
                <w:rStyle w:val="PlatzhalterZchn"/>
              </w:rPr>
              <w:t>{{ G.VERTRETER</w:t>
            </w:r>
            <w:proofErr w:type="gramEnd"/>
            <w:r w:rsidRPr="002C6732">
              <w:rPr>
                <w:rStyle w:val="PlatzhalterZchn"/>
              </w:rPr>
              <w:t>_NAME }}</w:t>
            </w:r>
            <w:r w:rsidRPr="005F7554">
              <w:t xml:space="preserve">, </w:t>
            </w:r>
            <w:r w:rsidRPr="002C6732">
              <w:rPr>
                <w:rStyle w:val="PlatzhalterZchn"/>
              </w:rPr>
              <w:t>{{ G.VERTRETER_ADRESSE }}</w:t>
            </w:r>
          </w:p>
          <w:p w14:paraId="338D0D4F" w14:textId="77777777" w:rsidR="004B794D" w:rsidRPr="00F329A7" w:rsidRDefault="004B794D" w:rsidP="004B794D">
            <w:pPr>
              <w:ind w:left="357"/>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endif</w:t>
            </w:r>
            <w:proofErr w:type="spellEnd"/>
            <w:r w:rsidRPr="00F329A7">
              <w:rPr>
                <w:rFonts w:ascii="Consolas" w:hAnsi="Consolas" w:cs="Arial"/>
                <w:color w:val="00B050"/>
                <w:sz w:val="18"/>
                <w:szCs w:val="18"/>
              </w:rPr>
              <w:t xml:space="preserve"> %}</w:t>
            </w:r>
          </w:p>
          <w:p w14:paraId="45445D7A" w14:textId="77777777" w:rsidR="004B794D" w:rsidRDefault="004B794D" w:rsidP="004B794D">
            <w:pPr>
              <w:rPr>
                <w:rFonts w:ascii="Consolas" w:hAnsi="Consolas" w:cs="Arial"/>
                <w:color w:val="00B050"/>
                <w:sz w:val="18"/>
                <w:szCs w:val="18"/>
              </w:rPr>
            </w:pPr>
            <w:r w:rsidRPr="007E0BE9">
              <w:rPr>
                <w:rFonts w:ascii="Consolas" w:hAnsi="Consolas" w:cs="Arial"/>
                <w:color w:val="00B050"/>
                <w:sz w:val="18"/>
                <w:szCs w:val="18"/>
              </w:rPr>
              <w:t>{%</w:t>
            </w:r>
            <w:r>
              <w:rPr>
                <w:rFonts w:ascii="Consolas" w:hAnsi="Consolas" w:cs="Arial"/>
                <w:color w:val="00B050"/>
                <w:sz w:val="18"/>
                <w:szCs w:val="18"/>
              </w:rPr>
              <w:t>p</w:t>
            </w:r>
            <w:r w:rsidRPr="007E0BE9">
              <w:rPr>
                <w:rFonts w:ascii="Consolas" w:hAnsi="Consolas" w:cs="Arial"/>
                <w:color w:val="00B050"/>
                <w:sz w:val="18"/>
                <w:szCs w:val="18"/>
              </w:rPr>
              <w:t xml:space="preserve"> </w:t>
            </w:r>
            <w:proofErr w:type="spellStart"/>
            <w:r>
              <w:rPr>
                <w:rFonts w:ascii="Consolas" w:hAnsi="Consolas" w:cs="Arial"/>
                <w:color w:val="00B050"/>
                <w:sz w:val="18"/>
                <w:szCs w:val="18"/>
              </w:rPr>
              <w:t>else</w:t>
            </w:r>
            <w:proofErr w:type="spellEnd"/>
            <w:r w:rsidRPr="007E0BE9">
              <w:rPr>
                <w:rFonts w:ascii="Consolas" w:hAnsi="Consolas" w:cs="Arial"/>
                <w:color w:val="00B050"/>
                <w:sz w:val="18"/>
                <w:szCs w:val="18"/>
              </w:rPr>
              <w:t xml:space="preserve"> %}</w:t>
            </w:r>
          </w:p>
          <w:p w14:paraId="6AC2D9A0" w14:textId="77777777" w:rsidR="004B794D" w:rsidRPr="002C6732" w:rsidRDefault="004B794D" w:rsidP="004B794D">
            <w:proofErr w:type="gramStart"/>
            <w:r w:rsidRPr="002C6732">
              <w:rPr>
                <w:rStyle w:val="PlatzhalterZchn"/>
              </w:rPr>
              <w:t>{{ G.NAME</w:t>
            </w:r>
            <w:proofErr w:type="gramEnd"/>
            <w:r w:rsidRPr="002C6732">
              <w:rPr>
                <w:rStyle w:val="PlatzhalterZchn"/>
              </w:rPr>
              <w:t xml:space="preserve"> }}</w:t>
            </w:r>
            <w:r w:rsidRPr="00F329A7">
              <w:t xml:space="preserve">, </w:t>
            </w:r>
            <w:r w:rsidRPr="002C6732">
              <w:rPr>
                <w:rStyle w:val="PlatzhalterZchn"/>
              </w:rPr>
              <w:t>{{ G.ADRESSE }}</w:t>
            </w:r>
          </w:p>
          <w:p w14:paraId="5023B3D4" w14:textId="77777777" w:rsidR="004B794D" w:rsidRDefault="004B794D" w:rsidP="004B794D">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if</w:t>
            </w:r>
            <w:proofErr w:type="spellEnd"/>
            <w:r w:rsidRPr="00F329A7">
              <w:rPr>
                <w:rFonts w:ascii="Consolas" w:hAnsi="Consolas" w:cs="Arial"/>
                <w:color w:val="00B050"/>
                <w:sz w:val="18"/>
                <w:szCs w:val="18"/>
              </w:rPr>
              <w:t xml:space="preserve"> G.VERTRETER_NAME %}</w:t>
            </w:r>
          </w:p>
          <w:p w14:paraId="04B6AAA7" w14:textId="77777777" w:rsidR="004B794D" w:rsidRPr="00F329A7" w:rsidRDefault="004B794D" w:rsidP="004B794D">
            <w:r w:rsidRPr="00F329A7">
              <w:t>vertreten durch</w:t>
            </w:r>
          </w:p>
          <w:p w14:paraId="6EBD8BF3" w14:textId="77777777" w:rsidR="004B794D" w:rsidRPr="002C6732" w:rsidRDefault="004B794D" w:rsidP="004B794D">
            <w:proofErr w:type="gramStart"/>
            <w:r w:rsidRPr="002C6732">
              <w:rPr>
                <w:rStyle w:val="PlatzhalterZchn"/>
              </w:rPr>
              <w:t>{{ G.VERTRETER</w:t>
            </w:r>
            <w:proofErr w:type="gramEnd"/>
            <w:r w:rsidRPr="002C6732">
              <w:rPr>
                <w:rStyle w:val="PlatzhalterZchn"/>
              </w:rPr>
              <w:t>_NAME }}</w:t>
            </w:r>
            <w:r w:rsidRPr="005F7554">
              <w:t xml:space="preserve">, </w:t>
            </w:r>
            <w:r w:rsidRPr="002C6732">
              <w:rPr>
                <w:rStyle w:val="PlatzhalterZchn"/>
              </w:rPr>
              <w:t>{{ G.VERTRETER_ADRESSE }}</w:t>
            </w:r>
          </w:p>
          <w:p w14:paraId="78AEEDD3" w14:textId="77777777" w:rsidR="004B794D" w:rsidRPr="0013074F" w:rsidRDefault="004B794D" w:rsidP="004B794D">
            <w:pPr>
              <w:rPr>
                <w:rFonts w:ascii="Consolas" w:hAnsi="Consolas"/>
                <w:color w:val="00B050"/>
                <w:sz w:val="18"/>
                <w:szCs w:val="18"/>
              </w:rPr>
            </w:pPr>
            <w:r w:rsidRPr="0013074F">
              <w:rPr>
                <w:rFonts w:ascii="Consolas" w:hAnsi="Consolas"/>
                <w:color w:val="00B050"/>
                <w:sz w:val="18"/>
                <w:szCs w:val="18"/>
              </w:rPr>
              <w:t xml:space="preserve">{%p </w:t>
            </w:r>
            <w:proofErr w:type="spellStart"/>
            <w:r w:rsidRPr="0013074F">
              <w:rPr>
                <w:rFonts w:ascii="Consolas" w:hAnsi="Consolas"/>
                <w:color w:val="00B050"/>
                <w:sz w:val="18"/>
                <w:szCs w:val="18"/>
              </w:rPr>
              <w:t>endif</w:t>
            </w:r>
            <w:proofErr w:type="spellEnd"/>
            <w:r w:rsidRPr="0013074F">
              <w:rPr>
                <w:rFonts w:ascii="Consolas" w:hAnsi="Consolas"/>
                <w:color w:val="00B050"/>
                <w:sz w:val="18"/>
                <w:szCs w:val="18"/>
              </w:rPr>
              <w:t xml:space="preserve"> %}</w:t>
            </w:r>
          </w:p>
          <w:p w14:paraId="69E69DED" w14:textId="77777777" w:rsidR="004B794D" w:rsidRPr="002F298F" w:rsidRDefault="004B794D" w:rsidP="004B794D">
            <w:pPr>
              <w:rPr>
                <w:rFonts w:ascii="Consolas" w:hAnsi="Consolas" w:cs="Arial"/>
                <w:color w:val="00B050"/>
                <w:sz w:val="18"/>
                <w:szCs w:val="18"/>
              </w:rPr>
            </w:pPr>
            <w:r w:rsidRPr="00F329A7">
              <w:rPr>
                <w:rFonts w:ascii="Consolas" w:hAnsi="Consolas"/>
                <w:color w:val="00B050"/>
                <w:sz w:val="18"/>
                <w:szCs w:val="18"/>
              </w:rPr>
              <w:t>{%</w:t>
            </w:r>
            <w:r>
              <w:rPr>
                <w:rFonts w:ascii="Consolas" w:hAnsi="Consolas"/>
                <w:color w:val="00B050"/>
                <w:sz w:val="18"/>
                <w:szCs w:val="18"/>
              </w:rPr>
              <w:t>p</w:t>
            </w:r>
            <w:r w:rsidRPr="00F329A7">
              <w:rPr>
                <w:rFonts w:ascii="Consolas" w:hAnsi="Consolas"/>
                <w:color w:val="00B050"/>
                <w:sz w:val="18"/>
                <w:szCs w:val="18"/>
              </w:rPr>
              <w:t xml:space="preserve"> </w:t>
            </w:r>
            <w:proofErr w:type="spellStart"/>
            <w:r w:rsidRPr="00F329A7">
              <w:rPr>
                <w:rFonts w:ascii="Consolas" w:hAnsi="Consolas"/>
                <w:color w:val="00B050"/>
                <w:sz w:val="18"/>
                <w:szCs w:val="18"/>
              </w:rPr>
              <w:t>endif</w:t>
            </w:r>
            <w:proofErr w:type="spellEnd"/>
            <w:r w:rsidRPr="00F329A7">
              <w:rPr>
                <w:rFonts w:ascii="Consolas" w:hAnsi="Consolas"/>
                <w:color w:val="00B050"/>
                <w:sz w:val="18"/>
                <w:szCs w:val="18"/>
              </w:rPr>
              <w:t xml:space="preserve"> %}</w:t>
            </w:r>
          </w:p>
          <w:p w14:paraId="4FEDBAC1" w14:textId="4F458B0D" w:rsidR="004B794D" w:rsidRPr="00D6166D" w:rsidRDefault="004B794D" w:rsidP="004B794D">
            <w:pPr>
              <w:rPr>
                <w:rFonts w:cs="Arial"/>
                <w:color w:val="00B050"/>
                <w:szCs w:val="22"/>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endfor</w:t>
            </w:r>
            <w:proofErr w:type="spellEnd"/>
            <w:r w:rsidRPr="00F329A7">
              <w:rPr>
                <w:rFonts w:ascii="Consolas" w:hAnsi="Consolas" w:cs="Arial"/>
                <w:color w:val="00B050"/>
                <w:sz w:val="18"/>
                <w:szCs w:val="18"/>
              </w:rPr>
              <w:t xml:space="preserve"> %}</w:t>
            </w:r>
          </w:p>
        </w:tc>
      </w:tr>
      <w:tr w:rsidR="001A4236" w:rsidRPr="006A06FF" w14:paraId="79B5346A" w14:textId="77777777" w:rsidTr="00FC1B4C">
        <w:tc>
          <w:tcPr>
            <w:tcW w:w="2834" w:type="dxa"/>
            <w:shd w:val="clear" w:color="auto" w:fill="auto"/>
          </w:tcPr>
          <w:p w14:paraId="0DEC33D5" w14:textId="44BE95EC" w:rsidR="001A4236" w:rsidRPr="00334324" w:rsidRDefault="001A4236" w:rsidP="004B794D">
            <w:pPr>
              <w:ind w:left="57"/>
              <w:rPr>
                <w:rFonts w:cs="Arial"/>
                <w:b/>
                <w:bCs/>
                <w:szCs w:val="22"/>
              </w:rPr>
            </w:pPr>
            <w:r>
              <w:rPr>
                <w:rFonts w:cs="Arial"/>
                <w:b/>
                <w:bCs/>
                <w:szCs w:val="22"/>
              </w:rPr>
              <w:t>Grundeigentümer/in</w:t>
            </w:r>
          </w:p>
        </w:tc>
        <w:tc>
          <w:tcPr>
            <w:tcW w:w="6511" w:type="dxa"/>
            <w:shd w:val="clear" w:color="auto" w:fill="auto"/>
          </w:tcPr>
          <w:p w14:paraId="22B8A181" w14:textId="77777777" w:rsidR="001A4236" w:rsidRDefault="001A4236" w:rsidP="001A4236">
            <w:pPr>
              <w:rPr>
                <w:rFonts w:ascii="Consolas" w:hAnsi="Consolas" w:cs="Arial"/>
                <w:color w:val="00B050"/>
                <w:sz w:val="18"/>
                <w:szCs w:val="18"/>
              </w:rPr>
            </w:pPr>
            <w:bookmarkStart w:id="0" w:name="_Hlk177392079"/>
            <w:r>
              <w:rPr>
                <w:rFonts w:ascii="Consolas" w:hAnsi="Consolas" w:cs="Arial"/>
                <w:color w:val="00B050"/>
                <w:sz w:val="18"/>
                <w:szCs w:val="18"/>
              </w:rPr>
              <w:t xml:space="preserve">{%p </w:t>
            </w:r>
            <w:proofErr w:type="spellStart"/>
            <w:r>
              <w:rPr>
                <w:rFonts w:ascii="Consolas" w:hAnsi="Consolas" w:cs="Arial"/>
                <w:color w:val="00B050"/>
                <w:sz w:val="18"/>
                <w:szCs w:val="18"/>
              </w:rPr>
              <w:t>if</w:t>
            </w:r>
            <w:proofErr w:type="spellEnd"/>
            <w:r>
              <w:rPr>
                <w:rFonts w:ascii="Consolas" w:hAnsi="Consolas" w:cs="Arial"/>
                <w:color w:val="00B050"/>
                <w:sz w:val="18"/>
                <w:szCs w:val="18"/>
              </w:rPr>
              <w:t xml:space="preserve"> </w:t>
            </w:r>
            <w:r w:rsidRPr="001B2099">
              <w:rPr>
                <w:rFonts w:ascii="Consolas" w:hAnsi="Consolas" w:cs="Arial"/>
                <w:color w:val="00B050"/>
                <w:sz w:val="18"/>
                <w:szCs w:val="18"/>
              </w:rPr>
              <w:t>ALLE_GRUNDEIGENTUEMER_LISTE</w:t>
            </w:r>
            <w:r>
              <w:rPr>
                <w:rFonts w:ascii="Consolas" w:hAnsi="Consolas" w:cs="Arial"/>
                <w:color w:val="00B050"/>
                <w:sz w:val="18"/>
                <w:szCs w:val="18"/>
              </w:rPr>
              <w:t xml:space="preserve"> %}</w:t>
            </w:r>
          </w:p>
          <w:p w14:paraId="20188F88" w14:textId="77777777" w:rsidR="001A4236" w:rsidRPr="00F329A7" w:rsidRDefault="001A4236" w:rsidP="001A4236">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for</w:t>
            </w:r>
            <w:proofErr w:type="spellEnd"/>
            <w:r w:rsidRPr="00F329A7">
              <w:rPr>
                <w:rFonts w:ascii="Consolas" w:hAnsi="Consolas" w:cs="Arial"/>
                <w:color w:val="00B050"/>
                <w:sz w:val="18"/>
                <w:szCs w:val="18"/>
              </w:rPr>
              <w:t xml:space="preserve"> G in ALLE_</w:t>
            </w:r>
            <w:r w:rsidRPr="001B2099">
              <w:rPr>
                <w:rFonts w:ascii="Consolas" w:hAnsi="Consolas" w:cs="Arial"/>
                <w:color w:val="00B050"/>
                <w:sz w:val="18"/>
                <w:szCs w:val="18"/>
              </w:rPr>
              <w:t>GRUNDEIGENTUEMER</w:t>
            </w:r>
            <w:r w:rsidRPr="00F329A7">
              <w:rPr>
                <w:rFonts w:ascii="Consolas" w:hAnsi="Consolas" w:cs="Arial"/>
                <w:color w:val="00B050"/>
                <w:sz w:val="18"/>
                <w:szCs w:val="18"/>
              </w:rPr>
              <w:t>_LISTE %}</w:t>
            </w:r>
          </w:p>
          <w:p w14:paraId="69471AB0" w14:textId="77777777" w:rsidR="001A4236" w:rsidRDefault="001A4236" w:rsidP="001A4236">
            <w:pPr>
              <w:ind w:left="357" w:hanging="357"/>
              <w:rPr>
                <w:rFonts w:ascii="Consolas" w:hAnsi="Consolas" w:cs="Arial"/>
                <w:color w:val="00B050"/>
                <w:sz w:val="18"/>
                <w:szCs w:val="18"/>
              </w:rPr>
            </w:pPr>
            <w:r w:rsidRPr="00F329A7">
              <w:rPr>
                <w:rFonts w:ascii="Consolas" w:hAnsi="Consolas" w:cs="Arial"/>
                <w:color w:val="00B050"/>
                <w:sz w:val="18"/>
                <w:szCs w:val="18"/>
              </w:rPr>
              <w:t>{%</w:t>
            </w:r>
            <w:r>
              <w:rPr>
                <w:rFonts w:ascii="Consolas" w:hAnsi="Consolas" w:cs="Arial"/>
                <w:color w:val="00B050"/>
                <w:sz w:val="18"/>
                <w:szCs w:val="18"/>
              </w:rPr>
              <w:t>p</w:t>
            </w:r>
            <w:r w:rsidRPr="00F329A7">
              <w:rPr>
                <w:rFonts w:ascii="Consolas" w:hAnsi="Consolas" w:cs="Arial"/>
                <w:color w:val="00B050"/>
                <w:sz w:val="18"/>
                <w:szCs w:val="18"/>
              </w:rPr>
              <w:t xml:space="preserve"> </w:t>
            </w:r>
            <w:proofErr w:type="spellStart"/>
            <w:r w:rsidRPr="00F329A7">
              <w:rPr>
                <w:rFonts w:ascii="Consolas" w:hAnsi="Consolas" w:cs="Arial"/>
                <w:color w:val="00B050"/>
                <w:sz w:val="18"/>
                <w:szCs w:val="18"/>
              </w:rPr>
              <w:t>if</w:t>
            </w:r>
            <w:proofErr w:type="spellEnd"/>
            <w:r w:rsidRPr="00F329A7">
              <w:rPr>
                <w:rFonts w:ascii="Consolas" w:hAnsi="Consolas" w:cs="Arial"/>
                <w:color w:val="00B050"/>
                <w:sz w:val="18"/>
                <w:szCs w:val="18"/>
              </w:rPr>
              <w:t xml:space="preserve"> </w:t>
            </w:r>
            <w:proofErr w:type="spellStart"/>
            <w:r w:rsidRPr="00F329A7">
              <w:rPr>
                <w:rFonts w:ascii="Consolas" w:hAnsi="Consolas" w:cs="Arial"/>
                <w:color w:val="00B050"/>
                <w:sz w:val="18"/>
                <w:szCs w:val="18"/>
              </w:rPr>
              <w:t>ALLE_</w:t>
            </w:r>
            <w:r w:rsidRPr="001B2099">
              <w:rPr>
                <w:rFonts w:ascii="Consolas" w:hAnsi="Consolas" w:cs="Arial"/>
                <w:color w:val="00B050"/>
                <w:sz w:val="18"/>
                <w:szCs w:val="18"/>
              </w:rPr>
              <w:t>GRUNDEIGENTUEMER</w:t>
            </w:r>
            <w:r w:rsidRPr="00F329A7">
              <w:rPr>
                <w:rFonts w:ascii="Consolas" w:hAnsi="Consolas" w:cs="Arial"/>
                <w:color w:val="00B050"/>
                <w:sz w:val="18"/>
                <w:szCs w:val="18"/>
              </w:rPr>
              <w:t>_LISTE|length</w:t>
            </w:r>
            <w:proofErr w:type="spellEnd"/>
            <w:r w:rsidRPr="00F329A7">
              <w:rPr>
                <w:rFonts w:ascii="Consolas" w:hAnsi="Consolas" w:cs="Arial"/>
                <w:color w:val="00B050"/>
                <w:sz w:val="18"/>
                <w:szCs w:val="18"/>
              </w:rPr>
              <w:t xml:space="preserve"> &gt; 1 %}</w:t>
            </w:r>
          </w:p>
          <w:p w14:paraId="67D7BA4F" w14:textId="77777777" w:rsidR="001A4236" w:rsidRPr="00F263FD" w:rsidRDefault="001A4236" w:rsidP="001A4236">
            <w:pPr>
              <w:pStyle w:val="Listenabsatz"/>
              <w:numPr>
                <w:ilvl w:val="0"/>
                <w:numId w:val="25"/>
              </w:numPr>
              <w:spacing w:before="0"/>
              <w:ind w:left="357" w:hanging="357"/>
              <w:rPr>
                <w:rFonts w:cs="Arial"/>
                <w:szCs w:val="22"/>
              </w:rPr>
            </w:pPr>
            <w:proofErr w:type="gramStart"/>
            <w:r w:rsidRPr="00903B5C">
              <w:rPr>
                <w:rStyle w:val="PlatzhalterZchn"/>
              </w:rPr>
              <w:t>{{ G.NAME</w:t>
            </w:r>
            <w:proofErr w:type="gramEnd"/>
            <w:r w:rsidRPr="00903B5C">
              <w:rPr>
                <w:rStyle w:val="PlatzhalterZchn"/>
              </w:rPr>
              <w:t xml:space="preserve"> }}</w:t>
            </w:r>
            <w:r w:rsidRPr="00F329A7">
              <w:t xml:space="preserve">, </w:t>
            </w:r>
            <w:r w:rsidRPr="00903B5C">
              <w:rPr>
                <w:rStyle w:val="PlatzhalterZchn"/>
              </w:rPr>
              <w:t>{{ G.ADRESSE }}</w:t>
            </w:r>
          </w:p>
          <w:p w14:paraId="5A1369E0" w14:textId="77777777" w:rsidR="001A4236" w:rsidRDefault="001A4236" w:rsidP="001A4236">
            <w:pPr>
              <w:ind w:left="357"/>
              <w:rPr>
                <w:rFonts w:ascii="Consolas" w:hAnsi="Consolas" w:cs="Arial"/>
                <w:color w:val="00B050"/>
                <w:sz w:val="18"/>
                <w:szCs w:val="18"/>
              </w:rPr>
            </w:pPr>
            <w:r w:rsidRPr="00F263FD">
              <w:rPr>
                <w:rFonts w:ascii="Consolas" w:hAnsi="Consolas" w:cs="Arial"/>
                <w:color w:val="00B050"/>
                <w:sz w:val="18"/>
                <w:szCs w:val="18"/>
              </w:rPr>
              <w:t xml:space="preserve">{%p </w:t>
            </w:r>
            <w:proofErr w:type="spellStart"/>
            <w:r w:rsidRPr="00F263FD">
              <w:rPr>
                <w:rFonts w:ascii="Consolas" w:hAnsi="Consolas" w:cs="Arial"/>
                <w:color w:val="00B050"/>
                <w:sz w:val="18"/>
                <w:szCs w:val="18"/>
              </w:rPr>
              <w:t>if</w:t>
            </w:r>
            <w:proofErr w:type="spellEnd"/>
            <w:r w:rsidRPr="00F263FD">
              <w:rPr>
                <w:rFonts w:ascii="Consolas" w:hAnsi="Consolas" w:cs="Arial"/>
                <w:color w:val="00B050"/>
                <w:sz w:val="18"/>
                <w:szCs w:val="18"/>
              </w:rPr>
              <w:t xml:space="preserve"> G.VERTRETER_NAME %}</w:t>
            </w:r>
          </w:p>
          <w:p w14:paraId="35D195E9" w14:textId="77777777" w:rsidR="001A4236" w:rsidRPr="00F329A7" w:rsidRDefault="001A4236" w:rsidP="001A4236">
            <w:pPr>
              <w:ind w:left="357"/>
            </w:pPr>
            <w:r w:rsidRPr="00F329A7">
              <w:t>vertreten durch</w:t>
            </w:r>
          </w:p>
          <w:p w14:paraId="4470D5D3" w14:textId="77777777" w:rsidR="001A4236" w:rsidRDefault="001A4236" w:rsidP="001A4236">
            <w:pPr>
              <w:ind w:left="357"/>
              <w:rPr>
                <w:color w:val="00B050"/>
              </w:rPr>
            </w:pPr>
            <w:proofErr w:type="gramStart"/>
            <w:r w:rsidRPr="00903B5C">
              <w:rPr>
                <w:rStyle w:val="PlatzhalterZchn"/>
              </w:rPr>
              <w:t>{{ G.VERTRETER</w:t>
            </w:r>
            <w:proofErr w:type="gramEnd"/>
            <w:r w:rsidRPr="00903B5C">
              <w:rPr>
                <w:rStyle w:val="PlatzhalterZchn"/>
              </w:rPr>
              <w:t>_NAME }}</w:t>
            </w:r>
            <w:r w:rsidRPr="005F7554">
              <w:t xml:space="preserve">, </w:t>
            </w:r>
            <w:r w:rsidRPr="00903B5C">
              <w:rPr>
                <w:rStyle w:val="PlatzhalterZchn"/>
              </w:rPr>
              <w:t>{{ G.VERTRETER_ADRESSE }}</w:t>
            </w:r>
          </w:p>
          <w:p w14:paraId="37C7D2C0" w14:textId="77777777" w:rsidR="001A4236" w:rsidRPr="00F329A7" w:rsidRDefault="001A4236" w:rsidP="001A4236">
            <w:pPr>
              <w:ind w:left="357"/>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endif</w:t>
            </w:r>
            <w:proofErr w:type="spellEnd"/>
            <w:r w:rsidRPr="00F329A7">
              <w:rPr>
                <w:rFonts w:ascii="Consolas" w:hAnsi="Consolas" w:cs="Arial"/>
                <w:color w:val="00B050"/>
                <w:sz w:val="18"/>
                <w:szCs w:val="18"/>
              </w:rPr>
              <w:t xml:space="preserve"> %}</w:t>
            </w:r>
          </w:p>
          <w:p w14:paraId="07ECD417" w14:textId="77777777" w:rsidR="001A4236" w:rsidRDefault="001A4236" w:rsidP="001A4236">
            <w:pPr>
              <w:rPr>
                <w:rFonts w:ascii="Consolas" w:hAnsi="Consolas" w:cs="Arial"/>
                <w:color w:val="00B050"/>
                <w:sz w:val="18"/>
                <w:szCs w:val="18"/>
              </w:rPr>
            </w:pPr>
            <w:r w:rsidRPr="006A08D6">
              <w:rPr>
                <w:rFonts w:ascii="Consolas" w:hAnsi="Consolas" w:cs="Arial"/>
                <w:color w:val="00B050"/>
                <w:sz w:val="18"/>
                <w:szCs w:val="18"/>
              </w:rPr>
              <w:t>{%</w:t>
            </w:r>
            <w:r>
              <w:rPr>
                <w:rFonts w:ascii="Consolas" w:hAnsi="Consolas" w:cs="Arial"/>
                <w:color w:val="00B050"/>
                <w:sz w:val="18"/>
                <w:szCs w:val="18"/>
              </w:rPr>
              <w:t>p</w:t>
            </w:r>
            <w:r w:rsidRPr="006A08D6">
              <w:rPr>
                <w:rFonts w:ascii="Consolas" w:hAnsi="Consolas" w:cs="Arial"/>
                <w:color w:val="00B050"/>
                <w:sz w:val="18"/>
                <w:szCs w:val="18"/>
              </w:rPr>
              <w:t xml:space="preserve"> </w:t>
            </w:r>
            <w:proofErr w:type="spellStart"/>
            <w:r w:rsidRPr="006A08D6">
              <w:rPr>
                <w:rFonts w:ascii="Consolas" w:hAnsi="Consolas" w:cs="Arial"/>
                <w:color w:val="00B050"/>
                <w:sz w:val="18"/>
                <w:szCs w:val="18"/>
              </w:rPr>
              <w:t>else</w:t>
            </w:r>
            <w:proofErr w:type="spellEnd"/>
            <w:r w:rsidRPr="006A08D6">
              <w:rPr>
                <w:rFonts w:ascii="Consolas" w:hAnsi="Consolas" w:cs="Arial"/>
                <w:color w:val="00B050"/>
                <w:sz w:val="18"/>
                <w:szCs w:val="18"/>
              </w:rPr>
              <w:t xml:space="preserve"> %}</w:t>
            </w:r>
          </w:p>
          <w:p w14:paraId="23911CA5" w14:textId="77777777" w:rsidR="001A4236" w:rsidRPr="00903B5C" w:rsidRDefault="001A4236" w:rsidP="001A4236">
            <w:proofErr w:type="gramStart"/>
            <w:r w:rsidRPr="00903B5C">
              <w:rPr>
                <w:rStyle w:val="PlatzhalterZchn"/>
              </w:rPr>
              <w:t>{{ G.NAME</w:t>
            </w:r>
            <w:proofErr w:type="gramEnd"/>
            <w:r w:rsidRPr="00903B5C">
              <w:rPr>
                <w:rStyle w:val="PlatzhalterZchn"/>
              </w:rPr>
              <w:t xml:space="preserve"> }}</w:t>
            </w:r>
            <w:r w:rsidRPr="00F329A7">
              <w:t xml:space="preserve">, </w:t>
            </w:r>
            <w:r w:rsidRPr="00903B5C">
              <w:rPr>
                <w:rStyle w:val="PlatzhalterZchn"/>
              </w:rPr>
              <w:t>{{ G.ADRESSE }}</w:t>
            </w:r>
          </w:p>
          <w:p w14:paraId="1104B8D1" w14:textId="77777777" w:rsidR="001A4236" w:rsidRPr="00F329A7" w:rsidRDefault="001A4236" w:rsidP="001A4236">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if</w:t>
            </w:r>
            <w:proofErr w:type="spellEnd"/>
            <w:r w:rsidRPr="00F329A7">
              <w:rPr>
                <w:rFonts w:ascii="Consolas" w:hAnsi="Consolas" w:cs="Arial"/>
                <w:color w:val="00B050"/>
                <w:sz w:val="18"/>
                <w:szCs w:val="18"/>
              </w:rPr>
              <w:t xml:space="preserve"> G.VERTRETER_NAME %}</w:t>
            </w:r>
          </w:p>
          <w:p w14:paraId="7D32D95A" w14:textId="77777777" w:rsidR="001A4236" w:rsidRPr="00F329A7" w:rsidRDefault="001A4236" w:rsidP="001A4236">
            <w:pPr>
              <w:ind w:left="37"/>
            </w:pPr>
            <w:r w:rsidRPr="00F329A7">
              <w:t>vertreten durch</w:t>
            </w:r>
          </w:p>
          <w:p w14:paraId="22C95113" w14:textId="77777777" w:rsidR="001A4236" w:rsidRPr="00F329A7" w:rsidRDefault="001A4236" w:rsidP="001A4236">
            <w:pPr>
              <w:ind w:left="37"/>
            </w:pPr>
            <w:proofErr w:type="gramStart"/>
            <w:r w:rsidRPr="00903B5C">
              <w:rPr>
                <w:rStyle w:val="PlatzhalterZchn"/>
              </w:rPr>
              <w:t>{{ G.VERTRETER</w:t>
            </w:r>
            <w:proofErr w:type="gramEnd"/>
            <w:r w:rsidRPr="00903B5C">
              <w:rPr>
                <w:rStyle w:val="PlatzhalterZchn"/>
              </w:rPr>
              <w:t>_NAME }}</w:t>
            </w:r>
            <w:r w:rsidRPr="005F7554">
              <w:t xml:space="preserve">, </w:t>
            </w:r>
            <w:r w:rsidRPr="00903B5C">
              <w:rPr>
                <w:rStyle w:val="PlatzhalterZchn"/>
              </w:rPr>
              <w:t>{{ G.VERTRETER_ADRESSE }}</w:t>
            </w:r>
          </w:p>
          <w:p w14:paraId="203817A7" w14:textId="77777777" w:rsidR="001A4236" w:rsidRDefault="001A4236" w:rsidP="001A4236">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endif</w:t>
            </w:r>
            <w:proofErr w:type="spellEnd"/>
            <w:r w:rsidRPr="00F329A7">
              <w:rPr>
                <w:rFonts w:ascii="Consolas" w:hAnsi="Consolas" w:cs="Arial"/>
                <w:color w:val="00B050"/>
                <w:sz w:val="18"/>
                <w:szCs w:val="18"/>
              </w:rPr>
              <w:t xml:space="preserve"> %}</w:t>
            </w:r>
          </w:p>
          <w:p w14:paraId="22F01BAA" w14:textId="77777777" w:rsidR="001A4236" w:rsidRDefault="001A4236" w:rsidP="001A4236">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endif</w:t>
            </w:r>
            <w:proofErr w:type="spellEnd"/>
            <w:r w:rsidRPr="00F329A7">
              <w:rPr>
                <w:rFonts w:ascii="Consolas" w:hAnsi="Consolas" w:cs="Arial"/>
                <w:color w:val="00B050"/>
                <w:sz w:val="18"/>
                <w:szCs w:val="18"/>
              </w:rPr>
              <w:t xml:space="preserve"> %}</w:t>
            </w:r>
          </w:p>
          <w:p w14:paraId="706212DC" w14:textId="77777777" w:rsidR="001A4236" w:rsidRDefault="001A4236" w:rsidP="001A4236">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endfor</w:t>
            </w:r>
            <w:proofErr w:type="spellEnd"/>
            <w:r w:rsidRPr="00F329A7">
              <w:rPr>
                <w:rFonts w:ascii="Consolas" w:hAnsi="Consolas" w:cs="Arial"/>
                <w:color w:val="00B050"/>
                <w:sz w:val="18"/>
                <w:szCs w:val="18"/>
              </w:rPr>
              <w:t xml:space="preserve"> %}</w:t>
            </w:r>
          </w:p>
          <w:p w14:paraId="7D7A7469" w14:textId="77777777" w:rsidR="001A4236" w:rsidRDefault="001A4236" w:rsidP="001A4236">
            <w:pPr>
              <w:rPr>
                <w:rFonts w:ascii="Consolas" w:hAnsi="Consolas"/>
                <w:color w:val="00B050"/>
                <w:sz w:val="18"/>
                <w:szCs w:val="18"/>
              </w:rPr>
            </w:pPr>
            <w:r w:rsidRPr="00D6166D">
              <w:rPr>
                <w:rFonts w:ascii="Consolas" w:hAnsi="Consolas" w:cs="Arial"/>
                <w:color w:val="00B050"/>
                <w:sz w:val="18"/>
                <w:szCs w:val="18"/>
              </w:rPr>
              <w:t xml:space="preserve">{%p </w:t>
            </w:r>
            <w:proofErr w:type="spellStart"/>
            <w:r w:rsidRPr="00D6166D">
              <w:rPr>
                <w:rFonts w:ascii="Consolas" w:hAnsi="Consolas" w:cs="Arial"/>
                <w:color w:val="00B050"/>
                <w:sz w:val="18"/>
                <w:szCs w:val="18"/>
              </w:rPr>
              <w:t>el</w:t>
            </w:r>
            <w:r w:rsidRPr="002A38DD">
              <w:rPr>
                <w:rFonts w:ascii="Consolas" w:hAnsi="Consolas"/>
                <w:color w:val="00B050"/>
                <w:sz w:val="18"/>
                <w:szCs w:val="18"/>
              </w:rPr>
              <w:t>if</w:t>
            </w:r>
            <w:proofErr w:type="spellEnd"/>
            <w:r w:rsidRPr="002A38DD">
              <w:rPr>
                <w:rFonts w:ascii="Consolas" w:hAnsi="Consolas"/>
                <w:color w:val="00B050"/>
                <w:sz w:val="18"/>
                <w:szCs w:val="18"/>
              </w:rPr>
              <w:t xml:space="preserve"> </w:t>
            </w:r>
            <w:r w:rsidRPr="006104FB">
              <w:rPr>
                <w:rFonts w:ascii="Consolas" w:hAnsi="Consolas"/>
                <w:color w:val="00B050"/>
                <w:sz w:val="18"/>
                <w:szCs w:val="18"/>
              </w:rPr>
              <w:t>GESUCHSTELLER</w:t>
            </w:r>
            <w:r w:rsidRPr="002A38DD">
              <w:rPr>
                <w:rFonts w:ascii="Consolas" w:hAnsi="Consolas"/>
                <w:color w:val="00B050"/>
                <w:sz w:val="18"/>
                <w:szCs w:val="18"/>
              </w:rPr>
              <w:t>_ANREDE == "Herr" %}</w:t>
            </w:r>
          </w:p>
          <w:p w14:paraId="5DD0CEF6" w14:textId="77777777" w:rsidR="001A4236" w:rsidRDefault="001A4236" w:rsidP="001A4236">
            <w:r>
              <w:lastRenderedPageBreak/>
              <w:t>Gesuchsteller</w:t>
            </w:r>
          </w:p>
          <w:p w14:paraId="2EA0A615" w14:textId="77777777" w:rsidR="001A4236" w:rsidRDefault="001A4236" w:rsidP="001A4236">
            <w:pPr>
              <w:rPr>
                <w:rFonts w:ascii="Consolas" w:hAnsi="Consolas"/>
                <w:color w:val="00B050"/>
                <w:sz w:val="18"/>
                <w:szCs w:val="18"/>
              </w:rPr>
            </w:pPr>
            <w:r w:rsidRPr="002A38DD">
              <w:rPr>
                <w:rFonts w:ascii="Consolas" w:hAnsi="Consolas"/>
                <w:color w:val="00B050"/>
                <w:sz w:val="18"/>
                <w:szCs w:val="18"/>
              </w:rPr>
              <w:t>{%</w:t>
            </w:r>
            <w:r>
              <w:rPr>
                <w:rFonts w:ascii="Consolas" w:hAnsi="Consolas"/>
                <w:color w:val="00B050"/>
                <w:sz w:val="18"/>
                <w:szCs w:val="18"/>
              </w:rPr>
              <w:t>p</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elif</w:t>
            </w:r>
            <w:proofErr w:type="spellEnd"/>
            <w:r w:rsidRPr="002A38DD">
              <w:rPr>
                <w:rFonts w:ascii="Consolas" w:hAnsi="Consolas"/>
                <w:color w:val="00B050"/>
                <w:sz w:val="18"/>
                <w:szCs w:val="18"/>
              </w:rPr>
              <w:t xml:space="preserve"> </w:t>
            </w:r>
            <w:r w:rsidRPr="006104FB">
              <w:rPr>
                <w:rFonts w:ascii="Consolas" w:hAnsi="Consolas"/>
                <w:color w:val="00B050"/>
                <w:sz w:val="18"/>
                <w:szCs w:val="18"/>
              </w:rPr>
              <w:t>GESUCHSTELLER</w:t>
            </w:r>
            <w:r w:rsidRPr="002A38DD">
              <w:rPr>
                <w:rFonts w:ascii="Consolas" w:hAnsi="Consolas"/>
                <w:color w:val="00B050"/>
                <w:sz w:val="18"/>
                <w:szCs w:val="18"/>
              </w:rPr>
              <w:t>_ANREDE == "Frau" %}</w:t>
            </w:r>
          </w:p>
          <w:p w14:paraId="641050FD" w14:textId="77777777" w:rsidR="001A4236" w:rsidRDefault="001A4236" w:rsidP="001A4236">
            <w:r>
              <w:t>Gesuchstellerin</w:t>
            </w:r>
          </w:p>
          <w:p w14:paraId="60FFE030" w14:textId="77777777" w:rsidR="001A4236" w:rsidRDefault="001A4236" w:rsidP="001A4236">
            <w:pPr>
              <w:rPr>
                <w:rFonts w:ascii="Consolas" w:hAnsi="Consolas"/>
                <w:color w:val="00B050"/>
                <w:sz w:val="18"/>
                <w:szCs w:val="18"/>
              </w:rPr>
            </w:pPr>
            <w:r w:rsidRPr="002A38DD">
              <w:rPr>
                <w:rFonts w:ascii="Consolas" w:hAnsi="Consolas"/>
                <w:color w:val="00B050"/>
                <w:sz w:val="18"/>
                <w:szCs w:val="18"/>
              </w:rPr>
              <w:t>{%</w:t>
            </w:r>
            <w:r>
              <w:rPr>
                <w:rFonts w:ascii="Consolas" w:hAnsi="Consolas"/>
                <w:color w:val="00B050"/>
                <w:sz w:val="18"/>
                <w:szCs w:val="18"/>
              </w:rPr>
              <w:t>p</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else</w:t>
            </w:r>
            <w:proofErr w:type="spellEnd"/>
            <w:r w:rsidRPr="002A38DD">
              <w:rPr>
                <w:rFonts w:ascii="Consolas" w:hAnsi="Consolas"/>
                <w:color w:val="00B050"/>
                <w:sz w:val="18"/>
                <w:szCs w:val="18"/>
              </w:rPr>
              <w:t xml:space="preserve"> %}</w:t>
            </w:r>
          </w:p>
          <w:p w14:paraId="534868F4" w14:textId="77777777" w:rsidR="001A4236" w:rsidRPr="00C76490" w:rsidRDefault="001A4236" w:rsidP="001A4236">
            <w:r w:rsidRPr="00914DF1">
              <w:t>Gesuchsteller/in</w:t>
            </w:r>
          </w:p>
          <w:p w14:paraId="398D384A" w14:textId="17464778" w:rsidR="001A4236" w:rsidRPr="001A4236" w:rsidRDefault="001A4236" w:rsidP="004B794D">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endif</w:t>
            </w:r>
            <w:proofErr w:type="spellEnd"/>
            <w:r w:rsidRPr="00F329A7">
              <w:rPr>
                <w:rFonts w:ascii="Consolas" w:hAnsi="Consolas" w:cs="Arial"/>
                <w:color w:val="00B050"/>
                <w:sz w:val="18"/>
                <w:szCs w:val="18"/>
              </w:rPr>
              <w:t xml:space="preserve"> %}</w:t>
            </w:r>
            <w:bookmarkEnd w:id="0"/>
          </w:p>
        </w:tc>
      </w:tr>
      <w:tr w:rsidR="001A4236" w:rsidRPr="006A06FF" w14:paraId="7161A0E7" w14:textId="77777777" w:rsidTr="00FC1B4C">
        <w:tc>
          <w:tcPr>
            <w:tcW w:w="2834" w:type="dxa"/>
            <w:shd w:val="clear" w:color="auto" w:fill="auto"/>
          </w:tcPr>
          <w:p w14:paraId="763D2822" w14:textId="742B435D" w:rsidR="001A4236" w:rsidRPr="00334324" w:rsidRDefault="001A4236" w:rsidP="004B794D">
            <w:pPr>
              <w:ind w:left="57"/>
              <w:rPr>
                <w:rFonts w:cs="Arial"/>
                <w:b/>
                <w:bCs/>
                <w:szCs w:val="22"/>
              </w:rPr>
            </w:pPr>
            <w:r>
              <w:rPr>
                <w:rFonts w:cs="Arial"/>
                <w:b/>
                <w:bCs/>
                <w:szCs w:val="22"/>
              </w:rPr>
              <w:lastRenderedPageBreak/>
              <w:t>Projektverfasser/in</w:t>
            </w:r>
          </w:p>
        </w:tc>
        <w:tc>
          <w:tcPr>
            <w:tcW w:w="6511" w:type="dxa"/>
            <w:shd w:val="clear" w:color="auto" w:fill="auto"/>
          </w:tcPr>
          <w:p w14:paraId="7E30738C" w14:textId="77777777" w:rsidR="001A4236" w:rsidRDefault="001A4236" w:rsidP="001A4236">
            <w:pPr>
              <w:rPr>
                <w:rFonts w:ascii="Consolas" w:hAnsi="Consolas" w:cs="Arial"/>
                <w:color w:val="00B050"/>
                <w:sz w:val="18"/>
                <w:szCs w:val="18"/>
              </w:rPr>
            </w:pPr>
            <w:r>
              <w:rPr>
                <w:rFonts w:ascii="Consolas" w:hAnsi="Consolas" w:cs="Arial"/>
                <w:color w:val="00B050"/>
                <w:sz w:val="18"/>
                <w:szCs w:val="18"/>
              </w:rPr>
              <w:t xml:space="preserve">{%p </w:t>
            </w:r>
            <w:proofErr w:type="spellStart"/>
            <w:r>
              <w:rPr>
                <w:rFonts w:ascii="Consolas" w:hAnsi="Consolas" w:cs="Arial"/>
                <w:color w:val="00B050"/>
                <w:sz w:val="18"/>
                <w:szCs w:val="18"/>
              </w:rPr>
              <w:t>if</w:t>
            </w:r>
            <w:proofErr w:type="spellEnd"/>
            <w:r>
              <w:rPr>
                <w:rFonts w:ascii="Consolas" w:hAnsi="Consolas" w:cs="Arial"/>
                <w:color w:val="00B050"/>
                <w:sz w:val="18"/>
                <w:szCs w:val="18"/>
              </w:rPr>
              <w:t xml:space="preserve"> </w:t>
            </w:r>
            <w:r w:rsidRPr="001B2099">
              <w:rPr>
                <w:rFonts w:ascii="Consolas" w:hAnsi="Consolas" w:cs="Arial"/>
                <w:color w:val="00B050"/>
                <w:sz w:val="18"/>
                <w:szCs w:val="18"/>
              </w:rPr>
              <w:t>ALLE_</w:t>
            </w:r>
            <w:r>
              <w:rPr>
                <w:rFonts w:ascii="Consolas" w:hAnsi="Consolas" w:cs="Arial"/>
                <w:color w:val="00B050"/>
                <w:sz w:val="18"/>
                <w:szCs w:val="18"/>
              </w:rPr>
              <w:t>PROJEKTVERFASSER</w:t>
            </w:r>
            <w:r w:rsidRPr="001B2099">
              <w:rPr>
                <w:rFonts w:ascii="Consolas" w:hAnsi="Consolas" w:cs="Arial"/>
                <w:color w:val="00B050"/>
                <w:sz w:val="18"/>
                <w:szCs w:val="18"/>
              </w:rPr>
              <w:t>_LISTE</w:t>
            </w:r>
            <w:r>
              <w:rPr>
                <w:rFonts w:ascii="Consolas" w:hAnsi="Consolas" w:cs="Arial"/>
                <w:color w:val="00B050"/>
                <w:sz w:val="18"/>
                <w:szCs w:val="18"/>
              </w:rPr>
              <w:t xml:space="preserve"> %}</w:t>
            </w:r>
          </w:p>
          <w:p w14:paraId="23CDC177" w14:textId="77777777" w:rsidR="001A4236" w:rsidRPr="00F329A7" w:rsidRDefault="001A4236" w:rsidP="001A4236">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for</w:t>
            </w:r>
            <w:proofErr w:type="spellEnd"/>
            <w:r w:rsidRPr="00F329A7">
              <w:rPr>
                <w:rFonts w:ascii="Consolas" w:hAnsi="Consolas" w:cs="Arial"/>
                <w:color w:val="00B050"/>
                <w:sz w:val="18"/>
                <w:szCs w:val="18"/>
              </w:rPr>
              <w:t xml:space="preserve"> G in ALLE_</w:t>
            </w:r>
            <w:r>
              <w:rPr>
                <w:rFonts w:ascii="Consolas" w:hAnsi="Consolas" w:cs="Arial"/>
                <w:color w:val="00B050"/>
                <w:sz w:val="18"/>
                <w:szCs w:val="18"/>
              </w:rPr>
              <w:t>PROJEKTVERFASSER</w:t>
            </w:r>
            <w:r w:rsidRPr="00F329A7">
              <w:rPr>
                <w:rFonts w:ascii="Consolas" w:hAnsi="Consolas" w:cs="Arial"/>
                <w:color w:val="00B050"/>
                <w:sz w:val="18"/>
                <w:szCs w:val="18"/>
              </w:rPr>
              <w:t>_LISTE %}</w:t>
            </w:r>
          </w:p>
          <w:p w14:paraId="2783B298" w14:textId="77777777" w:rsidR="001A4236" w:rsidRDefault="001A4236" w:rsidP="001A4236">
            <w:pPr>
              <w:ind w:left="357" w:hanging="357"/>
              <w:rPr>
                <w:rFonts w:ascii="Consolas" w:hAnsi="Consolas" w:cs="Arial"/>
                <w:color w:val="00B050"/>
                <w:sz w:val="18"/>
                <w:szCs w:val="18"/>
              </w:rPr>
            </w:pPr>
            <w:r w:rsidRPr="00F329A7">
              <w:rPr>
                <w:rFonts w:ascii="Consolas" w:hAnsi="Consolas" w:cs="Arial"/>
                <w:color w:val="00B050"/>
                <w:sz w:val="18"/>
                <w:szCs w:val="18"/>
              </w:rPr>
              <w:t>{%</w:t>
            </w:r>
            <w:r>
              <w:rPr>
                <w:rFonts w:ascii="Consolas" w:hAnsi="Consolas" w:cs="Arial"/>
                <w:color w:val="00B050"/>
                <w:sz w:val="18"/>
                <w:szCs w:val="18"/>
              </w:rPr>
              <w:t>p</w:t>
            </w:r>
            <w:r w:rsidRPr="00F329A7">
              <w:rPr>
                <w:rFonts w:ascii="Consolas" w:hAnsi="Consolas" w:cs="Arial"/>
                <w:color w:val="00B050"/>
                <w:sz w:val="18"/>
                <w:szCs w:val="18"/>
              </w:rPr>
              <w:t xml:space="preserve"> </w:t>
            </w:r>
            <w:proofErr w:type="spellStart"/>
            <w:r w:rsidRPr="00F329A7">
              <w:rPr>
                <w:rFonts w:ascii="Consolas" w:hAnsi="Consolas" w:cs="Arial"/>
                <w:color w:val="00B050"/>
                <w:sz w:val="18"/>
                <w:szCs w:val="18"/>
              </w:rPr>
              <w:t>if</w:t>
            </w:r>
            <w:proofErr w:type="spellEnd"/>
            <w:r w:rsidRPr="00F329A7">
              <w:rPr>
                <w:rFonts w:ascii="Consolas" w:hAnsi="Consolas" w:cs="Arial"/>
                <w:color w:val="00B050"/>
                <w:sz w:val="18"/>
                <w:szCs w:val="18"/>
              </w:rPr>
              <w:t xml:space="preserve"> </w:t>
            </w:r>
            <w:proofErr w:type="spellStart"/>
            <w:r w:rsidRPr="00F329A7">
              <w:rPr>
                <w:rFonts w:ascii="Consolas" w:hAnsi="Consolas" w:cs="Arial"/>
                <w:color w:val="00B050"/>
                <w:sz w:val="18"/>
                <w:szCs w:val="18"/>
              </w:rPr>
              <w:t>ALLE_</w:t>
            </w:r>
            <w:r>
              <w:rPr>
                <w:rFonts w:ascii="Consolas" w:hAnsi="Consolas" w:cs="Arial"/>
                <w:color w:val="00B050"/>
                <w:sz w:val="18"/>
                <w:szCs w:val="18"/>
              </w:rPr>
              <w:t>PROJEKTVERFASSER</w:t>
            </w:r>
            <w:r w:rsidRPr="00F329A7">
              <w:rPr>
                <w:rFonts w:ascii="Consolas" w:hAnsi="Consolas" w:cs="Arial"/>
                <w:color w:val="00B050"/>
                <w:sz w:val="18"/>
                <w:szCs w:val="18"/>
              </w:rPr>
              <w:t>_LISTE|length</w:t>
            </w:r>
            <w:proofErr w:type="spellEnd"/>
            <w:r w:rsidRPr="00F329A7">
              <w:rPr>
                <w:rFonts w:ascii="Consolas" w:hAnsi="Consolas" w:cs="Arial"/>
                <w:color w:val="00B050"/>
                <w:sz w:val="18"/>
                <w:szCs w:val="18"/>
              </w:rPr>
              <w:t xml:space="preserve"> &gt; 1 %}</w:t>
            </w:r>
          </w:p>
          <w:p w14:paraId="02674C30" w14:textId="77777777" w:rsidR="001A4236" w:rsidRPr="00F263FD" w:rsidRDefault="001A4236" w:rsidP="001A4236">
            <w:pPr>
              <w:pStyle w:val="Listenabsatz"/>
              <w:numPr>
                <w:ilvl w:val="0"/>
                <w:numId w:val="25"/>
              </w:numPr>
              <w:spacing w:before="0"/>
              <w:ind w:left="357" w:hanging="357"/>
              <w:rPr>
                <w:rFonts w:cs="Arial"/>
                <w:szCs w:val="22"/>
              </w:rPr>
            </w:pPr>
            <w:proofErr w:type="gramStart"/>
            <w:r w:rsidRPr="00903B5C">
              <w:rPr>
                <w:rStyle w:val="PlatzhalterZchn"/>
              </w:rPr>
              <w:t>{{ G.NAME</w:t>
            </w:r>
            <w:proofErr w:type="gramEnd"/>
            <w:r w:rsidRPr="00903B5C">
              <w:rPr>
                <w:rStyle w:val="PlatzhalterZchn"/>
              </w:rPr>
              <w:t xml:space="preserve"> }}</w:t>
            </w:r>
            <w:r w:rsidRPr="00F329A7">
              <w:t xml:space="preserve">, </w:t>
            </w:r>
            <w:r w:rsidRPr="00903B5C">
              <w:rPr>
                <w:rStyle w:val="PlatzhalterZchn"/>
              </w:rPr>
              <w:t>{{ G.ADRESSE }}</w:t>
            </w:r>
          </w:p>
          <w:p w14:paraId="4FE26E2E" w14:textId="77777777" w:rsidR="001A4236" w:rsidRDefault="001A4236" w:rsidP="001A4236">
            <w:pPr>
              <w:ind w:left="357"/>
              <w:rPr>
                <w:rFonts w:ascii="Consolas" w:hAnsi="Consolas" w:cs="Arial"/>
                <w:color w:val="00B050"/>
                <w:sz w:val="18"/>
                <w:szCs w:val="18"/>
              </w:rPr>
            </w:pPr>
            <w:r w:rsidRPr="00F263FD">
              <w:rPr>
                <w:rFonts w:ascii="Consolas" w:hAnsi="Consolas" w:cs="Arial"/>
                <w:color w:val="00B050"/>
                <w:sz w:val="18"/>
                <w:szCs w:val="18"/>
              </w:rPr>
              <w:t xml:space="preserve">{%p </w:t>
            </w:r>
            <w:proofErr w:type="spellStart"/>
            <w:r w:rsidRPr="00F263FD">
              <w:rPr>
                <w:rFonts w:ascii="Consolas" w:hAnsi="Consolas" w:cs="Arial"/>
                <w:color w:val="00B050"/>
                <w:sz w:val="18"/>
                <w:szCs w:val="18"/>
              </w:rPr>
              <w:t>if</w:t>
            </w:r>
            <w:proofErr w:type="spellEnd"/>
            <w:r w:rsidRPr="00F263FD">
              <w:rPr>
                <w:rFonts w:ascii="Consolas" w:hAnsi="Consolas" w:cs="Arial"/>
                <w:color w:val="00B050"/>
                <w:sz w:val="18"/>
                <w:szCs w:val="18"/>
              </w:rPr>
              <w:t xml:space="preserve"> G.VERTRETER_NAME %}</w:t>
            </w:r>
          </w:p>
          <w:p w14:paraId="3CA9C304" w14:textId="77777777" w:rsidR="001A4236" w:rsidRPr="00F329A7" w:rsidRDefault="001A4236" w:rsidP="001A4236">
            <w:pPr>
              <w:ind w:left="357"/>
            </w:pPr>
            <w:r w:rsidRPr="00F329A7">
              <w:t>vertreten durch</w:t>
            </w:r>
          </w:p>
          <w:p w14:paraId="57AB34F0" w14:textId="77777777" w:rsidR="001A4236" w:rsidRPr="00903B5C" w:rsidRDefault="001A4236" w:rsidP="001A4236">
            <w:pPr>
              <w:ind w:left="357"/>
            </w:pPr>
            <w:proofErr w:type="gramStart"/>
            <w:r w:rsidRPr="00903B5C">
              <w:rPr>
                <w:rStyle w:val="PlatzhalterZchn"/>
              </w:rPr>
              <w:t>{{ G.VERTRETER</w:t>
            </w:r>
            <w:proofErr w:type="gramEnd"/>
            <w:r w:rsidRPr="00903B5C">
              <w:rPr>
                <w:rStyle w:val="PlatzhalterZchn"/>
              </w:rPr>
              <w:t>_NAME }}</w:t>
            </w:r>
            <w:r w:rsidRPr="005F7554">
              <w:t xml:space="preserve">, </w:t>
            </w:r>
            <w:r w:rsidRPr="00903B5C">
              <w:rPr>
                <w:rStyle w:val="PlatzhalterZchn"/>
              </w:rPr>
              <w:t>{{ G.VERTRETER_ADRESSE }}</w:t>
            </w:r>
          </w:p>
          <w:p w14:paraId="5E1AB5C6" w14:textId="77777777" w:rsidR="001A4236" w:rsidRPr="00F329A7" w:rsidRDefault="001A4236" w:rsidP="001A4236">
            <w:pPr>
              <w:ind w:left="357"/>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endif</w:t>
            </w:r>
            <w:proofErr w:type="spellEnd"/>
            <w:r w:rsidRPr="00F329A7">
              <w:rPr>
                <w:rFonts w:ascii="Consolas" w:hAnsi="Consolas" w:cs="Arial"/>
                <w:color w:val="00B050"/>
                <w:sz w:val="18"/>
                <w:szCs w:val="18"/>
              </w:rPr>
              <w:t xml:space="preserve"> %}</w:t>
            </w:r>
          </w:p>
          <w:p w14:paraId="41BC5DEC" w14:textId="77777777" w:rsidR="001A4236" w:rsidRDefault="001A4236" w:rsidP="001A4236">
            <w:pPr>
              <w:rPr>
                <w:rFonts w:ascii="Consolas" w:hAnsi="Consolas" w:cs="Arial"/>
                <w:color w:val="00B050"/>
                <w:sz w:val="18"/>
                <w:szCs w:val="18"/>
              </w:rPr>
            </w:pPr>
            <w:r w:rsidRPr="006A08D6">
              <w:rPr>
                <w:rFonts w:ascii="Consolas" w:hAnsi="Consolas" w:cs="Arial"/>
                <w:color w:val="00B050"/>
                <w:sz w:val="18"/>
                <w:szCs w:val="18"/>
              </w:rPr>
              <w:t>{%</w:t>
            </w:r>
            <w:r>
              <w:rPr>
                <w:rFonts w:ascii="Consolas" w:hAnsi="Consolas" w:cs="Arial"/>
                <w:color w:val="00B050"/>
                <w:sz w:val="18"/>
                <w:szCs w:val="18"/>
              </w:rPr>
              <w:t>p</w:t>
            </w:r>
            <w:r w:rsidRPr="006A08D6">
              <w:rPr>
                <w:rFonts w:ascii="Consolas" w:hAnsi="Consolas" w:cs="Arial"/>
                <w:color w:val="00B050"/>
                <w:sz w:val="18"/>
                <w:szCs w:val="18"/>
              </w:rPr>
              <w:t xml:space="preserve"> </w:t>
            </w:r>
            <w:proofErr w:type="spellStart"/>
            <w:r w:rsidRPr="006A08D6">
              <w:rPr>
                <w:rFonts w:ascii="Consolas" w:hAnsi="Consolas" w:cs="Arial"/>
                <w:color w:val="00B050"/>
                <w:sz w:val="18"/>
                <w:szCs w:val="18"/>
              </w:rPr>
              <w:t>else</w:t>
            </w:r>
            <w:proofErr w:type="spellEnd"/>
            <w:r w:rsidRPr="006A08D6">
              <w:rPr>
                <w:rFonts w:ascii="Consolas" w:hAnsi="Consolas" w:cs="Arial"/>
                <w:color w:val="00B050"/>
                <w:sz w:val="18"/>
                <w:szCs w:val="18"/>
              </w:rPr>
              <w:t xml:space="preserve"> %}</w:t>
            </w:r>
          </w:p>
          <w:p w14:paraId="726BFD46" w14:textId="77777777" w:rsidR="001A4236" w:rsidRPr="00903B5C" w:rsidRDefault="001A4236" w:rsidP="001A4236">
            <w:proofErr w:type="gramStart"/>
            <w:r w:rsidRPr="00903B5C">
              <w:rPr>
                <w:rStyle w:val="PlatzhalterZchn"/>
              </w:rPr>
              <w:t>{{ G.NAME</w:t>
            </w:r>
            <w:proofErr w:type="gramEnd"/>
            <w:r w:rsidRPr="00903B5C">
              <w:rPr>
                <w:rStyle w:val="PlatzhalterZchn"/>
              </w:rPr>
              <w:t xml:space="preserve"> }}</w:t>
            </w:r>
            <w:r w:rsidRPr="00F329A7">
              <w:t xml:space="preserve">, </w:t>
            </w:r>
            <w:r w:rsidRPr="00903B5C">
              <w:rPr>
                <w:rStyle w:val="PlatzhalterZchn"/>
              </w:rPr>
              <w:t>{{ G.ADRESSE }}</w:t>
            </w:r>
          </w:p>
          <w:p w14:paraId="33E05EC4" w14:textId="77777777" w:rsidR="001A4236" w:rsidRPr="00F329A7" w:rsidRDefault="001A4236" w:rsidP="001A4236">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if</w:t>
            </w:r>
            <w:proofErr w:type="spellEnd"/>
            <w:r w:rsidRPr="00F329A7">
              <w:rPr>
                <w:rFonts w:ascii="Consolas" w:hAnsi="Consolas" w:cs="Arial"/>
                <w:color w:val="00B050"/>
                <w:sz w:val="18"/>
                <w:szCs w:val="18"/>
              </w:rPr>
              <w:t xml:space="preserve"> G.VERTRETER_NAME %}</w:t>
            </w:r>
          </w:p>
          <w:p w14:paraId="41A05441" w14:textId="77777777" w:rsidR="001A4236" w:rsidRPr="00F329A7" w:rsidRDefault="001A4236" w:rsidP="001A4236">
            <w:pPr>
              <w:ind w:left="37"/>
            </w:pPr>
            <w:r w:rsidRPr="00F329A7">
              <w:t>vertreten durch</w:t>
            </w:r>
          </w:p>
          <w:p w14:paraId="3ECD0D4B" w14:textId="77777777" w:rsidR="001A4236" w:rsidRPr="00F329A7" w:rsidRDefault="001A4236" w:rsidP="001A4236">
            <w:pPr>
              <w:ind w:left="37"/>
            </w:pPr>
            <w:proofErr w:type="gramStart"/>
            <w:r w:rsidRPr="00903B5C">
              <w:rPr>
                <w:rStyle w:val="PlatzhalterZchn"/>
              </w:rPr>
              <w:t>{{ G.VERTRETER</w:t>
            </w:r>
            <w:proofErr w:type="gramEnd"/>
            <w:r w:rsidRPr="00903B5C">
              <w:rPr>
                <w:rStyle w:val="PlatzhalterZchn"/>
              </w:rPr>
              <w:t>_NAME }}</w:t>
            </w:r>
            <w:r w:rsidRPr="005F7554">
              <w:t xml:space="preserve">, </w:t>
            </w:r>
            <w:r w:rsidRPr="00903B5C">
              <w:rPr>
                <w:rStyle w:val="PlatzhalterZchn"/>
              </w:rPr>
              <w:t>{{ G.VERTRETER_ADRESSE }}</w:t>
            </w:r>
          </w:p>
          <w:p w14:paraId="5B83BB41" w14:textId="77777777" w:rsidR="001A4236" w:rsidRDefault="001A4236" w:rsidP="001A4236">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endif</w:t>
            </w:r>
            <w:proofErr w:type="spellEnd"/>
            <w:r w:rsidRPr="00F329A7">
              <w:rPr>
                <w:rFonts w:ascii="Consolas" w:hAnsi="Consolas" w:cs="Arial"/>
                <w:color w:val="00B050"/>
                <w:sz w:val="18"/>
                <w:szCs w:val="18"/>
              </w:rPr>
              <w:t xml:space="preserve"> %}</w:t>
            </w:r>
          </w:p>
          <w:p w14:paraId="67B3919D" w14:textId="77777777" w:rsidR="001A4236" w:rsidRDefault="001A4236" w:rsidP="001A4236">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endif</w:t>
            </w:r>
            <w:proofErr w:type="spellEnd"/>
            <w:r w:rsidRPr="00F329A7">
              <w:rPr>
                <w:rFonts w:ascii="Consolas" w:hAnsi="Consolas" w:cs="Arial"/>
                <w:color w:val="00B050"/>
                <w:sz w:val="18"/>
                <w:szCs w:val="18"/>
              </w:rPr>
              <w:t xml:space="preserve"> %}</w:t>
            </w:r>
          </w:p>
          <w:p w14:paraId="6EE62E8A" w14:textId="77777777" w:rsidR="001A4236" w:rsidRDefault="001A4236" w:rsidP="001A4236">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endfor</w:t>
            </w:r>
            <w:proofErr w:type="spellEnd"/>
            <w:r w:rsidRPr="00F329A7">
              <w:rPr>
                <w:rFonts w:ascii="Consolas" w:hAnsi="Consolas" w:cs="Arial"/>
                <w:color w:val="00B050"/>
                <w:sz w:val="18"/>
                <w:szCs w:val="18"/>
              </w:rPr>
              <w:t xml:space="preserve"> %}</w:t>
            </w:r>
          </w:p>
          <w:p w14:paraId="0F9463AA" w14:textId="77777777" w:rsidR="001A4236" w:rsidRDefault="001A4236" w:rsidP="001A4236">
            <w:pPr>
              <w:rPr>
                <w:rFonts w:ascii="Consolas" w:hAnsi="Consolas"/>
                <w:color w:val="00B050"/>
                <w:sz w:val="18"/>
                <w:szCs w:val="18"/>
              </w:rPr>
            </w:pPr>
            <w:r w:rsidRPr="00D6166D">
              <w:rPr>
                <w:rFonts w:ascii="Consolas" w:hAnsi="Consolas" w:cs="Arial"/>
                <w:color w:val="00B050"/>
                <w:sz w:val="18"/>
                <w:szCs w:val="18"/>
              </w:rPr>
              <w:t xml:space="preserve">{%p </w:t>
            </w:r>
            <w:proofErr w:type="spellStart"/>
            <w:r w:rsidRPr="00D6166D">
              <w:rPr>
                <w:rFonts w:ascii="Consolas" w:hAnsi="Consolas" w:cs="Arial"/>
                <w:color w:val="00B050"/>
                <w:sz w:val="18"/>
                <w:szCs w:val="18"/>
              </w:rPr>
              <w:t>el</w:t>
            </w:r>
            <w:r w:rsidRPr="002A38DD">
              <w:rPr>
                <w:rFonts w:ascii="Consolas" w:hAnsi="Consolas"/>
                <w:color w:val="00B050"/>
                <w:sz w:val="18"/>
                <w:szCs w:val="18"/>
              </w:rPr>
              <w:t>if</w:t>
            </w:r>
            <w:proofErr w:type="spellEnd"/>
            <w:r w:rsidRPr="002A38DD">
              <w:rPr>
                <w:rFonts w:ascii="Consolas" w:hAnsi="Consolas"/>
                <w:color w:val="00B050"/>
                <w:sz w:val="18"/>
                <w:szCs w:val="18"/>
              </w:rPr>
              <w:t xml:space="preserve"> </w:t>
            </w:r>
            <w:r w:rsidRPr="006104FB">
              <w:rPr>
                <w:rFonts w:ascii="Consolas" w:hAnsi="Consolas"/>
                <w:color w:val="00B050"/>
                <w:sz w:val="18"/>
                <w:szCs w:val="18"/>
              </w:rPr>
              <w:t>GESUCHSTELLER</w:t>
            </w:r>
            <w:r w:rsidRPr="002A38DD">
              <w:rPr>
                <w:rFonts w:ascii="Consolas" w:hAnsi="Consolas"/>
                <w:color w:val="00B050"/>
                <w:sz w:val="18"/>
                <w:szCs w:val="18"/>
              </w:rPr>
              <w:t>_ANREDE == "Herr" %}</w:t>
            </w:r>
          </w:p>
          <w:p w14:paraId="4AC02A3A" w14:textId="77777777" w:rsidR="001A4236" w:rsidRDefault="001A4236" w:rsidP="001A4236">
            <w:r>
              <w:t>Gesuchsteller</w:t>
            </w:r>
          </w:p>
          <w:p w14:paraId="4920D91F" w14:textId="77777777" w:rsidR="001A4236" w:rsidRDefault="001A4236" w:rsidP="001A4236">
            <w:pPr>
              <w:rPr>
                <w:rFonts w:ascii="Consolas" w:hAnsi="Consolas"/>
                <w:color w:val="00B050"/>
                <w:sz w:val="18"/>
                <w:szCs w:val="18"/>
              </w:rPr>
            </w:pPr>
            <w:r w:rsidRPr="002A38DD">
              <w:rPr>
                <w:rFonts w:ascii="Consolas" w:hAnsi="Consolas"/>
                <w:color w:val="00B050"/>
                <w:sz w:val="18"/>
                <w:szCs w:val="18"/>
              </w:rPr>
              <w:t>{%</w:t>
            </w:r>
            <w:r>
              <w:rPr>
                <w:rFonts w:ascii="Consolas" w:hAnsi="Consolas"/>
                <w:color w:val="00B050"/>
                <w:sz w:val="18"/>
                <w:szCs w:val="18"/>
              </w:rPr>
              <w:t>p</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elif</w:t>
            </w:r>
            <w:proofErr w:type="spellEnd"/>
            <w:r w:rsidRPr="002A38DD">
              <w:rPr>
                <w:rFonts w:ascii="Consolas" w:hAnsi="Consolas"/>
                <w:color w:val="00B050"/>
                <w:sz w:val="18"/>
                <w:szCs w:val="18"/>
              </w:rPr>
              <w:t xml:space="preserve"> </w:t>
            </w:r>
            <w:r w:rsidRPr="006104FB">
              <w:rPr>
                <w:rFonts w:ascii="Consolas" w:hAnsi="Consolas"/>
                <w:color w:val="00B050"/>
                <w:sz w:val="18"/>
                <w:szCs w:val="18"/>
              </w:rPr>
              <w:t>GESUCHSTELLER</w:t>
            </w:r>
            <w:r w:rsidRPr="002A38DD">
              <w:rPr>
                <w:rFonts w:ascii="Consolas" w:hAnsi="Consolas"/>
                <w:color w:val="00B050"/>
                <w:sz w:val="18"/>
                <w:szCs w:val="18"/>
              </w:rPr>
              <w:t>_ANREDE == "Frau" %}</w:t>
            </w:r>
          </w:p>
          <w:p w14:paraId="0C36633D" w14:textId="77777777" w:rsidR="001A4236" w:rsidRDefault="001A4236" w:rsidP="001A4236">
            <w:r>
              <w:t>Gesuchstellerin</w:t>
            </w:r>
          </w:p>
          <w:p w14:paraId="1D89E0FF" w14:textId="77777777" w:rsidR="001A4236" w:rsidRDefault="001A4236" w:rsidP="001A4236">
            <w:pPr>
              <w:rPr>
                <w:rFonts w:ascii="Consolas" w:hAnsi="Consolas"/>
                <w:color w:val="00B050"/>
                <w:sz w:val="18"/>
                <w:szCs w:val="18"/>
              </w:rPr>
            </w:pPr>
            <w:r w:rsidRPr="002A38DD">
              <w:rPr>
                <w:rFonts w:ascii="Consolas" w:hAnsi="Consolas"/>
                <w:color w:val="00B050"/>
                <w:sz w:val="18"/>
                <w:szCs w:val="18"/>
              </w:rPr>
              <w:t>{%</w:t>
            </w:r>
            <w:r>
              <w:rPr>
                <w:rFonts w:ascii="Consolas" w:hAnsi="Consolas"/>
                <w:color w:val="00B050"/>
                <w:sz w:val="18"/>
                <w:szCs w:val="18"/>
              </w:rPr>
              <w:t>p</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else</w:t>
            </w:r>
            <w:proofErr w:type="spellEnd"/>
            <w:r w:rsidRPr="002A38DD">
              <w:rPr>
                <w:rFonts w:ascii="Consolas" w:hAnsi="Consolas"/>
                <w:color w:val="00B050"/>
                <w:sz w:val="18"/>
                <w:szCs w:val="18"/>
              </w:rPr>
              <w:t xml:space="preserve"> %}</w:t>
            </w:r>
          </w:p>
          <w:p w14:paraId="4D895534" w14:textId="77777777" w:rsidR="001A4236" w:rsidRDefault="001A4236" w:rsidP="001A4236">
            <w:r w:rsidRPr="00914DF1">
              <w:t>Gesuchsteller/in</w:t>
            </w:r>
          </w:p>
          <w:p w14:paraId="233989A1" w14:textId="0210BF71" w:rsidR="0006771A" w:rsidRPr="0006771A" w:rsidRDefault="00403406" w:rsidP="00403406">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endif</w:t>
            </w:r>
            <w:proofErr w:type="spellEnd"/>
            <w:r w:rsidRPr="00F329A7">
              <w:rPr>
                <w:rFonts w:ascii="Consolas" w:hAnsi="Consolas" w:cs="Arial"/>
                <w:color w:val="00B050"/>
                <w:sz w:val="18"/>
                <w:szCs w:val="18"/>
              </w:rPr>
              <w:t xml:space="preserve"> %}</w:t>
            </w:r>
          </w:p>
        </w:tc>
      </w:tr>
      <w:tr w:rsidR="004B794D" w:rsidRPr="006A06FF" w14:paraId="4A9265D1" w14:textId="77777777" w:rsidTr="00FC1B4C">
        <w:tc>
          <w:tcPr>
            <w:tcW w:w="2834" w:type="dxa"/>
            <w:shd w:val="clear" w:color="auto" w:fill="auto"/>
          </w:tcPr>
          <w:p w14:paraId="06C14786" w14:textId="77777777" w:rsidR="004B794D" w:rsidRPr="00175814" w:rsidRDefault="004B794D" w:rsidP="004B794D">
            <w:pPr>
              <w:ind w:left="57"/>
              <w:rPr>
                <w:rFonts w:cs="Arial"/>
                <w:b/>
                <w:bCs/>
                <w:szCs w:val="22"/>
              </w:rPr>
            </w:pPr>
            <w:r w:rsidRPr="00175814">
              <w:rPr>
                <w:rFonts w:cs="Arial"/>
                <w:b/>
                <w:bCs/>
                <w:szCs w:val="22"/>
              </w:rPr>
              <w:t>Bauvorhaben</w:t>
            </w:r>
            <w:r>
              <w:rPr>
                <w:rFonts w:cs="Arial"/>
                <w:b/>
                <w:bCs/>
                <w:szCs w:val="22"/>
              </w:rPr>
              <w:t>:</w:t>
            </w:r>
          </w:p>
        </w:tc>
        <w:tc>
          <w:tcPr>
            <w:tcW w:w="6511" w:type="dxa"/>
            <w:shd w:val="clear" w:color="auto" w:fill="auto"/>
          </w:tcPr>
          <w:p w14:paraId="3FE18AB0" w14:textId="77777777" w:rsidR="004B794D" w:rsidRPr="00D6166D" w:rsidRDefault="004B794D" w:rsidP="002C6732">
            <w:pPr>
              <w:pStyle w:val="Platzhalter"/>
            </w:pPr>
            <w:proofErr w:type="gramStart"/>
            <w:r w:rsidRPr="00D6166D">
              <w:t>{{ BESCHREIBUNG</w:t>
            </w:r>
            <w:proofErr w:type="gramEnd"/>
            <w:r w:rsidRPr="00D6166D">
              <w:t>_BAUVORHABEN }}</w:t>
            </w:r>
          </w:p>
        </w:tc>
      </w:tr>
      <w:tr w:rsidR="004B794D" w:rsidRPr="006A06FF" w14:paraId="55B379BB" w14:textId="77777777" w:rsidTr="00FC1B4C">
        <w:tc>
          <w:tcPr>
            <w:tcW w:w="2834" w:type="dxa"/>
            <w:shd w:val="clear" w:color="auto" w:fill="auto"/>
          </w:tcPr>
          <w:p w14:paraId="6D58E1A2" w14:textId="52552270" w:rsidR="004B794D" w:rsidRPr="00DD248B" w:rsidRDefault="004B794D" w:rsidP="004B794D">
            <w:pPr>
              <w:ind w:left="57"/>
              <w:rPr>
                <w:rFonts w:cs="Arial"/>
                <w:b/>
                <w:bCs/>
                <w:szCs w:val="22"/>
              </w:rPr>
            </w:pPr>
            <w:r>
              <w:rPr>
                <w:rFonts w:cs="Arial"/>
                <w:b/>
                <w:bCs/>
                <w:szCs w:val="22"/>
              </w:rPr>
              <w:t>Adresse:</w:t>
            </w:r>
          </w:p>
        </w:tc>
        <w:tc>
          <w:tcPr>
            <w:tcW w:w="6511" w:type="dxa"/>
            <w:shd w:val="clear" w:color="auto" w:fill="auto"/>
          </w:tcPr>
          <w:p w14:paraId="05D4F479" w14:textId="77777777" w:rsidR="004B794D" w:rsidRPr="00D6166D" w:rsidRDefault="004B794D" w:rsidP="002C6732">
            <w:pPr>
              <w:pStyle w:val="Platzhalter"/>
              <w:rPr>
                <w:highlight w:val="green"/>
              </w:rPr>
            </w:pPr>
            <w:bookmarkStart w:id="1" w:name="_Hlk176878812"/>
            <w:proofErr w:type="gramStart"/>
            <w:r w:rsidRPr="00D6166D">
              <w:t>{{ ADRESSE</w:t>
            </w:r>
            <w:proofErr w:type="gramEnd"/>
            <w:r w:rsidRPr="00D6166D">
              <w:t xml:space="preserve"> }}</w:t>
            </w:r>
            <w:bookmarkEnd w:id="1"/>
          </w:p>
        </w:tc>
      </w:tr>
      <w:tr w:rsidR="004B794D" w:rsidRPr="006A06FF" w14:paraId="113B9395" w14:textId="77777777" w:rsidTr="00FC1B4C">
        <w:tc>
          <w:tcPr>
            <w:tcW w:w="2834" w:type="dxa"/>
            <w:shd w:val="clear" w:color="auto" w:fill="auto"/>
          </w:tcPr>
          <w:p w14:paraId="6151E87A" w14:textId="77777777" w:rsidR="004B794D" w:rsidRPr="00175814" w:rsidRDefault="004B794D" w:rsidP="004B794D">
            <w:pPr>
              <w:ind w:left="57"/>
              <w:rPr>
                <w:rFonts w:cs="Arial"/>
                <w:b/>
                <w:bCs/>
                <w:szCs w:val="22"/>
              </w:rPr>
            </w:pPr>
            <w:r w:rsidRPr="00175814">
              <w:rPr>
                <w:rFonts w:cs="Arial"/>
                <w:b/>
                <w:bCs/>
                <w:szCs w:val="22"/>
              </w:rPr>
              <w:t>Grund</w:t>
            </w:r>
            <w:r>
              <w:rPr>
                <w:rFonts w:cs="Arial"/>
                <w:b/>
                <w:bCs/>
                <w:szCs w:val="22"/>
              </w:rPr>
              <w:t>stücksnummer:</w:t>
            </w:r>
          </w:p>
        </w:tc>
        <w:tc>
          <w:tcPr>
            <w:tcW w:w="6511" w:type="dxa"/>
            <w:shd w:val="clear" w:color="auto" w:fill="auto"/>
          </w:tcPr>
          <w:p w14:paraId="1E507F97" w14:textId="77777777" w:rsidR="004B794D" w:rsidRPr="00D6166D" w:rsidRDefault="004B794D" w:rsidP="002C6732">
            <w:pPr>
              <w:pStyle w:val="Platzhalter"/>
            </w:pPr>
            <w:proofErr w:type="gramStart"/>
            <w:r w:rsidRPr="00D6166D">
              <w:t xml:space="preserve">{{ </w:t>
            </w:r>
            <w:r>
              <w:t>GRUNDSTUECK</w:t>
            </w:r>
            <w:proofErr w:type="gramEnd"/>
            <w:r w:rsidRPr="00D6166D">
              <w:t xml:space="preserve"> }}</w:t>
            </w:r>
          </w:p>
        </w:tc>
      </w:tr>
      <w:tr w:rsidR="004B794D" w:rsidRPr="006A06FF" w14:paraId="540214B4" w14:textId="77777777" w:rsidTr="00FC1B4C">
        <w:tc>
          <w:tcPr>
            <w:tcW w:w="2834" w:type="dxa"/>
            <w:shd w:val="clear" w:color="auto" w:fill="auto"/>
          </w:tcPr>
          <w:p w14:paraId="359978CC" w14:textId="77777777" w:rsidR="004B794D" w:rsidRPr="00175814" w:rsidRDefault="004B794D" w:rsidP="004B794D">
            <w:pPr>
              <w:ind w:left="57"/>
              <w:rPr>
                <w:rFonts w:cs="Arial"/>
                <w:b/>
                <w:bCs/>
                <w:szCs w:val="22"/>
              </w:rPr>
            </w:pPr>
            <w:r w:rsidRPr="00334324">
              <w:rPr>
                <w:rFonts w:cs="Arial"/>
                <w:b/>
                <w:bCs/>
                <w:szCs w:val="22"/>
              </w:rPr>
              <w:t>Eingereicht am</w:t>
            </w:r>
            <w:r>
              <w:rPr>
                <w:rFonts w:cs="Arial"/>
                <w:b/>
                <w:bCs/>
                <w:szCs w:val="22"/>
              </w:rPr>
              <w:t>:</w:t>
            </w:r>
          </w:p>
        </w:tc>
        <w:tc>
          <w:tcPr>
            <w:tcW w:w="6511" w:type="dxa"/>
            <w:shd w:val="clear" w:color="auto" w:fill="auto"/>
          </w:tcPr>
          <w:p w14:paraId="5BBBF064" w14:textId="77777777" w:rsidR="004B794D" w:rsidRPr="00D6166D" w:rsidRDefault="004B794D" w:rsidP="002C6732">
            <w:pPr>
              <w:pStyle w:val="Platzhalter"/>
            </w:pPr>
            <w:proofErr w:type="gramStart"/>
            <w:r w:rsidRPr="00D6166D">
              <w:t>{{ BAUEINGABE</w:t>
            </w:r>
            <w:proofErr w:type="gramEnd"/>
            <w:r w:rsidRPr="00D6166D">
              <w:t>_DATUM }}</w:t>
            </w:r>
          </w:p>
        </w:tc>
      </w:tr>
    </w:tbl>
    <w:p w14:paraId="6FD7BDE2" w14:textId="77777777" w:rsidR="00B00EFA" w:rsidRDefault="00B00EFA" w:rsidP="0022036B"/>
    <w:p w14:paraId="67AB9B57" w14:textId="77777777" w:rsidR="000B179C" w:rsidRDefault="000B179C" w:rsidP="0022036B"/>
    <w:p w14:paraId="36B62B75" w14:textId="77777777" w:rsidR="00A70852" w:rsidRDefault="00A70852" w:rsidP="00A70852">
      <w:pPr>
        <w:rPr>
          <w:rFonts w:ascii="Consolas" w:hAnsi="Consolas" w:cs="Arial"/>
          <w:color w:val="00B050"/>
          <w:sz w:val="18"/>
          <w:szCs w:val="18"/>
        </w:rPr>
      </w:pPr>
      <w:r w:rsidRPr="00D6166D">
        <w:rPr>
          <w:rFonts w:ascii="Consolas" w:hAnsi="Consolas" w:cs="Arial"/>
          <w:color w:val="00B050"/>
          <w:sz w:val="18"/>
          <w:szCs w:val="18"/>
        </w:rPr>
        <w:t xml:space="preserve">{%p </w:t>
      </w:r>
      <w:proofErr w:type="spellStart"/>
      <w:r w:rsidRPr="00D6166D">
        <w:rPr>
          <w:rFonts w:ascii="Consolas" w:hAnsi="Consolas" w:cs="Arial"/>
          <w:color w:val="00B050"/>
          <w:sz w:val="18"/>
          <w:szCs w:val="18"/>
        </w:rPr>
        <w:t>for</w:t>
      </w:r>
      <w:proofErr w:type="spellEnd"/>
      <w:r w:rsidRPr="00D6166D">
        <w:rPr>
          <w:rFonts w:ascii="Consolas" w:hAnsi="Consolas" w:cs="Arial"/>
          <w:color w:val="00B050"/>
          <w:sz w:val="18"/>
          <w:szCs w:val="18"/>
        </w:rPr>
        <w:t xml:space="preserve"> </w:t>
      </w:r>
      <w:r>
        <w:rPr>
          <w:rFonts w:ascii="Consolas" w:hAnsi="Consolas" w:cs="Arial"/>
          <w:color w:val="00B050"/>
          <w:sz w:val="18"/>
          <w:szCs w:val="18"/>
        </w:rPr>
        <w:t>G</w:t>
      </w:r>
      <w:r w:rsidRPr="00D6166D">
        <w:rPr>
          <w:rFonts w:ascii="Consolas" w:hAnsi="Consolas" w:cs="Arial"/>
          <w:color w:val="00B050"/>
          <w:sz w:val="18"/>
          <w:szCs w:val="18"/>
        </w:rPr>
        <w:t xml:space="preserve"> in </w:t>
      </w:r>
      <w:r w:rsidRPr="00334195">
        <w:rPr>
          <w:rFonts w:ascii="Consolas" w:hAnsi="Consolas" w:cs="Arial"/>
          <w:color w:val="00B050"/>
          <w:sz w:val="18"/>
          <w:szCs w:val="18"/>
        </w:rPr>
        <w:t>ALLE_GESUCHSTELLER_LISTE</w:t>
      </w:r>
      <w:r w:rsidRPr="00D6166D">
        <w:rPr>
          <w:rFonts w:ascii="Consolas" w:hAnsi="Consolas" w:cs="Arial"/>
          <w:color w:val="00B050"/>
          <w:sz w:val="18"/>
          <w:szCs w:val="18"/>
        </w:rPr>
        <w:t xml:space="preserve"> %}</w:t>
      </w:r>
    </w:p>
    <w:p w14:paraId="05ADF9C7" w14:textId="77777777" w:rsidR="00A70852" w:rsidRDefault="00A70852" w:rsidP="00A70852">
      <w:pPr>
        <w:rPr>
          <w:rFonts w:ascii="Consolas" w:hAnsi="Consolas" w:cs="Arial"/>
          <w:color w:val="00B050"/>
          <w:sz w:val="18"/>
          <w:szCs w:val="18"/>
        </w:rPr>
      </w:pPr>
      <w:r>
        <w:rPr>
          <w:rFonts w:ascii="Consolas" w:hAnsi="Consolas" w:cs="Arial"/>
          <w:color w:val="00B050"/>
          <w:sz w:val="18"/>
          <w:szCs w:val="18"/>
        </w:rPr>
        <w:t xml:space="preserve">{%p </w:t>
      </w:r>
      <w:proofErr w:type="spellStart"/>
      <w:r>
        <w:rPr>
          <w:rFonts w:ascii="Consolas" w:hAnsi="Consolas" w:cs="Arial"/>
          <w:color w:val="00B050"/>
          <w:sz w:val="18"/>
          <w:szCs w:val="18"/>
        </w:rPr>
        <w:t>if</w:t>
      </w:r>
      <w:proofErr w:type="spellEnd"/>
      <w:r>
        <w:rPr>
          <w:rFonts w:ascii="Consolas" w:hAnsi="Consolas" w:cs="Arial"/>
          <w:color w:val="00B050"/>
          <w:sz w:val="18"/>
          <w:szCs w:val="18"/>
        </w:rPr>
        <w:t xml:space="preserve"> </w:t>
      </w:r>
      <w:proofErr w:type="spellStart"/>
      <w:proofErr w:type="gramStart"/>
      <w:r>
        <w:rPr>
          <w:rFonts w:ascii="Consolas" w:hAnsi="Consolas" w:cs="Arial"/>
          <w:color w:val="00B050"/>
          <w:sz w:val="18"/>
          <w:szCs w:val="18"/>
        </w:rPr>
        <w:t>loop.first</w:t>
      </w:r>
      <w:proofErr w:type="spellEnd"/>
      <w:proofErr w:type="gramEnd"/>
      <w:r>
        <w:rPr>
          <w:rFonts w:ascii="Consolas" w:hAnsi="Consolas" w:cs="Arial"/>
          <w:color w:val="00B050"/>
          <w:sz w:val="18"/>
          <w:szCs w:val="18"/>
        </w:rPr>
        <w:t xml:space="preserve"> %}</w:t>
      </w:r>
    </w:p>
    <w:p w14:paraId="7E540BB3" w14:textId="77777777" w:rsidR="00A70852" w:rsidRPr="00D6166D" w:rsidRDefault="00A70852" w:rsidP="00A70852">
      <w:pPr>
        <w:rPr>
          <w:rFonts w:ascii="Consolas" w:hAnsi="Consolas" w:cs="Arial"/>
          <w:color w:val="00B050"/>
          <w:sz w:val="18"/>
          <w:szCs w:val="18"/>
        </w:rPr>
      </w:pPr>
      <w:r w:rsidRPr="00D6166D">
        <w:rPr>
          <w:rFonts w:ascii="Consolas" w:hAnsi="Consolas" w:cs="Arial"/>
          <w:color w:val="00B050"/>
          <w:sz w:val="18"/>
          <w:szCs w:val="18"/>
        </w:rPr>
        <w:t xml:space="preserve">{%p </w:t>
      </w:r>
      <w:proofErr w:type="spellStart"/>
      <w:r w:rsidRPr="00334195">
        <w:rPr>
          <w:rFonts w:ascii="Consolas" w:hAnsi="Consolas" w:cs="Arial"/>
          <w:color w:val="00B050"/>
          <w:sz w:val="18"/>
          <w:szCs w:val="18"/>
        </w:rPr>
        <w:t>if</w:t>
      </w:r>
      <w:proofErr w:type="spellEnd"/>
      <w:r>
        <w:rPr>
          <w:rFonts w:ascii="Consolas" w:hAnsi="Consolas" w:cs="Arial"/>
          <w:color w:val="00B050"/>
          <w:sz w:val="18"/>
          <w:szCs w:val="18"/>
        </w:rPr>
        <w:t xml:space="preserve"> G.ANREDE == </w:t>
      </w:r>
      <w:r w:rsidRPr="005754DD">
        <w:rPr>
          <w:rFonts w:ascii="Consolas" w:hAnsi="Consolas"/>
          <w:color w:val="00B050"/>
          <w:sz w:val="18"/>
          <w:szCs w:val="18"/>
        </w:rPr>
        <w:t>"Herr"</w:t>
      </w:r>
      <w:r>
        <w:rPr>
          <w:rFonts w:ascii="Consolas" w:hAnsi="Consolas"/>
          <w:color w:val="00B050"/>
          <w:sz w:val="18"/>
          <w:szCs w:val="18"/>
        </w:rPr>
        <w:t xml:space="preserve"> %}</w:t>
      </w:r>
    </w:p>
    <w:p w14:paraId="7951CC02" w14:textId="77777777" w:rsidR="00A70852" w:rsidRPr="00696BBB" w:rsidRDefault="00A70852" w:rsidP="00696BBB">
      <w:r w:rsidRPr="00696BBB">
        <w:t xml:space="preserve">Sehr geehrter </w:t>
      </w:r>
      <w:proofErr w:type="gramStart"/>
      <w:r w:rsidRPr="00696BBB">
        <w:rPr>
          <w:rStyle w:val="PlatzhalterZchn"/>
        </w:rPr>
        <w:t>{{ G.ANREDE</w:t>
      </w:r>
      <w:proofErr w:type="gramEnd"/>
      <w:r w:rsidRPr="00696BBB">
        <w:rPr>
          <w:rStyle w:val="PlatzhalterZchn"/>
        </w:rPr>
        <w:t xml:space="preserve"> }}</w:t>
      </w:r>
      <w:r w:rsidRPr="00696BBB">
        <w:t xml:space="preserve"> </w:t>
      </w:r>
      <w:r w:rsidRPr="00696BBB">
        <w:rPr>
          <w:rStyle w:val="PlatzhalterZchn"/>
        </w:rPr>
        <w:t>{{ G.NACHNAME }}</w:t>
      </w:r>
    </w:p>
    <w:p w14:paraId="520C5DD7" w14:textId="77777777" w:rsidR="00A70852" w:rsidRPr="00022A08" w:rsidRDefault="00A70852" w:rsidP="00A70852">
      <w:pPr>
        <w:rPr>
          <w:rFonts w:ascii="Consolas" w:hAnsi="Consolas" w:cs="Arial"/>
          <w:color w:val="00B050"/>
          <w:sz w:val="18"/>
          <w:szCs w:val="18"/>
        </w:rPr>
      </w:pPr>
      <w:r w:rsidRPr="00022A08">
        <w:rPr>
          <w:rFonts w:ascii="Consolas" w:hAnsi="Consolas" w:cs="Arial"/>
          <w:color w:val="00B050"/>
          <w:sz w:val="18"/>
          <w:szCs w:val="18"/>
        </w:rPr>
        <w:t xml:space="preserve">{%p </w:t>
      </w:r>
      <w:proofErr w:type="spellStart"/>
      <w:r>
        <w:rPr>
          <w:rFonts w:ascii="Consolas" w:hAnsi="Consolas" w:cs="Arial"/>
          <w:color w:val="00B050"/>
          <w:sz w:val="18"/>
          <w:szCs w:val="18"/>
        </w:rPr>
        <w:t>elif</w:t>
      </w:r>
      <w:proofErr w:type="spellEnd"/>
      <w:r>
        <w:rPr>
          <w:rFonts w:ascii="Consolas" w:hAnsi="Consolas" w:cs="Arial"/>
          <w:color w:val="00B050"/>
          <w:sz w:val="18"/>
          <w:szCs w:val="18"/>
        </w:rPr>
        <w:t xml:space="preserve"> G.ANREDE ==</w:t>
      </w:r>
      <w:r w:rsidRPr="00022A08">
        <w:rPr>
          <w:rFonts w:ascii="Consolas" w:hAnsi="Consolas" w:cs="Arial"/>
          <w:color w:val="00B050"/>
          <w:sz w:val="18"/>
          <w:szCs w:val="18"/>
        </w:rPr>
        <w:t xml:space="preserve"> </w:t>
      </w:r>
      <w:r w:rsidRPr="005754DD">
        <w:rPr>
          <w:rFonts w:ascii="Consolas" w:hAnsi="Consolas"/>
          <w:color w:val="00B050"/>
          <w:sz w:val="18"/>
          <w:szCs w:val="18"/>
        </w:rPr>
        <w:t>"Frau" %}</w:t>
      </w:r>
    </w:p>
    <w:p w14:paraId="3F78D759" w14:textId="77777777" w:rsidR="00A70852" w:rsidRPr="00696BBB" w:rsidRDefault="00A70852" w:rsidP="00696BBB">
      <w:r w:rsidRPr="00696BBB">
        <w:t xml:space="preserve">Sehr geehrte </w:t>
      </w:r>
      <w:proofErr w:type="gramStart"/>
      <w:r w:rsidRPr="00696BBB">
        <w:rPr>
          <w:rStyle w:val="PlatzhalterZchn"/>
        </w:rPr>
        <w:t>{{ G.ANREDE</w:t>
      </w:r>
      <w:proofErr w:type="gramEnd"/>
      <w:r w:rsidRPr="00696BBB">
        <w:rPr>
          <w:rStyle w:val="PlatzhalterZchn"/>
        </w:rPr>
        <w:t xml:space="preserve"> }}</w:t>
      </w:r>
      <w:r w:rsidRPr="00696BBB">
        <w:t xml:space="preserve"> </w:t>
      </w:r>
      <w:r w:rsidRPr="00696BBB">
        <w:rPr>
          <w:rStyle w:val="PlatzhalterZchn"/>
        </w:rPr>
        <w:t>{{ G.NACHNAME }}</w:t>
      </w:r>
    </w:p>
    <w:p w14:paraId="19EA4DCC" w14:textId="77777777" w:rsidR="00A70852" w:rsidRPr="00334195" w:rsidRDefault="00A70852" w:rsidP="00A70852">
      <w:pPr>
        <w:rPr>
          <w:rFonts w:ascii="Consolas" w:hAnsi="Consolas" w:cs="Arial"/>
          <w:color w:val="00B050"/>
          <w:sz w:val="18"/>
          <w:szCs w:val="18"/>
        </w:rPr>
      </w:pPr>
      <w:r w:rsidRPr="00334195">
        <w:rPr>
          <w:rFonts w:ascii="Consolas" w:hAnsi="Consolas" w:cs="Arial"/>
          <w:color w:val="00B050"/>
          <w:sz w:val="18"/>
          <w:szCs w:val="18"/>
        </w:rPr>
        <w:t xml:space="preserve">{%p </w:t>
      </w:r>
      <w:proofErr w:type="spellStart"/>
      <w:r w:rsidRPr="00334195">
        <w:rPr>
          <w:rFonts w:ascii="Consolas" w:hAnsi="Consolas" w:cs="Arial"/>
          <w:color w:val="00B050"/>
          <w:sz w:val="18"/>
          <w:szCs w:val="18"/>
        </w:rPr>
        <w:t>else</w:t>
      </w:r>
      <w:proofErr w:type="spellEnd"/>
      <w:r w:rsidRPr="00334195">
        <w:rPr>
          <w:rFonts w:ascii="Consolas" w:hAnsi="Consolas" w:cs="Arial"/>
          <w:color w:val="00B050"/>
          <w:sz w:val="18"/>
          <w:szCs w:val="18"/>
        </w:rPr>
        <w:t xml:space="preserve"> %}</w:t>
      </w:r>
    </w:p>
    <w:p w14:paraId="4CB74421" w14:textId="77777777" w:rsidR="00A70852" w:rsidRPr="00696BBB" w:rsidRDefault="00A70852" w:rsidP="00696BBB">
      <w:r w:rsidRPr="00696BBB">
        <w:t>Sehr geehrte Damen und Herren</w:t>
      </w:r>
    </w:p>
    <w:p w14:paraId="2DBD8898" w14:textId="77777777" w:rsidR="00A70852" w:rsidRDefault="00A70852" w:rsidP="00A70852">
      <w:pPr>
        <w:rPr>
          <w:rFonts w:ascii="Consolas" w:hAnsi="Consolas"/>
          <w:color w:val="00B050"/>
          <w:sz w:val="18"/>
          <w:szCs w:val="18"/>
        </w:rPr>
      </w:pPr>
      <w:r w:rsidRPr="005754DD">
        <w:rPr>
          <w:rFonts w:ascii="Consolas" w:hAnsi="Consolas"/>
          <w:color w:val="00B050"/>
          <w:sz w:val="18"/>
          <w:szCs w:val="18"/>
        </w:rPr>
        <w:t xml:space="preserve">{%p </w:t>
      </w:r>
      <w:proofErr w:type="spellStart"/>
      <w:r w:rsidRPr="005754DD">
        <w:rPr>
          <w:rFonts w:ascii="Consolas" w:hAnsi="Consolas"/>
          <w:color w:val="00B050"/>
          <w:sz w:val="18"/>
          <w:szCs w:val="18"/>
        </w:rPr>
        <w:t>endif</w:t>
      </w:r>
      <w:proofErr w:type="spellEnd"/>
      <w:r w:rsidRPr="005754DD">
        <w:rPr>
          <w:rFonts w:ascii="Consolas" w:hAnsi="Consolas"/>
          <w:color w:val="00B050"/>
          <w:sz w:val="18"/>
          <w:szCs w:val="18"/>
        </w:rPr>
        <w:t xml:space="preserve"> %}</w:t>
      </w:r>
    </w:p>
    <w:p w14:paraId="5B2E0A8E" w14:textId="77777777" w:rsidR="00A70852" w:rsidRDefault="00A70852" w:rsidP="00A70852">
      <w:pPr>
        <w:rPr>
          <w:rFonts w:ascii="Consolas" w:hAnsi="Consolas"/>
          <w:color w:val="00B050"/>
          <w:sz w:val="18"/>
          <w:szCs w:val="18"/>
        </w:rPr>
      </w:pPr>
      <w:r w:rsidRPr="005754DD">
        <w:rPr>
          <w:rFonts w:ascii="Consolas" w:hAnsi="Consolas"/>
          <w:color w:val="00B050"/>
          <w:sz w:val="18"/>
          <w:szCs w:val="18"/>
        </w:rPr>
        <w:t xml:space="preserve">{%p </w:t>
      </w:r>
      <w:proofErr w:type="spellStart"/>
      <w:r w:rsidRPr="005754DD">
        <w:rPr>
          <w:rFonts w:ascii="Consolas" w:hAnsi="Consolas"/>
          <w:color w:val="00B050"/>
          <w:sz w:val="18"/>
          <w:szCs w:val="18"/>
        </w:rPr>
        <w:t>endif</w:t>
      </w:r>
      <w:proofErr w:type="spellEnd"/>
      <w:r w:rsidRPr="005754DD">
        <w:rPr>
          <w:rFonts w:ascii="Consolas" w:hAnsi="Consolas"/>
          <w:color w:val="00B050"/>
          <w:sz w:val="18"/>
          <w:szCs w:val="18"/>
        </w:rPr>
        <w:t xml:space="preserve"> %}</w:t>
      </w:r>
    </w:p>
    <w:p w14:paraId="1057D38A" w14:textId="77777777" w:rsidR="00A70852" w:rsidRDefault="00A70852" w:rsidP="00A70852">
      <w:pPr>
        <w:rPr>
          <w:rFonts w:ascii="Consolas" w:hAnsi="Consolas" w:cs="Arial"/>
          <w:color w:val="00B050"/>
          <w:sz w:val="18"/>
          <w:szCs w:val="18"/>
        </w:rPr>
      </w:pPr>
      <w:r w:rsidRPr="00D6166D">
        <w:rPr>
          <w:rFonts w:ascii="Consolas" w:hAnsi="Consolas" w:cs="Arial"/>
          <w:color w:val="00B050"/>
          <w:sz w:val="18"/>
          <w:szCs w:val="18"/>
        </w:rPr>
        <w:t xml:space="preserve">{%p </w:t>
      </w:r>
      <w:proofErr w:type="spellStart"/>
      <w:r w:rsidRPr="00D6166D">
        <w:rPr>
          <w:rFonts w:ascii="Consolas" w:hAnsi="Consolas" w:cs="Arial"/>
          <w:color w:val="00B050"/>
          <w:sz w:val="18"/>
          <w:szCs w:val="18"/>
        </w:rPr>
        <w:t>endfor</w:t>
      </w:r>
      <w:proofErr w:type="spellEnd"/>
      <w:r w:rsidRPr="00D6166D">
        <w:rPr>
          <w:rFonts w:ascii="Consolas" w:hAnsi="Consolas" w:cs="Arial"/>
          <w:color w:val="00B050"/>
          <w:sz w:val="18"/>
          <w:szCs w:val="18"/>
        </w:rPr>
        <w:t xml:space="preserve"> %}</w:t>
      </w:r>
    </w:p>
    <w:p w14:paraId="3FB72354" w14:textId="77777777" w:rsidR="0022036B" w:rsidRDefault="0022036B" w:rsidP="0022036B"/>
    <w:p w14:paraId="70670B04" w14:textId="77777777" w:rsidR="00337841" w:rsidRDefault="00337841" w:rsidP="00337841">
      <w:r>
        <w:t>Wir bestätigen Ihnen den Eingang Ihres Formulars zur Meldung von Solaranlagen mit den erforderlichen Unterlagen.</w:t>
      </w:r>
    </w:p>
    <w:p w14:paraId="02874F06" w14:textId="77777777" w:rsidR="00337841" w:rsidRDefault="00337841" w:rsidP="00337841"/>
    <w:p w14:paraId="3C1E9642" w14:textId="77777777" w:rsidR="00337841" w:rsidRDefault="00337841" w:rsidP="00337841">
      <w:r>
        <w:t>Die Unterlagen wurden geprüft.</w:t>
      </w:r>
    </w:p>
    <w:p w14:paraId="48BDFF4A" w14:textId="77777777" w:rsidR="00337841" w:rsidRDefault="00337841" w:rsidP="00337841"/>
    <w:p w14:paraId="7C773AEA" w14:textId="77777777" w:rsidR="00337841" w:rsidRDefault="00337841" w:rsidP="00337841">
      <w:r>
        <w:lastRenderedPageBreak/>
        <w:t>Wir bestätigen Ihnen hiermit folgendes:</w:t>
      </w:r>
    </w:p>
    <w:p w14:paraId="051C1427" w14:textId="22D9DE2B" w:rsidR="00337841" w:rsidRPr="00337841" w:rsidRDefault="00337841" w:rsidP="00337841">
      <w:pPr>
        <w:pStyle w:val="Auflistung"/>
        <w:rPr>
          <w:b/>
          <w:bCs/>
        </w:rPr>
      </w:pPr>
      <w:r w:rsidRPr="00337841">
        <w:rPr>
          <w:b/>
          <w:bCs/>
        </w:rPr>
        <w:t>Die Anlage wird als meldepflichtig beurteilt.</w:t>
      </w:r>
    </w:p>
    <w:p w14:paraId="213DDA70" w14:textId="2194E2F4" w:rsidR="00337841" w:rsidRPr="00337841" w:rsidRDefault="00337841" w:rsidP="00337841">
      <w:pPr>
        <w:pStyle w:val="Auflistung"/>
        <w:rPr>
          <w:b/>
          <w:bCs/>
        </w:rPr>
      </w:pPr>
      <w:r w:rsidRPr="00337841">
        <w:rPr>
          <w:b/>
          <w:bCs/>
        </w:rPr>
        <w:t>Es ist kein ordentliches Baugesuchverfahren notwendig.</w:t>
      </w:r>
    </w:p>
    <w:p w14:paraId="34D6BF2A" w14:textId="77777777" w:rsidR="00337841" w:rsidRDefault="00337841" w:rsidP="00337841"/>
    <w:p w14:paraId="31AD9C84" w14:textId="67D36BAD" w:rsidR="0022036B" w:rsidRDefault="00337841" w:rsidP="00337841">
      <w:r>
        <w:t>Die nachfolgenden Auflagen sind zu beachten:</w:t>
      </w:r>
    </w:p>
    <w:p w14:paraId="3DAD8F43" w14:textId="77777777" w:rsidR="00337841" w:rsidRDefault="00337841" w:rsidP="00337841">
      <w:pPr>
        <w:pStyle w:val="Absatz1Ebene"/>
      </w:pPr>
      <w:r>
        <w:t>Alle Bauarbeiten sind so auszuführen, dass dabei Personen und Sachen nicht gefährdet werden.</w:t>
      </w:r>
    </w:p>
    <w:p w14:paraId="465DC3FF" w14:textId="77777777" w:rsidR="00337841" w:rsidRDefault="00337841" w:rsidP="00337841">
      <w:pPr>
        <w:pStyle w:val="Absatz1Ebene"/>
      </w:pPr>
      <w:r>
        <w:t>Die Vorschriften für meldepflichtige Anlagen gemäss Rückseite des Meldeformulars, Art. 32a Abs. 1 oder Abs. 1bis RPV, sind bei der Montage zwingend einzuhalten.</w:t>
      </w:r>
    </w:p>
    <w:p w14:paraId="1634F27E" w14:textId="77777777" w:rsidR="00337841" w:rsidRDefault="00337841" w:rsidP="00337841">
      <w:pPr>
        <w:pStyle w:val="Absatz1Ebene"/>
      </w:pPr>
      <w:r>
        <w:t>Der Gesuchsteller resp. die Gesuchstellerin ist verpflichtet, vor Baubeginn bei der Solothurnischen Gebäudeversicherung die obligatorische Bauversicherung abzuschliessen.</w:t>
      </w:r>
    </w:p>
    <w:p w14:paraId="084791FC" w14:textId="77777777" w:rsidR="00337841" w:rsidRDefault="00337841" w:rsidP="00337841">
      <w:pPr>
        <w:pStyle w:val="Absatz1Ebene"/>
      </w:pPr>
      <w:r>
        <w:t>Bei den Bauarbeiten sind alle zumutbaren, dem Stand der Technik entsprechenden Massnahmen zu treffen, um übermässige Einwirkungen auf die Nachbarschaft durch Lärm, Staub, Erschütterungen, etc. sowie die Gefährdung und Verunreinigung von Gewässern zu vermeiden.</w:t>
      </w:r>
    </w:p>
    <w:p w14:paraId="3CB82B97" w14:textId="77777777" w:rsidR="00337841" w:rsidRDefault="00337841" w:rsidP="00337841">
      <w:pPr>
        <w:pStyle w:val="Absatz1Ebene"/>
      </w:pPr>
      <w:r>
        <w:t>Die beauftragten Unternehmer sind für die Einhaltung der Luftreinhaltung-Verordnung (Massnahmenstufe A, Richtlinien BUWAL) vom 1. September 2002 sowie der revidierten Bestimmungen für lufthygienische Anforderungen für Baumaschinen und Partikelfiltersysteme vom 19. September 2008 verantwortlich.</w:t>
      </w:r>
    </w:p>
    <w:p w14:paraId="006D1ECB" w14:textId="77777777" w:rsidR="00337841" w:rsidRDefault="00337841" w:rsidP="00337841">
      <w:pPr>
        <w:pStyle w:val="Absatz1Ebene"/>
      </w:pPr>
      <w:r>
        <w:t>Die Baustellenabfälle sind nach dem Solothurnischen Baustellenabfall-Entsorgungskonzept zu beseitigen. Auf der Bauparzelle dürfen keine Baustellenabfälle verbrannt werden.</w:t>
      </w:r>
    </w:p>
    <w:p w14:paraId="75430A8A" w14:textId="7D73357D" w:rsidR="00337841" w:rsidRDefault="00337841" w:rsidP="00374BBA">
      <w:pPr>
        <w:pStyle w:val="Absatz1Ebene"/>
      </w:pPr>
      <w:r>
        <w:t xml:space="preserve">Die seit dem 01.01.2022 geltende </w:t>
      </w:r>
      <w:proofErr w:type="spellStart"/>
      <w:r>
        <w:t>Bauarbeitenverordnung</w:t>
      </w:r>
      <w:proofErr w:type="spellEnd"/>
      <w:r>
        <w:t xml:space="preserve"> (</w:t>
      </w:r>
      <w:proofErr w:type="spellStart"/>
      <w:r>
        <w:t>BauAV</w:t>
      </w:r>
      <w:proofErr w:type="spellEnd"/>
      <w:r>
        <w:t>) ist zwingend einzuhalten (</w:t>
      </w:r>
      <w:hyperlink r:id="rId8" w:history="1">
        <w:r w:rsidRPr="00303D82">
          <w:rPr>
            <w:rStyle w:val="Hyperlink"/>
          </w:rPr>
          <w:t>www.fedlex.admin.ch/eli/cc/2021/384/de</w:t>
        </w:r>
      </w:hyperlink>
      <w:r>
        <w:t>).</w:t>
      </w:r>
    </w:p>
    <w:p w14:paraId="27F84433" w14:textId="77755FD7" w:rsidR="00337841" w:rsidRDefault="00337841" w:rsidP="00337841">
      <w:pPr>
        <w:pStyle w:val="Absatz1Ebene"/>
      </w:pPr>
      <w:r>
        <w:t>Allfällige Änderungen während der Bauzeit bedürfen vor deren Ausführung der ausdrücklichen Genehmigung durch die</w:t>
      </w:r>
      <w:r>
        <w:t xml:space="preserve"> </w:t>
      </w:r>
      <w:sdt>
        <w:sdtPr>
          <w:id w:val="-1875844973"/>
          <w:placeholder>
            <w:docPart w:val="056D60FC2221499FA3DD6014D5E1A5BA"/>
          </w:placeholder>
          <w:showingPlcHdr/>
        </w:sdtPr>
        <w:sdtContent>
          <w:r w:rsidRPr="009F00FC">
            <w:rPr>
              <w:rFonts w:eastAsiaTheme="minorHAnsi"/>
              <w:shd w:val="clear" w:color="auto" w:fill="FBE4D5" w:themeFill="accent2" w:themeFillTint="33"/>
            </w:rPr>
            <w:t>B</w:t>
          </w:r>
          <w:r>
            <w:rPr>
              <w:rFonts w:eastAsiaTheme="minorHAnsi"/>
              <w:shd w:val="clear" w:color="auto" w:fill="FBE4D5" w:themeFill="accent2" w:themeFillTint="33"/>
            </w:rPr>
            <w:t>eschluss</w:t>
          </w:r>
          <w:r w:rsidRPr="009F00FC">
            <w:rPr>
              <w:rFonts w:eastAsiaTheme="minorHAnsi"/>
              <w:shd w:val="clear" w:color="auto" w:fill="FBE4D5" w:themeFill="accent2" w:themeFillTint="33"/>
            </w:rPr>
            <w:t>behörde eingeben</w:t>
          </w:r>
        </w:sdtContent>
      </w:sdt>
      <w:r>
        <w:t xml:space="preserve"> </w:t>
      </w:r>
      <w:proofErr w:type="gramStart"/>
      <w:r w:rsidRPr="00337841">
        <w:rPr>
          <w:rStyle w:val="PlatzhalterZchn"/>
        </w:rPr>
        <w:t>{{ LEITBEHOERDE</w:t>
      </w:r>
      <w:proofErr w:type="gramEnd"/>
      <w:r w:rsidRPr="00337841">
        <w:rPr>
          <w:rStyle w:val="PlatzhalterZchn"/>
        </w:rPr>
        <w:t>_NAME_KURZ }}</w:t>
      </w:r>
      <w:r>
        <w:t>.</w:t>
      </w:r>
    </w:p>
    <w:p w14:paraId="7A5D257A" w14:textId="3D02E6BF" w:rsidR="00337841" w:rsidRDefault="00337841" w:rsidP="00337841">
      <w:pPr>
        <w:pStyle w:val="Absatz1Ebene"/>
      </w:pPr>
      <w:r>
        <w:t xml:space="preserve">Der Beginn der Bauarbeiten ist der </w:t>
      </w:r>
      <w:sdt>
        <w:sdtPr>
          <w:id w:val="1220483127"/>
          <w:placeholder>
            <w:docPart w:val="F8BA6B9A727743BFB05AB8AA8D078E32"/>
          </w:placeholder>
          <w:showingPlcHdr/>
        </w:sdtPr>
        <w:sdtContent>
          <w:r w:rsidRPr="009F00FC">
            <w:rPr>
              <w:rFonts w:eastAsiaTheme="minorHAnsi"/>
              <w:shd w:val="clear" w:color="auto" w:fill="FBE4D5" w:themeFill="accent2" w:themeFillTint="33"/>
            </w:rPr>
            <w:t>B</w:t>
          </w:r>
          <w:r>
            <w:rPr>
              <w:rFonts w:eastAsiaTheme="minorHAnsi"/>
              <w:shd w:val="clear" w:color="auto" w:fill="FBE4D5" w:themeFill="accent2" w:themeFillTint="33"/>
            </w:rPr>
            <w:t>eschluss</w:t>
          </w:r>
          <w:r w:rsidRPr="009F00FC">
            <w:rPr>
              <w:rFonts w:eastAsiaTheme="minorHAnsi"/>
              <w:shd w:val="clear" w:color="auto" w:fill="FBE4D5" w:themeFill="accent2" w:themeFillTint="33"/>
            </w:rPr>
            <w:t>behörde eingeben</w:t>
          </w:r>
        </w:sdtContent>
      </w:sdt>
      <w:r>
        <w:t xml:space="preserve"> </w:t>
      </w:r>
      <w:proofErr w:type="gramStart"/>
      <w:r w:rsidRPr="00337841">
        <w:rPr>
          <w:rStyle w:val="PlatzhalterZchn"/>
        </w:rPr>
        <w:t>{{ LEITBEHOERDE</w:t>
      </w:r>
      <w:proofErr w:type="gramEnd"/>
      <w:r w:rsidRPr="00337841">
        <w:rPr>
          <w:rStyle w:val="PlatzhalterZchn"/>
        </w:rPr>
        <w:t>_NAME_KURZ }}</w:t>
      </w:r>
      <w:r>
        <w:t xml:space="preserve"> zu melden. Der Abschluss der Bauarbeiten ist der </w:t>
      </w:r>
      <w:sdt>
        <w:sdtPr>
          <w:id w:val="1866482791"/>
          <w:placeholder>
            <w:docPart w:val="890DB7FA4DDD4C2380CEE8959812FDC9"/>
          </w:placeholder>
          <w:showingPlcHdr/>
        </w:sdtPr>
        <w:sdtContent>
          <w:r w:rsidRPr="009F00FC">
            <w:rPr>
              <w:rFonts w:eastAsiaTheme="minorHAnsi"/>
              <w:shd w:val="clear" w:color="auto" w:fill="FBE4D5" w:themeFill="accent2" w:themeFillTint="33"/>
            </w:rPr>
            <w:t>B</w:t>
          </w:r>
          <w:r>
            <w:rPr>
              <w:rFonts w:eastAsiaTheme="minorHAnsi"/>
              <w:shd w:val="clear" w:color="auto" w:fill="FBE4D5" w:themeFill="accent2" w:themeFillTint="33"/>
            </w:rPr>
            <w:t>eschluss</w:t>
          </w:r>
          <w:r w:rsidRPr="009F00FC">
            <w:rPr>
              <w:rFonts w:eastAsiaTheme="minorHAnsi"/>
              <w:shd w:val="clear" w:color="auto" w:fill="FBE4D5" w:themeFill="accent2" w:themeFillTint="33"/>
            </w:rPr>
            <w:t>behörde eingeben</w:t>
          </w:r>
        </w:sdtContent>
      </w:sdt>
      <w:r>
        <w:t xml:space="preserve"> </w:t>
      </w:r>
      <w:proofErr w:type="gramStart"/>
      <w:r w:rsidRPr="00337841">
        <w:rPr>
          <w:rStyle w:val="PlatzhalterZchn"/>
        </w:rPr>
        <w:t>{{ LEITBEHOERDE</w:t>
      </w:r>
      <w:proofErr w:type="gramEnd"/>
      <w:r w:rsidRPr="00337841">
        <w:rPr>
          <w:rStyle w:val="PlatzhalterZchn"/>
        </w:rPr>
        <w:t>_NAME_KURZ }}</w:t>
      </w:r>
      <w:r>
        <w:t xml:space="preserve"> ebenfalls zu melden (</w:t>
      </w:r>
      <w:r w:rsidRPr="00337841">
        <w:rPr>
          <w:rStyle w:val="PlatzhalterZchn"/>
        </w:rPr>
        <w:t>{{ LEITBEHOERDE_EMAIL }}</w:t>
      </w:r>
      <w:r>
        <w:t>).</w:t>
      </w:r>
    </w:p>
    <w:p w14:paraId="65AB5B63" w14:textId="6273A810" w:rsidR="00272517" w:rsidRDefault="00337841" w:rsidP="00337841">
      <w:pPr>
        <w:pStyle w:val="Absatz1Ebene"/>
      </w:pPr>
      <w:r>
        <w:t>Die Bearbeitungsgebühr wird separat in Rechnung gestellt.</w:t>
      </w:r>
    </w:p>
    <w:p w14:paraId="4E8436E3" w14:textId="77777777" w:rsidR="00337841" w:rsidRDefault="00337841" w:rsidP="0069448E"/>
    <w:p w14:paraId="1ED4CC50" w14:textId="77777777" w:rsidR="00337841" w:rsidRDefault="00337841" w:rsidP="0069448E"/>
    <w:p w14:paraId="76BAB58C" w14:textId="77777777" w:rsidR="0069448E" w:rsidRDefault="0069448E" w:rsidP="0022036B">
      <w:r>
        <w:t>Freundliche Grüsse</w:t>
      </w:r>
    </w:p>
    <w:p w14:paraId="5FF17DA4" w14:textId="56332D94" w:rsidR="00921793" w:rsidRDefault="00921793" w:rsidP="00921793">
      <w:r w:rsidRPr="00A840D2">
        <w:rPr>
          <w:rFonts w:ascii="Consolas" w:hAnsi="Consolas"/>
          <w:color w:val="00B050"/>
          <w:sz w:val="18"/>
          <w:szCs w:val="18"/>
        </w:rPr>
        <w:t xml:space="preserve">{% </w:t>
      </w:r>
      <w:proofErr w:type="spellStart"/>
      <w:r w:rsidRPr="00A840D2">
        <w:rPr>
          <w:rFonts w:ascii="Consolas" w:hAnsi="Consolas"/>
          <w:color w:val="00B050"/>
          <w:sz w:val="18"/>
          <w:szCs w:val="18"/>
        </w:rPr>
        <w:t>if</w:t>
      </w:r>
      <w:proofErr w:type="spellEnd"/>
      <w:r w:rsidRPr="00A840D2">
        <w:rPr>
          <w:rFonts w:ascii="Consolas" w:hAnsi="Consolas"/>
          <w:color w:val="00B050"/>
          <w:sz w:val="18"/>
          <w:szCs w:val="18"/>
        </w:rPr>
        <w:t xml:space="preserve"> ZUSTAENDIG_NAME </w:t>
      </w:r>
      <w:proofErr w:type="gramStart"/>
      <w:r w:rsidRPr="00A840D2">
        <w:rPr>
          <w:rFonts w:ascii="Consolas" w:hAnsi="Consolas"/>
          <w:color w:val="00B050"/>
          <w:sz w:val="18"/>
          <w:szCs w:val="18"/>
        </w:rPr>
        <w:t>%}</w:t>
      </w:r>
      <w:r w:rsidRPr="00A840D2">
        <w:rPr>
          <w:rStyle w:val="PlatzhalterZchn"/>
        </w:rPr>
        <w:t>{</w:t>
      </w:r>
      <w:proofErr w:type="gramEnd"/>
      <w:r w:rsidRPr="00A840D2">
        <w:rPr>
          <w:rStyle w:val="PlatzhalterZchn"/>
        </w:rPr>
        <w:t>{ ZUSTAENDIG_NAME }}</w:t>
      </w:r>
      <w:r w:rsidRPr="00A840D2">
        <w:rPr>
          <w:rFonts w:ascii="Consolas" w:hAnsi="Consolas"/>
          <w:color w:val="00B050"/>
          <w:sz w:val="18"/>
          <w:szCs w:val="18"/>
        </w:rPr>
        <w:t xml:space="preserve">{% </w:t>
      </w:r>
      <w:proofErr w:type="spellStart"/>
      <w:r>
        <w:rPr>
          <w:rFonts w:ascii="Consolas" w:hAnsi="Consolas"/>
          <w:color w:val="00B050"/>
          <w:sz w:val="18"/>
          <w:szCs w:val="18"/>
        </w:rPr>
        <w:t>else</w:t>
      </w:r>
      <w:proofErr w:type="spellEnd"/>
      <w:r w:rsidRPr="00A840D2">
        <w:rPr>
          <w:rFonts w:ascii="Consolas" w:hAnsi="Consolas"/>
          <w:color w:val="00B050"/>
          <w:sz w:val="18"/>
          <w:szCs w:val="18"/>
        </w:rPr>
        <w:t xml:space="preserve"> %}</w:t>
      </w:r>
      <w:sdt>
        <w:sdtPr>
          <w:id w:val="-923257001"/>
          <w:placeholder>
            <w:docPart w:val="464B0A5A5B1947B1A8D29A7DF5782E7E"/>
          </w:placeholder>
          <w:showingPlcHdr/>
        </w:sdtPr>
        <w:sdtEndPr/>
        <w:sdtContent>
          <w:r w:rsidRPr="00107891">
            <w:rPr>
              <w:rFonts w:eastAsiaTheme="minorHAnsi"/>
              <w:shd w:val="clear" w:color="auto" w:fill="FBE4D5" w:themeFill="accent2" w:themeFillTint="33"/>
            </w:rPr>
            <w:t>Name</w:t>
          </w:r>
          <w:r>
            <w:rPr>
              <w:rFonts w:eastAsiaTheme="minorHAnsi"/>
              <w:shd w:val="clear" w:color="auto" w:fill="FBE4D5" w:themeFill="accent2" w:themeFillTint="33"/>
            </w:rPr>
            <w:t>, Funktion</w:t>
          </w:r>
          <w:r w:rsidRPr="00107891">
            <w:rPr>
              <w:rFonts w:eastAsiaTheme="minorHAnsi"/>
              <w:shd w:val="clear" w:color="auto" w:fill="FBE4D5" w:themeFill="accent2" w:themeFillTint="33"/>
            </w:rPr>
            <w:t xml:space="preserve"> eingeben</w:t>
          </w:r>
        </w:sdtContent>
      </w:sdt>
      <w:r w:rsidRPr="00A840D2">
        <w:rPr>
          <w:rFonts w:ascii="Consolas" w:hAnsi="Consolas"/>
          <w:color w:val="00B050"/>
          <w:sz w:val="18"/>
          <w:szCs w:val="18"/>
        </w:rPr>
        <w:t xml:space="preserve">{% </w:t>
      </w:r>
      <w:proofErr w:type="spellStart"/>
      <w:r w:rsidRPr="00A840D2">
        <w:rPr>
          <w:rFonts w:ascii="Consolas" w:hAnsi="Consolas"/>
          <w:color w:val="00B050"/>
          <w:sz w:val="18"/>
          <w:szCs w:val="18"/>
        </w:rPr>
        <w:t>endif</w:t>
      </w:r>
      <w:proofErr w:type="spellEnd"/>
      <w:r w:rsidRPr="00A840D2">
        <w:rPr>
          <w:rFonts w:ascii="Consolas" w:hAnsi="Consolas"/>
          <w:color w:val="00B050"/>
          <w:sz w:val="18"/>
          <w:szCs w:val="18"/>
        </w:rPr>
        <w:t xml:space="preserve"> %}</w:t>
      </w:r>
    </w:p>
    <w:p w14:paraId="77581429" w14:textId="77777777" w:rsidR="00762FF8" w:rsidRDefault="00762FF8" w:rsidP="0022036B"/>
    <w:p w14:paraId="6DD5E4AE" w14:textId="77777777" w:rsidR="005C565F" w:rsidRPr="00967F68" w:rsidRDefault="005C565F" w:rsidP="005C565F"/>
    <w:p w14:paraId="478FFCDC" w14:textId="33763418" w:rsidR="005C565F" w:rsidRDefault="005C565F" w:rsidP="005C565F">
      <w:pPr>
        <w:rPr>
          <w:rStyle w:val="Fett"/>
        </w:rPr>
      </w:pPr>
      <w:r>
        <w:rPr>
          <w:rStyle w:val="Fett"/>
        </w:rPr>
        <w:t>Beilagen</w:t>
      </w:r>
    </w:p>
    <w:p w14:paraId="24C64E43" w14:textId="77777777" w:rsidR="00337841" w:rsidRDefault="00337841" w:rsidP="00337841">
      <w:pPr>
        <w:pStyle w:val="Auflistung"/>
      </w:pPr>
      <w:r>
        <w:t>Unterschriebenes Formular zur Meldung von Solaranlagen</w:t>
      </w:r>
    </w:p>
    <w:p w14:paraId="57DAE311" w14:textId="01D5C2E4" w:rsidR="00DE3D28" w:rsidRDefault="00337841" w:rsidP="00515757">
      <w:pPr>
        <w:pStyle w:val="Auflistung"/>
      </w:pPr>
      <w:r>
        <w:t>Gebührenrechnung</w:t>
      </w:r>
    </w:p>
    <w:p w14:paraId="04E97990" w14:textId="77777777" w:rsidR="00337841" w:rsidRDefault="00337841" w:rsidP="00337841">
      <w:pPr>
        <w:pStyle w:val="Auflistung"/>
        <w:numPr>
          <w:ilvl w:val="0"/>
          <w:numId w:val="0"/>
        </w:numPr>
        <w:ind w:left="357" w:hanging="357"/>
      </w:pPr>
    </w:p>
    <w:p w14:paraId="1714DF33" w14:textId="77777777" w:rsidR="00337841" w:rsidRDefault="00337841" w:rsidP="00337841">
      <w:pPr>
        <w:pStyle w:val="Auflistung"/>
        <w:numPr>
          <w:ilvl w:val="0"/>
          <w:numId w:val="0"/>
        </w:numPr>
        <w:ind w:left="357" w:hanging="357"/>
      </w:pPr>
    </w:p>
    <w:p w14:paraId="67F26E88" w14:textId="77777777" w:rsidR="00337841" w:rsidRDefault="00337841" w:rsidP="00337841">
      <w:pPr>
        <w:rPr>
          <w:rStyle w:val="Fett"/>
        </w:rPr>
      </w:pPr>
      <w:r w:rsidRPr="00967F68">
        <w:rPr>
          <w:rStyle w:val="Fett"/>
        </w:rPr>
        <w:t>Kopie</w:t>
      </w:r>
      <w:r>
        <w:rPr>
          <w:rStyle w:val="Fett"/>
        </w:rPr>
        <w:t>n</w:t>
      </w:r>
    </w:p>
    <w:p w14:paraId="2196FA6F" w14:textId="77777777" w:rsidR="00337841" w:rsidRDefault="00337841" w:rsidP="00337841">
      <w:pPr>
        <w:pStyle w:val="Auflistung"/>
      </w:pPr>
      <w:r>
        <w:t>Solothurnische Gebäudeversicherung SGV, Baselstrasse 40, Postfach, 4502 Solothurn</w:t>
      </w:r>
    </w:p>
    <w:p w14:paraId="5F700811" w14:textId="665DCE62" w:rsidR="00337841" w:rsidRDefault="00337841" w:rsidP="00337841">
      <w:pPr>
        <w:pStyle w:val="Auflistung"/>
      </w:pPr>
      <w:r>
        <w:t xml:space="preserve">Regionalfeuerwehr </w:t>
      </w:r>
      <w:sdt>
        <w:sdtPr>
          <w:id w:val="-1585601333"/>
          <w:placeholder>
            <w:docPart w:val="DefaultPlaceholder_-1854013440"/>
          </w:placeholder>
          <w:showingPlcHdr/>
        </w:sdtPr>
        <w:sdtContent>
          <w:r w:rsidRPr="00337841">
            <w:rPr>
              <w:rFonts w:eastAsiaTheme="minorHAnsi"/>
              <w:shd w:val="clear" w:color="auto" w:fill="FBE4D5" w:themeFill="accent2" w:themeFillTint="33"/>
            </w:rPr>
            <w:t>Bezeichnung</w:t>
          </w:r>
        </w:sdtContent>
      </w:sdt>
    </w:p>
    <w:sectPr w:rsidR="00337841" w:rsidSect="005726F2">
      <w:headerReference w:type="default" r:id="rId9"/>
      <w:footerReference w:type="default" r:id="rId10"/>
      <w:headerReference w:type="first" r:id="rId11"/>
      <w:footerReference w:type="first" r:id="rId12"/>
      <w:pgSz w:w="11907" w:h="16840"/>
      <w:pgMar w:top="851" w:right="1134" w:bottom="1021" w:left="1418" w:header="284"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91E54" w14:textId="77777777" w:rsidR="004B4A79" w:rsidRDefault="004B4A79">
      <w:r>
        <w:separator/>
      </w:r>
    </w:p>
  </w:endnote>
  <w:endnote w:type="continuationSeparator" w:id="0">
    <w:p w14:paraId="22D284FC" w14:textId="77777777" w:rsidR="004B4A79" w:rsidRDefault="004B4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91ABA" w14:textId="445AD157" w:rsidR="00775E51" w:rsidRPr="00737072" w:rsidRDefault="00ED49FB" w:rsidP="00523A70">
    <w:pPr>
      <w:tabs>
        <w:tab w:val="right" w:pos="9355"/>
      </w:tabs>
      <w:spacing w:before="240"/>
      <w:rPr>
        <w:rStyle w:val="PlatzhalterZchn"/>
        <w:sz w:val="16"/>
        <w:szCs w:val="16"/>
      </w:rPr>
    </w:pPr>
    <w:proofErr w:type="gramStart"/>
    <w:r w:rsidRPr="00737072">
      <w:rPr>
        <w:rStyle w:val="PlatzhalterZchn"/>
        <w:sz w:val="16"/>
        <w:szCs w:val="16"/>
      </w:rPr>
      <w:t>{{ LEITBEHOERDE</w:t>
    </w:r>
    <w:proofErr w:type="gramEnd"/>
    <w:r w:rsidRPr="00737072">
      <w:rPr>
        <w:rStyle w:val="PlatzhalterZchn"/>
        <w:sz w:val="16"/>
        <w:szCs w:val="16"/>
      </w:rPr>
      <w:t>_NAME }}</w:t>
    </w:r>
    <w:r w:rsidRPr="00737072">
      <w:rPr>
        <w:sz w:val="16"/>
        <w:szCs w:val="16"/>
      </w:rPr>
      <w:t xml:space="preserve"> | </w:t>
    </w:r>
    <w:sdt>
      <w:sdtPr>
        <w:rPr>
          <w:sz w:val="16"/>
          <w:szCs w:val="16"/>
        </w:rPr>
        <w:id w:val="-548303109"/>
        <w:placeholder>
          <w:docPart w:val="F881FAFA89AA4A4CB8F18BBB0DA76F55"/>
        </w:placeholder>
        <w:showingPlcHdr/>
      </w:sdtPr>
      <w:sdtEndPr/>
      <w:sdtContent>
        <w:r w:rsidR="00880AE9" w:rsidRPr="00737072">
          <w:rPr>
            <w:rStyle w:val="Platzhaltertext"/>
            <w:rFonts w:eastAsiaTheme="minorHAnsi"/>
            <w:color w:val="auto"/>
            <w:sz w:val="16"/>
            <w:szCs w:val="16"/>
            <w:shd w:val="clear" w:color="auto" w:fill="FBE4D5" w:themeFill="accent2" w:themeFillTint="33"/>
          </w:rPr>
          <w:t>Baubehörde eingeben</w:t>
        </w:r>
      </w:sdtContent>
    </w:sdt>
    <w:r w:rsidR="00880AE9" w:rsidRPr="00737072">
      <w:rPr>
        <w:sz w:val="16"/>
        <w:szCs w:val="16"/>
      </w:rPr>
      <w:t xml:space="preserve"> </w:t>
    </w:r>
    <w:r w:rsidRPr="00737072">
      <w:rPr>
        <w:sz w:val="16"/>
        <w:szCs w:val="16"/>
      </w:rPr>
      <w:t xml:space="preserve">| </w:t>
    </w:r>
    <w:r w:rsidRPr="00737072">
      <w:rPr>
        <w:rStyle w:val="PlatzhalterZchn"/>
        <w:sz w:val="16"/>
        <w:szCs w:val="16"/>
      </w:rPr>
      <w:t>{{ LEITBEHOERDE_ADRESSE_1 }}</w:t>
    </w:r>
    <w:r w:rsidRPr="00737072">
      <w:rPr>
        <w:sz w:val="16"/>
        <w:szCs w:val="16"/>
      </w:rPr>
      <w:t xml:space="preserve"> | </w:t>
    </w:r>
    <w:r w:rsidRPr="00737072">
      <w:rPr>
        <w:rStyle w:val="PlatzhalterZchn"/>
        <w:sz w:val="16"/>
        <w:szCs w:val="16"/>
      </w:rPr>
      <w:t>{{ LEITBEHOERDE_ADRESSE_2 }}</w:t>
    </w:r>
    <w:r w:rsidRPr="00737072">
      <w:rPr>
        <w:sz w:val="16"/>
        <w:szCs w:val="16"/>
      </w:rPr>
      <w:t xml:space="preserve"> | </w:t>
    </w:r>
    <w:r w:rsidRPr="00737072">
      <w:rPr>
        <w:rStyle w:val="PlatzhalterZchn"/>
        <w:sz w:val="16"/>
        <w:szCs w:val="16"/>
      </w:rPr>
      <w:t>{{ LEITBEHOERDE_TELEFON }}</w:t>
    </w:r>
    <w:r w:rsidRPr="00737072">
      <w:rPr>
        <w:sz w:val="16"/>
        <w:szCs w:val="16"/>
      </w:rPr>
      <w:t xml:space="preserve"> | </w:t>
    </w:r>
    <w:r w:rsidRPr="00737072">
      <w:rPr>
        <w:rStyle w:val="PlatzhalterZchn"/>
        <w:sz w:val="16"/>
        <w:szCs w:val="16"/>
      </w:rPr>
      <w:t>{{ LEITBEHOERDE_EMAIL }}</w:t>
    </w:r>
  </w:p>
  <w:p w14:paraId="7425EBB6" w14:textId="70EEFA13" w:rsidR="00775E51" w:rsidRPr="00303226" w:rsidRDefault="00303226" w:rsidP="00342C6E">
    <w:pPr>
      <w:tabs>
        <w:tab w:val="right" w:pos="9355"/>
      </w:tabs>
      <w:spacing w:before="120"/>
      <w:rPr>
        <w:sz w:val="16"/>
      </w:rPr>
    </w:pPr>
    <w:r>
      <w:rPr>
        <w:sz w:val="16"/>
      </w:rPr>
      <w:tab/>
    </w:r>
    <w:r w:rsidRPr="00CC1A1E">
      <w:rPr>
        <w:sz w:val="16"/>
      </w:rPr>
      <w:fldChar w:fldCharType="begin"/>
    </w:r>
    <w:r w:rsidRPr="00CC1A1E">
      <w:rPr>
        <w:sz w:val="16"/>
      </w:rPr>
      <w:instrText xml:space="preserve"> </w:instrText>
    </w:r>
    <w:r>
      <w:rPr>
        <w:sz w:val="16"/>
      </w:rPr>
      <w:instrText>PAGE</w:instrText>
    </w:r>
    <w:r w:rsidRPr="00CC1A1E">
      <w:rPr>
        <w:sz w:val="16"/>
      </w:rPr>
      <w:instrText xml:space="preserve">  \* Arabic  \* MERGEFORMAT </w:instrText>
    </w:r>
    <w:r w:rsidRPr="00CC1A1E">
      <w:rPr>
        <w:sz w:val="16"/>
      </w:rPr>
      <w:fldChar w:fldCharType="separate"/>
    </w:r>
    <w:r>
      <w:rPr>
        <w:sz w:val="16"/>
      </w:rPr>
      <w:t>2</w:t>
    </w:r>
    <w:r w:rsidRPr="00CC1A1E">
      <w:rPr>
        <w:sz w:val="16"/>
      </w:rPr>
      <w:fldChar w:fldCharType="end"/>
    </w:r>
    <w:r>
      <w:rPr>
        <w:sz w:val="16"/>
      </w:rPr>
      <w:t>/</w:t>
    </w:r>
    <w:r w:rsidRPr="00CC1A1E">
      <w:rPr>
        <w:sz w:val="16"/>
      </w:rPr>
      <w:fldChar w:fldCharType="begin"/>
    </w:r>
    <w:r w:rsidRPr="00CC1A1E">
      <w:rPr>
        <w:sz w:val="16"/>
      </w:rPr>
      <w:instrText xml:space="preserve"> </w:instrText>
    </w:r>
    <w:r>
      <w:rPr>
        <w:sz w:val="16"/>
      </w:rPr>
      <w:instrText>NUMPAGES</w:instrText>
    </w:r>
    <w:r w:rsidRPr="00CC1A1E">
      <w:rPr>
        <w:sz w:val="16"/>
      </w:rPr>
      <w:instrText xml:space="preserve">  \* Arabic  \* MERGEFORMAT </w:instrText>
    </w:r>
    <w:r w:rsidRPr="00CC1A1E">
      <w:rPr>
        <w:sz w:val="16"/>
      </w:rPr>
      <w:fldChar w:fldCharType="separate"/>
    </w:r>
    <w:r>
      <w:rPr>
        <w:sz w:val="16"/>
      </w:rPr>
      <w:t>3</w:t>
    </w:r>
    <w:r w:rsidRPr="00CC1A1E">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68B3F" w14:textId="77777777" w:rsidR="00ED49FB" w:rsidRPr="00ED49FB" w:rsidRDefault="00ED49FB" w:rsidP="00ED49FB">
    <w:pPr>
      <w:tabs>
        <w:tab w:val="right" w:pos="9355"/>
      </w:tabs>
      <w:spacing w:before="240"/>
      <w:rPr>
        <w:sz w:val="16"/>
        <w:szCs w:val="16"/>
      </w:rPr>
    </w:pPr>
    <w:proofErr w:type="gramStart"/>
    <w:r w:rsidRPr="00ED49FB">
      <w:rPr>
        <w:rStyle w:val="PlatzhalterZchn"/>
        <w:sz w:val="16"/>
        <w:szCs w:val="16"/>
      </w:rPr>
      <w:t>{{ LEITBEHOERDE</w:t>
    </w:r>
    <w:proofErr w:type="gramEnd"/>
    <w:r w:rsidRPr="00ED49FB">
      <w:rPr>
        <w:rStyle w:val="PlatzhalterZchn"/>
        <w:sz w:val="16"/>
        <w:szCs w:val="16"/>
      </w:rPr>
      <w:t>_NAME }}</w:t>
    </w:r>
    <w:r w:rsidRPr="00ED49FB">
      <w:rPr>
        <w:sz w:val="16"/>
        <w:szCs w:val="16"/>
      </w:rPr>
      <w:t xml:space="preserve"> | Direktion Bau | </w:t>
    </w:r>
    <w:r w:rsidRPr="00ED49FB">
      <w:rPr>
        <w:rStyle w:val="PlatzhalterZchn"/>
        <w:sz w:val="16"/>
        <w:szCs w:val="16"/>
      </w:rPr>
      <w:t>{{ LEITBEHOERDE_ADRESSE_1 }}</w:t>
    </w:r>
    <w:r w:rsidRPr="00ED49FB">
      <w:rPr>
        <w:sz w:val="16"/>
        <w:szCs w:val="16"/>
      </w:rPr>
      <w:t xml:space="preserve"> | </w:t>
    </w:r>
    <w:r w:rsidRPr="00ED49FB">
      <w:rPr>
        <w:rStyle w:val="PlatzhalterZchn"/>
        <w:sz w:val="16"/>
        <w:szCs w:val="16"/>
      </w:rPr>
      <w:t>{{ LEITBEHOERDE_ADRESSE_2 }}</w:t>
    </w:r>
    <w:r w:rsidRPr="00ED49FB">
      <w:rPr>
        <w:sz w:val="16"/>
        <w:szCs w:val="16"/>
      </w:rPr>
      <w:t xml:space="preserve"> | </w:t>
    </w:r>
    <w:r w:rsidRPr="00ED49FB">
      <w:rPr>
        <w:rStyle w:val="PlatzhalterZchn"/>
        <w:sz w:val="16"/>
        <w:szCs w:val="16"/>
      </w:rPr>
      <w:t>{{ LEITBEHOERDE_TELEFON }}</w:t>
    </w:r>
    <w:r w:rsidRPr="00ED49FB">
      <w:rPr>
        <w:sz w:val="16"/>
        <w:szCs w:val="16"/>
      </w:rPr>
      <w:t xml:space="preserve"> | </w:t>
    </w:r>
    <w:r w:rsidRPr="00ED49FB">
      <w:rPr>
        <w:rStyle w:val="PlatzhalterZchn"/>
        <w:sz w:val="16"/>
        <w:szCs w:val="16"/>
      </w:rPr>
      <w:t>{{ LEITBEHOERDE_EMAIL }}</w:t>
    </w:r>
  </w:p>
  <w:p w14:paraId="4263FE35" w14:textId="30DA0ECD" w:rsidR="00ED5BB6" w:rsidRPr="00DF0159" w:rsidRDefault="00DF0159" w:rsidP="00830E99">
    <w:pPr>
      <w:tabs>
        <w:tab w:val="right" w:pos="9355"/>
      </w:tabs>
      <w:spacing w:before="120"/>
      <w:rPr>
        <w:sz w:val="16"/>
      </w:rPr>
    </w:pPr>
    <w:r w:rsidRPr="00ED49FB">
      <w:rPr>
        <w:sz w:val="16"/>
        <w:szCs w:val="16"/>
      </w:rPr>
      <w:tab/>
    </w:r>
    <w:r w:rsidRPr="00CC1A1E">
      <w:rPr>
        <w:sz w:val="16"/>
      </w:rPr>
      <w:fldChar w:fldCharType="begin"/>
    </w:r>
    <w:r w:rsidRPr="00CC1A1E">
      <w:rPr>
        <w:sz w:val="16"/>
      </w:rPr>
      <w:instrText xml:space="preserve"> </w:instrText>
    </w:r>
    <w:r>
      <w:rPr>
        <w:sz w:val="16"/>
      </w:rPr>
      <w:instrText>PAGE</w:instrText>
    </w:r>
    <w:r w:rsidRPr="00CC1A1E">
      <w:rPr>
        <w:sz w:val="16"/>
      </w:rPr>
      <w:instrText xml:space="preserve">  \* Arabic  \* MERGEFORMAT </w:instrText>
    </w:r>
    <w:r w:rsidRPr="00CC1A1E">
      <w:rPr>
        <w:sz w:val="16"/>
      </w:rPr>
      <w:fldChar w:fldCharType="separate"/>
    </w:r>
    <w:r>
      <w:rPr>
        <w:sz w:val="16"/>
      </w:rPr>
      <w:t>3</w:t>
    </w:r>
    <w:r w:rsidRPr="00CC1A1E">
      <w:rPr>
        <w:sz w:val="16"/>
      </w:rPr>
      <w:fldChar w:fldCharType="end"/>
    </w:r>
    <w:r>
      <w:rPr>
        <w:sz w:val="16"/>
      </w:rPr>
      <w:t>/</w:t>
    </w:r>
    <w:r w:rsidRPr="00CC1A1E">
      <w:rPr>
        <w:sz w:val="16"/>
      </w:rPr>
      <w:fldChar w:fldCharType="begin"/>
    </w:r>
    <w:r w:rsidRPr="00CC1A1E">
      <w:rPr>
        <w:sz w:val="16"/>
      </w:rPr>
      <w:instrText xml:space="preserve"> </w:instrText>
    </w:r>
    <w:r>
      <w:rPr>
        <w:sz w:val="16"/>
      </w:rPr>
      <w:instrText>NUMPAGES</w:instrText>
    </w:r>
    <w:r w:rsidRPr="00CC1A1E">
      <w:rPr>
        <w:sz w:val="16"/>
      </w:rPr>
      <w:instrText xml:space="preserve">  \* Arabic  \* MERGEFORMAT </w:instrText>
    </w:r>
    <w:r w:rsidRPr="00CC1A1E">
      <w:rPr>
        <w:sz w:val="16"/>
      </w:rPr>
      <w:fldChar w:fldCharType="separate"/>
    </w:r>
    <w:r>
      <w:rPr>
        <w:sz w:val="16"/>
      </w:rPr>
      <w:t>7</w:t>
    </w:r>
    <w:r w:rsidRPr="00CC1A1E">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98B556" w14:textId="77777777" w:rsidR="004B4A79" w:rsidRDefault="004B4A79">
      <w:r>
        <w:separator/>
      </w:r>
    </w:p>
  </w:footnote>
  <w:footnote w:type="continuationSeparator" w:id="0">
    <w:p w14:paraId="345AE4AC" w14:textId="77777777" w:rsidR="004B4A79" w:rsidRDefault="004B4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CCA53" w14:textId="3872546C" w:rsidR="0077486D" w:rsidRPr="00D94429" w:rsidRDefault="00BC6444" w:rsidP="00D94429">
    <w:pPr>
      <w:pStyle w:val="Platzhalter"/>
      <w:spacing w:before="360" w:after="120"/>
      <w:jc w:val="right"/>
    </w:pPr>
    <w:proofErr w:type="gramStart"/>
    <w:r w:rsidRPr="00456755">
      <w:t>{{ "</w:t>
    </w:r>
    <w:proofErr w:type="gramEnd"/>
    <w:r w:rsidRPr="00456755">
      <w:t>GEMEINDE_WAPPEN" |</w:t>
    </w:r>
    <w:proofErr w:type="spellStart"/>
    <w:r w:rsidRPr="00456755">
      <w:t>image</w:t>
    </w:r>
    <w:proofErr w:type="spellEnd"/>
    <w:r w:rsidRPr="00456755">
      <w:t>(None, 7)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7EC8E" w14:textId="74EBD83D" w:rsidR="00FF1C3C" w:rsidRPr="00FF1C3C" w:rsidRDefault="00DF3DC0" w:rsidP="00FF1C3C">
    <w:pPr>
      <w:pStyle w:val="Platzhalter"/>
      <w:spacing w:before="360" w:after="120"/>
      <w:jc w:val="right"/>
    </w:pPr>
    <w:proofErr w:type="gramStart"/>
    <w:r w:rsidRPr="00F911F3">
      <w:t>{{ "</w:t>
    </w:r>
    <w:proofErr w:type="gramEnd"/>
    <w:r w:rsidRPr="00F911F3">
      <w:t>GEMEINDE_WAPPEN" |</w:t>
    </w:r>
    <w:proofErr w:type="spellStart"/>
    <w:r w:rsidRPr="00F911F3">
      <w:t>image</w:t>
    </w:r>
    <w:proofErr w:type="spellEnd"/>
    <w:r w:rsidRPr="00F911F3">
      <w:t xml:space="preserve">(None, </w:t>
    </w:r>
    <w:r w:rsidR="008D597D">
      <w:t>7</w:t>
    </w:r>
    <w:r w:rsidRPr="00F911F3">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55E45"/>
    <w:multiLevelType w:val="multilevel"/>
    <w:tmpl w:val="8B3CE3DA"/>
    <w:lvl w:ilvl="0">
      <w:start w:val="1"/>
      <w:numFmt w:val="decimal"/>
      <w:pStyle w:val="Absatz1Ebene"/>
      <w:lvlText w:val="%1."/>
      <w:lvlJc w:val="left"/>
      <w:pPr>
        <w:ind w:left="360" w:hanging="360"/>
      </w:pPr>
    </w:lvl>
    <w:lvl w:ilvl="1">
      <w:start w:val="1"/>
      <w:numFmt w:val="decimal"/>
      <w:pStyle w:val="Absatz2Eben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3E035E"/>
    <w:multiLevelType w:val="multilevel"/>
    <w:tmpl w:val="B6CC5356"/>
    <w:lvl w:ilvl="0">
      <w:start w:val="1"/>
      <w:numFmt w:val="decimal"/>
      <w:lvlText w:val="1.%1"/>
      <w:lvlJc w:val="left"/>
      <w:pPr>
        <w:ind w:left="360" w:hanging="360"/>
      </w:pPr>
      <w:rPr>
        <w:rFonts w:ascii="Arial" w:hAnsi="Arial" w:hint="default"/>
        <w:caps w:val="0"/>
        <w:strike w:val="0"/>
        <w:dstrike w:val="0"/>
        <w:vanish w:val="0"/>
        <w:sz w:val="22"/>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934C76"/>
    <w:multiLevelType w:val="hybridMultilevel"/>
    <w:tmpl w:val="F5E4F0E0"/>
    <w:lvl w:ilvl="0" w:tplc="B704868C">
      <w:start w:val="1"/>
      <w:numFmt w:val="decimal"/>
      <w:lvlText w:val="1.1.%1"/>
      <w:lvlJc w:val="left"/>
      <w:pPr>
        <w:ind w:left="360" w:hanging="360"/>
      </w:pPr>
      <w:rPr>
        <w:rFonts w:ascii="Arial" w:hAnsi="Arial" w:hint="default"/>
        <w:caps w:val="0"/>
        <w:strike w:val="0"/>
        <w:dstrike w:val="0"/>
        <w:vanish w:val="0"/>
        <w:sz w:val="22"/>
        <w:vertAlign w:val="base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123369C1"/>
    <w:multiLevelType w:val="multilevel"/>
    <w:tmpl w:val="DF7E78DE"/>
    <w:lvl w:ilvl="0">
      <w:start w:val="1"/>
      <w:numFmt w:val="decimal"/>
      <w:lvlText w:val="1.%1"/>
      <w:lvlJc w:val="left"/>
      <w:pPr>
        <w:ind w:left="360" w:hanging="360"/>
      </w:pPr>
      <w:rPr>
        <w:rFonts w:ascii="Arial" w:hAnsi="Arial" w:hint="default"/>
        <w:caps w:val="0"/>
        <w:strike w:val="0"/>
        <w:dstrike w:val="0"/>
        <w:vanish w:val="0"/>
        <w:sz w:val="22"/>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B4EFD"/>
    <w:multiLevelType w:val="multilevel"/>
    <w:tmpl w:val="671636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DB1B12"/>
    <w:multiLevelType w:val="hybridMultilevel"/>
    <w:tmpl w:val="92F07B90"/>
    <w:lvl w:ilvl="0" w:tplc="AD7C1E62">
      <w:start w:val="1"/>
      <w:numFmt w:val="bullet"/>
      <w:pStyle w:val="Auflistung"/>
      <w:lvlText w:val=""/>
      <w:lvlJc w:val="left"/>
      <w:pPr>
        <w:ind w:left="720" w:hanging="360"/>
      </w:pPr>
      <w:rPr>
        <w:rFonts w:ascii="Symbol" w:hAnsi="Symbol" w:hint="default"/>
      </w:rPr>
    </w:lvl>
    <w:lvl w:ilvl="1" w:tplc="739A7780">
      <w:start w:val="1"/>
      <w:numFmt w:val="bullet"/>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8C20150"/>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18E656DF"/>
    <w:multiLevelType w:val="multilevel"/>
    <w:tmpl w:val="DD00EB2E"/>
    <w:lvl w:ilvl="0">
      <w:start w:val="1"/>
      <w:numFmt w:val="decimal"/>
      <w:lvlText w:val="1.1.%1"/>
      <w:lvlJc w:val="left"/>
      <w:pPr>
        <w:ind w:left="360" w:hanging="360"/>
      </w:pPr>
      <w:rPr>
        <w:rFonts w:ascii="Arial" w:hAnsi="Arial" w:hint="default"/>
        <w:caps w:val="0"/>
        <w:strike w:val="0"/>
        <w:dstrike w:val="0"/>
        <w:vanish w:val="0"/>
        <w:sz w:val="22"/>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76208F"/>
    <w:multiLevelType w:val="hybridMultilevel"/>
    <w:tmpl w:val="99BC6F3A"/>
    <w:lvl w:ilvl="0" w:tplc="2A8E1646">
      <w:start w:val="1"/>
      <w:numFmt w:val="decimal"/>
      <w:pStyle w:val="Listenabsatz"/>
      <w:lvlText w:val="1.%1"/>
      <w:lvlJc w:val="left"/>
      <w:pPr>
        <w:ind w:left="726" w:hanging="360"/>
      </w:pPr>
      <w:rPr>
        <w:rFonts w:ascii="Arial" w:hAnsi="Arial" w:hint="default"/>
        <w:caps w:val="0"/>
        <w:strike w:val="0"/>
        <w:dstrike w:val="0"/>
        <w:vanish w:val="0"/>
        <w:sz w:val="22"/>
        <w:vertAlign w:val="baseline"/>
      </w:rPr>
    </w:lvl>
    <w:lvl w:ilvl="1" w:tplc="08070019" w:tentative="1">
      <w:start w:val="1"/>
      <w:numFmt w:val="lowerLetter"/>
      <w:lvlText w:val="%2."/>
      <w:lvlJc w:val="left"/>
      <w:pPr>
        <w:ind w:left="1446" w:hanging="360"/>
      </w:pPr>
    </w:lvl>
    <w:lvl w:ilvl="2" w:tplc="0807001B" w:tentative="1">
      <w:start w:val="1"/>
      <w:numFmt w:val="lowerRoman"/>
      <w:lvlText w:val="%3."/>
      <w:lvlJc w:val="right"/>
      <w:pPr>
        <w:ind w:left="2166" w:hanging="180"/>
      </w:pPr>
    </w:lvl>
    <w:lvl w:ilvl="3" w:tplc="0807000F" w:tentative="1">
      <w:start w:val="1"/>
      <w:numFmt w:val="decimal"/>
      <w:lvlText w:val="%4."/>
      <w:lvlJc w:val="left"/>
      <w:pPr>
        <w:ind w:left="2886" w:hanging="360"/>
      </w:pPr>
    </w:lvl>
    <w:lvl w:ilvl="4" w:tplc="08070019" w:tentative="1">
      <w:start w:val="1"/>
      <w:numFmt w:val="lowerLetter"/>
      <w:lvlText w:val="%5."/>
      <w:lvlJc w:val="left"/>
      <w:pPr>
        <w:ind w:left="3606" w:hanging="360"/>
      </w:pPr>
    </w:lvl>
    <w:lvl w:ilvl="5" w:tplc="0807001B" w:tentative="1">
      <w:start w:val="1"/>
      <w:numFmt w:val="lowerRoman"/>
      <w:lvlText w:val="%6."/>
      <w:lvlJc w:val="right"/>
      <w:pPr>
        <w:ind w:left="4326" w:hanging="180"/>
      </w:pPr>
    </w:lvl>
    <w:lvl w:ilvl="6" w:tplc="0807000F" w:tentative="1">
      <w:start w:val="1"/>
      <w:numFmt w:val="decimal"/>
      <w:lvlText w:val="%7."/>
      <w:lvlJc w:val="left"/>
      <w:pPr>
        <w:ind w:left="5046" w:hanging="360"/>
      </w:pPr>
    </w:lvl>
    <w:lvl w:ilvl="7" w:tplc="08070019" w:tentative="1">
      <w:start w:val="1"/>
      <w:numFmt w:val="lowerLetter"/>
      <w:lvlText w:val="%8."/>
      <w:lvlJc w:val="left"/>
      <w:pPr>
        <w:ind w:left="5766" w:hanging="360"/>
      </w:pPr>
    </w:lvl>
    <w:lvl w:ilvl="8" w:tplc="0807001B" w:tentative="1">
      <w:start w:val="1"/>
      <w:numFmt w:val="lowerRoman"/>
      <w:lvlText w:val="%9."/>
      <w:lvlJc w:val="right"/>
      <w:pPr>
        <w:ind w:left="6486" w:hanging="180"/>
      </w:pPr>
    </w:lvl>
  </w:abstractNum>
  <w:abstractNum w:abstractNumId="9" w15:restartNumberingAfterBreak="0">
    <w:nsid w:val="28772270"/>
    <w:multiLevelType w:val="multilevel"/>
    <w:tmpl w:val="C2F24DD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253D36"/>
    <w:multiLevelType w:val="multilevel"/>
    <w:tmpl w:val="0DD62B18"/>
    <w:lvl w:ilvl="0">
      <w:start w:val="1"/>
      <w:numFmt w:val="upperRoman"/>
      <w:pStyle w:val="berschrift1Rmisch"/>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AD90A2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B0486E"/>
    <w:multiLevelType w:val="multilevel"/>
    <w:tmpl w:val="C5E469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03C2029"/>
    <w:multiLevelType w:val="hybridMultilevel"/>
    <w:tmpl w:val="DF00A64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34A6075A"/>
    <w:multiLevelType w:val="hybridMultilevel"/>
    <w:tmpl w:val="771032B8"/>
    <w:lvl w:ilvl="0" w:tplc="CB6C8694">
      <w:start w:val="1"/>
      <w:numFmt w:val="decimal"/>
      <w:lvlText w:val="1.%1"/>
      <w:lvlJc w:val="left"/>
      <w:pPr>
        <w:ind w:left="360" w:hanging="360"/>
      </w:pPr>
      <w:rPr>
        <w:rFonts w:ascii="Arial" w:hAnsi="Arial" w:hint="default"/>
        <w:caps w:val="0"/>
        <w:strike w:val="0"/>
        <w:dstrike w:val="0"/>
        <w:vanish w:val="0"/>
        <w:sz w:val="22"/>
        <w:vertAlign w:val="baseline"/>
      </w:rPr>
    </w:lvl>
    <w:lvl w:ilvl="1" w:tplc="08070019" w:tentative="1">
      <w:start w:val="1"/>
      <w:numFmt w:val="lowerLetter"/>
      <w:lvlText w:val="%2."/>
      <w:lvlJc w:val="left"/>
      <w:pPr>
        <w:ind w:left="1440" w:hanging="360"/>
      </w:pPr>
    </w:lvl>
    <w:lvl w:ilvl="2" w:tplc="0807001B">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187200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3AD0862"/>
    <w:multiLevelType w:val="multilevel"/>
    <w:tmpl w:val="824030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E159B7"/>
    <w:multiLevelType w:val="multilevel"/>
    <w:tmpl w:val="FDDEC4B2"/>
    <w:lvl w:ilvl="0">
      <w:start w:val="1"/>
      <w:numFmt w:val="decimal"/>
      <w:lvlText w:val="%1"/>
      <w:lvlJc w:val="left"/>
      <w:pPr>
        <w:tabs>
          <w:tab w:val="num" w:pos="432"/>
        </w:tabs>
        <w:ind w:left="432" w:hanging="432"/>
      </w:pPr>
    </w:lvl>
    <w:lvl w:ilvl="1">
      <w:start w:val="1"/>
      <w:numFmt w:val="decimal"/>
      <w:pStyle w:val="NumerierungHierarchie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6335255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FA2618"/>
    <w:multiLevelType w:val="hybridMultilevel"/>
    <w:tmpl w:val="3DEE400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AF637E6"/>
    <w:multiLevelType w:val="hybridMultilevel"/>
    <w:tmpl w:val="3D2E6CC6"/>
    <w:lvl w:ilvl="0" w:tplc="739A7780">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778B58C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FB2293E"/>
    <w:multiLevelType w:val="hybridMultilevel"/>
    <w:tmpl w:val="2BFCB0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342047584">
    <w:abstractNumId w:val="5"/>
  </w:num>
  <w:num w:numId="2" w16cid:durableId="1397971385">
    <w:abstractNumId w:val="17"/>
  </w:num>
  <w:num w:numId="3" w16cid:durableId="1950891936">
    <w:abstractNumId w:val="8"/>
  </w:num>
  <w:num w:numId="4" w16cid:durableId="1493334073">
    <w:abstractNumId w:val="0"/>
  </w:num>
  <w:num w:numId="5" w16cid:durableId="17931342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06633956">
    <w:abstractNumId w:val="14"/>
  </w:num>
  <w:num w:numId="7" w16cid:durableId="3681891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767788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34234303">
    <w:abstractNumId w:val="2"/>
  </w:num>
  <w:num w:numId="10" w16cid:durableId="1994410435">
    <w:abstractNumId w:val="4"/>
  </w:num>
  <w:num w:numId="11" w16cid:durableId="2127962196">
    <w:abstractNumId w:val="10"/>
  </w:num>
  <w:num w:numId="12" w16cid:durableId="851265025">
    <w:abstractNumId w:val="18"/>
  </w:num>
  <w:num w:numId="13" w16cid:durableId="846872897">
    <w:abstractNumId w:val="11"/>
  </w:num>
  <w:num w:numId="14" w16cid:durableId="477112409">
    <w:abstractNumId w:val="9"/>
  </w:num>
  <w:num w:numId="15" w16cid:durableId="142940019">
    <w:abstractNumId w:val="16"/>
  </w:num>
  <w:num w:numId="16" w16cid:durableId="2103405579">
    <w:abstractNumId w:val="12"/>
  </w:num>
  <w:num w:numId="17" w16cid:durableId="1679426369">
    <w:abstractNumId w:val="1"/>
  </w:num>
  <w:num w:numId="18" w16cid:durableId="118300300">
    <w:abstractNumId w:val="3"/>
  </w:num>
  <w:num w:numId="19" w16cid:durableId="1992831777">
    <w:abstractNumId w:val="7"/>
  </w:num>
  <w:num w:numId="20" w16cid:durableId="218176746">
    <w:abstractNumId w:val="21"/>
  </w:num>
  <w:num w:numId="21" w16cid:durableId="1186402856">
    <w:abstractNumId w:val="15"/>
  </w:num>
  <w:num w:numId="22" w16cid:durableId="1560482263">
    <w:abstractNumId w:val="6"/>
  </w:num>
  <w:num w:numId="23" w16cid:durableId="192697275">
    <w:abstractNumId w:val="19"/>
  </w:num>
  <w:num w:numId="24" w16cid:durableId="676887664">
    <w:abstractNumId w:val="13"/>
  </w:num>
  <w:num w:numId="25" w16cid:durableId="682901778">
    <w:abstractNumId w:val="22"/>
  </w:num>
  <w:num w:numId="26" w16cid:durableId="815413210">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formsDesign/>
  <w:defaultTabStop w:val="709"/>
  <w:hyphenationZone w:val="425"/>
  <w:characterSpacingControl w:val="doNotCompress"/>
  <w:hdrShapeDefaults>
    <o:shapedefaults v:ext="edit" spidmax="405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549"/>
    <w:rsid w:val="00001A05"/>
    <w:rsid w:val="000063D2"/>
    <w:rsid w:val="00006CBF"/>
    <w:rsid w:val="000077B0"/>
    <w:rsid w:val="000220AB"/>
    <w:rsid w:val="00022A08"/>
    <w:rsid w:val="00026A36"/>
    <w:rsid w:val="00031391"/>
    <w:rsid w:val="00031573"/>
    <w:rsid w:val="00031EC9"/>
    <w:rsid w:val="0003410B"/>
    <w:rsid w:val="000341C0"/>
    <w:rsid w:val="0003485E"/>
    <w:rsid w:val="00034CBF"/>
    <w:rsid w:val="00036592"/>
    <w:rsid w:val="00036F24"/>
    <w:rsid w:val="000405D1"/>
    <w:rsid w:val="00041AF4"/>
    <w:rsid w:val="000444E2"/>
    <w:rsid w:val="00044F3E"/>
    <w:rsid w:val="00050CA5"/>
    <w:rsid w:val="00052E6C"/>
    <w:rsid w:val="00054141"/>
    <w:rsid w:val="000564CE"/>
    <w:rsid w:val="00061677"/>
    <w:rsid w:val="00062130"/>
    <w:rsid w:val="00063F87"/>
    <w:rsid w:val="0006771A"/>
    <w:rsid w:val="00070B5F"/>
    <w:rsid w:val="00074E58"/>
    <w:rsid w:val="000753FC"/>
    <w:rsid w:val="000771A1"/>
    <w:rsid w:val="00082844"/>
    <w:rsid w:val="00084282"/>
    <w:rsid w:val="000913AF"/>
    <w:rsid w:val="000940F5"/>
    <w:rsid w:val="000962C6"/>
    <w:rsid w:val="00097B58"/>
    <w:rsid w:val="000A4298"/>
    <w:rsid w:val="000A73A3"/>
    <w:rsid w:val="000B04CB"/>
    <w:rsid w:val="000B179C"/>
    <w:rsid w:val="000B2380"/>
    <w:rsid w:val="000B79A8"/>
    <w:rsid w:val="000B7B92"/>
    <w:rsid w:val="000C4899"/>
    <w:rsid w:val="000D6E48"/>
    <w:rsid w:val="000E1A07"/>
    <w:rsid w:val="000E40B8"/>
    <w:rsid w:val="000E4B0C"/>
    <w:rsid w:val="000E7B85"/>
    <w:rsid w:val="000F66AD"/>
    <w:rsid w:val="000F7B9E"/>
    <w:rsid w:val="001059BC"/>
    <w:rsid w:val="00107E91"/>
    <w:rsid w:val="00110A69"/>
    <w:rsid w:val="00113DD5"/>
    <w:rsid w:val="0011492E"/>
    <w:rsid w:val="00120152"/>
    <w:rsid w:val="00123F60"/>
    <w:rsid w:val="001273ED"/>
    <w:rsid w:val="00134954"/>
    <w:rsid w:val="00134967"/>
    <w:rsid w:val="001365C6"/>
    <w:rsid w:val="001439E0"/>
    <w:rsid w:val="00143F70"/>
    <w:rsid w:val="00145473"/>
    <w:rsid w:val="001459AC"/>
    <w:rsid w:val="00146DDD"/>
    <w:rsid w:val="001523F0"/>
    <w:rsid w:val="0015334B"/>
    <w:rsid w:val="00155D8A"/>
    <w:rsid w:val="0015665D"/>
    <w:rsid w:val="00156E99"/>
    <w:rsid w:val="00160E8D"/>
    <w:rsid w:val="00160FF4"/>
    <w:rsid w:val="00172A9E"/>
    <w:rsid w:val="001735E0"/>
    <w:rsid w:val="00174976"/>
    <w:rsid w:val="001753F3"/>
    <w:rsid w:val="00175814"/>
    <w:rsid w:val="00176A1D"/>
    <w:rsid w:val="001801E9"/>
    <w:rsid w:val="00180FCC"/>
    <w:rsid w:val="0018353B"/>
    <w:rsid w:val="00184EAD"/>
    <w:rsid w:val="00187E01"/>
    <w:rsid w:val="0019226C"/>
    <w:rsid w:val="0019450E"/>
    <w:rsid w:val="00195E1E"/>
    <w:rsid w:val="001A36A9"/>
    <w:rsid w:val="001A4236"/>
    <w:rsid w:val="001B0780"/>
    <w:rsid w:val="001B4187"/>
    <w:rsid w:val="001B5FCF"/>
    <w:rsid w:val="001B6F0E"/>
    <w:rsid w:val="001B714D"/>
    <w:rsid w:val="001C481C"/>
    <w:rsid w:val="001C572A"/>
    <w:rsid w:val="001D0693"/>
    <w:rsid w:val="001D11AB"/>
    <w:rsid w:val="001D14E0"/>
    <w:rsid w:val="001D25E1"/>
    <w:rsid w:val="001E2B7A"/>
    <w:rsid w:val="001E40CE"/>
    <w:rsid w:val="001E45BE"/>
    <w:rsid w:val="001E642C"/>
    <w:rsid w:val="001E6C4F"/>
    <w:rsid w:val="001E6D58"/>
    <w:rsid w:val="001F29FD"/>
    <w:rsid w:val="001F5519"/>
    <w:rsid w:val="002038C9"/>
    <w:rsid w:val="002068E5"/>
    <w:rsid w:val="002078CF"/>
    <w:rsid w:val="002078E7"/>
    <w:rsid w:val="0022036B"/>
    <w:rsid w:val="00222CE1"/>
    <w:rsid w:val="00227281"/>
    <w:rsid w:val="0022777D"/>
    <w:rsid w:val="00233A10"/>
    <w:rsid w:val="00234149"/>
    <w:rsid w:val="00234AFA"/>
    <w:rsid w:val="00234F01"/>
    <w:rsid w:val="00243237"/>
    <w:rsid w:val="00244504"/>
    <w:rsid w:val="0024656B"/>
    <w:rsid w:val="0024735A"/>
    <w:rsid w:val="002478BC"/>
    <w:rsid w:val="00250C71"/>
    <w:rsid w:val="00251D38"/>
    <w:rsid w:val="00252AD8"/>
    <w:rsid w:val="002532D2"/>
    <w:rsid w:val="00261313"/>
    <w:rsid w:val="002613BC"/>
    <w:rsid w:val="002676E5"/>
    <w:rsid w:val="0027075E"/>
    <w:rsid w:val="00272517"/>
    <w:rsid w:val="002761F6"/>
    <w:rsid w:val="00280404"/>
    <w:rsid w:val="00282E70"/>
    <w:rsid w:val="0028359E"/>
    <w:rsid w:val="00283D5B"/>
    <w:rsid w:val="00284C53"/>
    <w:rsid w:val="002860EF"/>
    <w:rsid w:val="002924F2"/>
    <w:rsid w:val="002A38DD"/>
    <w:rsid w:val="002A52F8"/>
    <w:rsid w:val="002B2800"/>
    <w:rsid w:val="002B56C8"/>
    <w:rsid w:val="002C3F15"/>
    <w:rsid w:val="002C43CC"/>
    <w:rsid w:val="002C537C"/>
    <w:rsid w:val="002C561C"/>
    <w:rsid w:val="002C6732"/>
    <w:rsid w:val="002C7217"/>
    <w:rsid w:val="002D2039"/>
    <w:rsid w:val="002D7C97"/>
    <w:rsid w:val="002E1D38"/>
    <w:rsid w:val="002E5930"/>
    <w:rsid w:val="002E6ADC"/>
    <w:rsid w:val="002E7B7C"/>
    <w:rsid w:val="002F0A65"/>
    <w:rsid w:val="002F3128"/>
    <w:rsid w:val="002F6A18"/>
    <w:rsid w:val="002F7347"/>
    <w:rsid w:val="002F79AA"/>
    <w:rsid w:val="002F7C00"/>
    <w:rsid w:val="0030240B"/>
    <w:rsid w:val="00302618"/>
    <w:rsid w:val="00303226"/>
    <w:rsid w:val="00304CEF"/>
    <w:rsid w:val="00305111"/>
    <w:rsid w:val="00306816"/>
    <w:rsid w:val="0030760D"/>
    <w:rsid w:val="00307912"/>
    <w:rsid w:val="003105BB"/>
    <w:rsid w:val="00314074"/>
    <w:rsid w:val="00315D7B"/>
    <w:rsid w:val="00317939"/>
    <w:rsid w:val="003220A7"/>
    <w:rsid w:val="003223D9"/>
    <w:rsid w:val="00322CBF"/>
    <w:rsid w:val="0032495C"/>
    <w:rsid w:val="003250AD"/>
    <w:rsid w:val="0032542A"/>
    <w:rsid w:val="0032559C"/>
    <w:rsid w:val="00326126"/>
    <w:rsid w:val="00326D38"/>
    <w:rsid w:val="003301FF"/>
    <w:rsid w:val="003313DA"/>
    <w:rsid w:val="00331500"/>
    <w:rsid w:val="0033263B"/>
    <w:rsid w:val="003333CF"/>
    <w:rsid w:val="00334324"/>
    <w:rsid w:val="003363CC"/>
    <w:rsid w:val="0033650F"/>
    <w:rsid w:val="00337841"/>
    <w:rsid w:val="00337EF2"/>
    <w:rsid w:val="00340EB6"/>
    <w:rsid w:val="003418C3"/>
    <w:rsid w:val="00342321"/>
    <w:rsid w:val="00342C6E"/>
    <w:rsid w:val="00346920"/>
    <w:rsid w:val="003509BF"/>
    <w:rsid w:val="00366A66"/>
    <w:rsid w:val="003675F5"/>
    <w:rsid w:val="003676D0"/>
    <w:rsid w:val="00371196"/>
    <w:rsid w:val="00372A06"/>
    <w:rsid w:val="0037374D"/>
    <w:rsid w:val="00377FDA"/>
    <w:rsid w:val="00381521"/>
    <w:rsid w:val="003855D4"/>
    <w:rsid w:val="0038797E"/>
    <w:rsid w:val="00390970"/>
    <w:rsid w:val="00390DBD"/>
    <w:rsid w:val="003910D7"/>
    <w:rsid w:val="00393C6C"/>
    <w:rsid w:val="00394899"/>
    <w:rsid w:val="00394D65"/>
    <w:rsid w:val="003960AF"/>
    <w:rsid w:val="003960FC"/>
    <w:rsid w:val="003A37D7"/>
    <w:rsid w:val="003A4557"/>
    <w:rsid w:val="003A761A"/>
    <w:rsid w:val="003B2ABC"/>
    <w:rsid w:val="003B3881"/>
    <w:rsid w:val="003B64AF"/>
    <w:rsid w:val="003C04E9"/>
    <w:rsid w:val="003C0CB7"/>
    <w:rsid w:val="003C1AC0"/>
    <w:rsid w:val="003C2E42"/>
    <w:rsid w:val="003C39AC"/>
    <w:rsid w:val="003C443C"/>
    <w:rsid w:val="003E2245"/>
    <w:rsid w:val="003E4617"/>
    <w:rsid w:val="003E6EE6"/>
    <w:rsid w:val="003F1152"/>
    <w:rsid w:val="003F529D"/>
    <w:rsid w:val="003F6023"/>
    <w:rsid w:val="00400DA9"/>
    <w:rsid w:val="00401BFD"/>
    <w:rsid w:val="00403406"/>
    <w:rsid w:val="0040547D"/>
    <w:rsid w:val="004061A9"/>
    <w:rsid w:val="004061FC"/>
    <w:rsid w:val="00407581"/>
    <w:rsid w:val="00410DCC"/>
    <w:rsid w:val="00412296"/>
    <w:rsid w:val="00416286"/>
    <w:rsid w:val="004165BB"/>
    <w:rsid w:val="00416A76"/>
    <w:rsid w:val="00417A10"/>
    <w:rsid w:val="0042221B"/>
    <w:rsid w:val="0042385E"/>
    <w:rsid w:val="00432501"/>
    <w:rsid w:val="00440245"/>
    <w:rsid w:val="004403AA"/>
    <w:rsid w:val="00444195"/>
    <w:rsid w:val="004444AA"/>
    <w:rsid w:val="004465E9"/>
    <w:rsid w:val="004546D0"/>
    <w:rsid w:val="004564F7"/>
    <w:rsid w:val="00456755"/>
    <w:rsid w:val="0045739F"/>
    <w:rsid w:val="00465FB6"/>
    <w:rsid w:val="0047146C"/>
    <w:rsid w:val="004743D9"/>
    <w:rsid w:val="00474D2A"/>
    <w:rsid w:val="0047753D"/>
    <w:rsid w:val="00481271"/>
    <w:rsid w:val="004826AB"/>
    <w:rsid w:val="00482A4D"/>
    <w:rsid w:val="00490026"/>
    <w:rsid w:val="00490506"/>
    <w:rsid w:val="00491513"/>
    <w:rsid w:val="00491998"/>
    <w:rsid w:val="004926CF"/>
    <w:rsid w:val="004A462D"/>
    <w:rsid w:val="004A71D8"/>
    <w:rsid w:val="004A7A21"/>
    <w:rsid w:val="004A7FA8"/>
    <w:rsid w:val="004B00C4"/>
    <w:rsid w:val="004B4377"/>
    <w:rsid w:val="004B4A79"/>
    <w:rsid w:val="004B6200"/>
    <w:rsid w:val="004B794D"/>
    <w:rsid w:val="004C2E23"/>
    <w:rsid w:val="004C4356"/>
    <w:rsid w:val="004C5A2E"/>
    <w:rsid w:val="004C5FF9"/>
    <w:rsid w:val="004C6941"/>
    <w:rsid w:val="004C6F15"/>
    <w:rsid w:val="004D02CE"/>
    <w:rsid w:val="004D2924"/>
    <w:rsid w:val="004E090D"/>
    <w:rsid w:val="004E094C"/>
    <w:rsid w:val="004E0F0D"/>
    <w:rsid w:val="004E11AC"/>
    <w:rsid w:val="004E342E"/>
    <w:rsid w:val="004E404D"/>
    <w:rsid w:val="004E7BFA"/>
    <w:rsid w:val="004F0BA0"/>
    <w:rsid w:val="004F0DF8"/>
    <w:rsid w:val="004F2616"/>
    <w:rsid w:val="004F2AC9"/>
    <w:rsid w:val="004F535B"/>
    <w:rsid w:val="004F733F"/>
    <w:rsid w:val="005006DB"/>
    <w:rsid w:val="00500F83"/>
    <w:rsid w:val="00510E0C"/>
    <w:rsid w:val="0051256D"/>
    <w:rsid w:val="00516386"/>
    <w:rsid w:val="00516C11"/>
    <w:rsid w:val="005170B7"/>
    <w:rsid w:val="00523A70"/>
    <w:rsid w:val="0053047B"/>
    <w:rsid w:val="005369D6"/>
    <w:rsid w:val="00537ADC"/>
    <w:rsid w:val="00544D07"/>
    <w:rsid w:val="005457C6"/>
    <w:rsid w:val="00547859"/>
    <w:rsid w:val="005561D2"/>
    <w:rsid w:val="00556504"/>
    <w:rsid w:val="00561258"/>
    <w:rsid w:val="0057105F"/>
    <w:rsid w:val="005726F2"/>
    <w:rsid w:val="0057406F"/>
    <w:rsid w:val="005754DD"/>
    <w:rsid w:val="005778D5"/>
    <w:rsid w:val="00583AB7"/>
    <w:rsid w:val="00583AD2"/>
    <w:rsid w:val="00583B35"/>
    <w:rsid w:val="00584B24"/>
    <w:rsid w:val="00585295"/>
    <w:rsid w:val="00586788"/>
    <w:rsid w:val="005952EB"/>
    <w:rsid w:val="00597F52"/>
    <w:rsid w:val="005A0776"/>
    <w:rsid w:val="005A12C6"/>
    <w:rsid w:val="005A1EC5"/>
    <w:rsid w:val="005A64DC"/>
    <w:rsid w:val="005B0A7E"/>
    <w:rsid w:val="005B4B8A"/>
    <w:rsid w:val="005C2E13"/>
    <w:rsid w:val="005C565F"/>
    <w:rsid w:val="005D230B"/>
    <w:rsid w:val="005D2989"/>
    <w:rsid w:val="005D6AD7"/>
    <w:rsid w:val="005E4226"/>
    <w:rsid w:val="005E6A82"/>
    <w:rsid w:val="005E73C5"/>
    <w:rsid w:val="005F41BA"/>
    <w:rsid w:val="00600E24"/>
    <w:rsid w:val="006022A8"/>
    <w:rsid w:val="006041DC"/>
    <w:rsid w:val="006104FB"/>
    <w:rsid w:val="0061548F"/>
    <w:rsid w:val="00616E46"/>
    <w:rsid w:val="00624EAD"/>
    <w:rsid w:val="00626DEE"/>
    <w:rsid w:val="00631A2D"/>
    <w:rsid w:val="00634345"/>
    <w:rsid w:val="00635BF2"/>
    <w:rsid w:val="006372F7"/>
    <w:rsid w:val="006417F0"/>
    <w:rsid w:val="006432D5"/>
    <w:rsid w:val="00643AB2"/>
    <w:rsid w:val="00651E47"/>
    <w:rsid w:val="0065395C"/>
    <w:rsid w:val="00656B38"/>
    <w:rsid w:val="00661302"/>
    <w:rsid w:val="00662709"/>
    <w:rsid w:val="00663D6F"/>
    <w:rsid w:val="006641F5"/>
    <w:rsid w:val="00665287"/>
    <w:rsid w:val="00666F12"/>
    <w:rsid w:val="00670754"/>
    <w:rsid w:val="00671446"/>
    <w:rsid w:val="00671638"/>
    <w:rsid w:val="006746E3"/>
    <w:rsid w:val="006748CA"/>
    <w:rsid w:val="00677B3D"/>
    <w:rsid w:val="0068239F"/>
    <w:rsid w:val="00682F67"/>
    <w:rsid w:val="006851F6"/>
    <w:rsid w:val="0068643A"/>
    <w:rsid w:val="0068757D"/>
    <w:rsid w:val="006909A7"/>
    <w:rsid w:val="00693095"/>
    <w:rsid w:val="00694225"/>
    <w:rsid w:val="0069448E"/>
    <w:rsid w:val="00696BBB"/>
    <w:rsid w:val="00696BE6"/>
    <w:rsid w:val="006A06FF"/>
    <w:rsid w:val="006A4B31"/>
    <w:rsid w:val="006A7DD0"/>
    <w:rsid w:val="006A7E18"/>
    <w:rsid w:val="006B1488"/>
    <w:rsid w:val="006B190D"/>
    <w:rsid w:val="006B233D"/>
    <w:rsid w:val="006B499B"/>
    <w:rsid w:val="006B56CC"/>
    <w:rsid w:val="006B5C9B"/>
    <w:rsid w:val="006B67F5"/>
    <w:rsid w:val="006C5796"/>
    <w:rsid w:val="006D62E7"/>
    <w:rsid w:val="006D6882"/>
    <w:rsid w:val="006E0A50"/>
    <w:rsid w:val="006E0D40"/>
    <w:rsid w:val="006E3C7A"/>
    <w:rsid w:val="006E4049"/>
    <w:rsid w:val="006F580A"/>
    <w:rsid w:val="006F630E"/>
    <w:rsid w:val="006F75F6"/>
    <w:rsid w:val="00700F9E"/>
    <w:rsid w:val="00700FE4"/>
    <w:rsid w:val="0070313E"/>
    <w:rsid w:val="00703D57"/>
    <w:rsid w:val="007164A0"/>
    <w:rsid w:val="00716F98"/>
    <w:rsid w:val="00717609"/>
    <w:rsid w:val="00720E9F"/>
    <w:rsid w:val="0072422D"/>
    <w:rsid w:val="00730F48"/>
    <w:rsid w:val="00733023"/>
    <w:rsid w:val="0073316A"/>
    <w:rsid w:val="00736452"/>
    <w:rsid w:val="00737072"/>
    <w:rsid w:val="00741BEF"/>
    <w:rsid w:val="00741CA7"/>
    <w:rsid w:val="007501AD"/>
    <w:rsid w:val="0075108C"/>
    <w:rsid w:val="00752658"/>
    <w:rsid w:val="007532EC"/>
    <w:rsid w:val="0075607E"/>
    <w:rsid w:val="00757C7F"/>
    <w:rsid w:val="00760D6E"/>
    <w:rsid w:val="0076130C"/>
    <w:rsid w:val="00762FF8"/>
    <w:rsid w:val="0076473D"/>
    <w:rsid w:val="00764B33"/>
    <w:rsid w:val="00767484"/>
    <w:rsid w:val="00771293"/>
    <w:rsid w:val="007716D8"/>
    <w:rsid w:val="007726AE"/>
    <w:rsid w:val="0077486D"/>
    <w:rsid w:val="00775CD7"/>
    <w:rsid w:val="00775E51"/>
    <w:rsid w:val="0077654F"/>
    <w:rsid w:val="00776619"/>
    <w:rsid w:val="0077683E"/>
    <w:rsid w:val="007773C7"/>
    <w:rsid w:val="00786BB5"/>
    <w:rsid w:val="00787D6A"/>
    <w:rsid w:val="007973EA"/>
    <w:rsid w:val="007A010B"/>
    <w:rsid w:val="007A05B7"/>
    <w:rsid w:val="007A2E73"/>
    <w:rsid w:val="007A3DDB"/>
    <w:rsid w:val="007A5335"/>
    <w:rsid w:val="007B4C30"/>
    <w:rsid w:val="007C0ED3"/>
    <w:rsid w:val="007C429A"/>
    <w:rsid w:val="007D073C"/>
    <w:rsid w:val="007D0795"/>
    <w:rsid w:val="007D1D80"/>
    <w:rsid w:val="007D1D9A"/>
    <w:rsid w:val="007D299C"/>
    <w:rsid w:val="007D6587"/>
    <w:rsid w:val="007E24F7"/>
    <w:rsid w:val="007E69C7"/>
    <w:rsid w:val="007F0C10"/>
    <w:rsid w:val="007F1DBD"/>
    <w:rsid w:val="007F4FDF"/>
    <w:rsid w:val="0080052D"/>
    <w:rsid w:val="00800FF5"/>
    <w:rsid w:val="008017DC"/>
    <w:rsid w:val="00804946"/>
    <w:rsid w:val="00805726"/>
    <w:rsid w:val="008106D4"/>
    <w:rsid w:val="00811220"/>
    <w:rsid w:val="00814457"/>
    <w:rsid w:val="008150EE"/>
    <w:rsid w:val="00815FA1"/>
    <w:rsid w:val="00826AE4"/>
    <w:rsid w:val="008273B9"/>
    <w:rsid w:val="00830E99"/>
    <w:rsid w:val="00835311"/>
    <w:rsid w:val="008366A7"/>
    <w:rsid w:val="00845D6F"/>
    <w:rsid w:val="00856D64"/>
    <w:rsid w:val="008600D4"/>
    <w:rsid w:val="008603C6"/>
    <w:rsid w:val="00861D92"/>
    <w:rsid w:val="00864A4E"/>
    <w:rsid w:val="0087222A"/>
    <w:rsid w:val="00875B61"/>
    <w:rsid w:val="008802DD"/>
    <w:rsid w:val="00880A65"/>
    <w:rsid w:val="00880AE9"/>
    <w:rsid w:val="00880EE5"/>
    <w:rsid w:val="00881840"/>
    <w:rsid w:val="00885F09"/>
    <w:rsid w:val="00886AAF"/>
    <w:rsid w:val="00886E78"/>
    <w:rsid w:val="00886F48"/>
    <w:rsid w:val="0088739A"/>
    <w:rsid w:val="00887541"/>
    <w:rsid w:val="00890659"/>
    <w:rsid w:val="008A3CF3"/>
    <w:rsid w:val="008B1258"/>
    <w:rsid w:val="008B2AF9"/>
    <w:rsid w:val="008B382D"/>
    <w:rsid w:val="008B470A"/>
    <w:rsid w:val="008B48E8"/>
    <w:rsid w:val="008B7569"/>
    <w:rsid w:val="008C1052"/>
    <w:rsid w:val="008D17FF"/>
    <w:rsid w:val="008D54E6"/>
    <w:rsid w:val="008D56C8"/>
    <w:rsid w:val="008D597D"/>
    <w:rsid w:val="008E0071"/>
    <w:rsid w:val="008E0122"/>
    <w:rsid w:val="008E27B7"/>
    <w:rsid w:val="008E2E79"/>
    <w:rsid w:val="008E64C2"/>
    <w:rsid w:val="008F1346"/>
    <w:rsid w:val="008F2322"/>
    <w:rsid w:val="008F6A7C"/>
    <w:rsid w:val="008F75EC"/>
    <w:rsid w:val="008F776A"/>
    <w:rsid w:val="009005D0"/>
    <w:rsid w:val="00900655"/>
    <w:rsid w:val="00900BBD"/>
    <w:rsid w:val="00907D99"/>
    <w:rsid w:val="009122FE"/>
    <w:rsid w:val="00914DF1"/>
    <w:rsid w:val="00921793"/>
    <w:rsid w:val="00923AC4"/>
    <w:rsid w:val="009335CF"/>
    <w:rsid w:val="0093610D"/>
    <w:rsid w:val="00945E91"/>
    <w:rsid w:val="00954A52"/>
    <w:rsid w:val="00957E23"/>
    <w:rsid w:val="00957F23"/>
    <w:rsid w:val="0096128F"/>
    <w:rsid w:val="00964E0D"/>
    <w:rsid w:val="00965137"/>
    <w:rsid w:val="009712B7"/>
    <w:rsid w:val="00972DB6"/>
    <w:rsid w:val="00974183"/>
    <w:rsid w:val="00974BF3"/>
    <w:rsid w:val="00975A16"/>
    <w:rsid w:val="009773E4"/>
    <w:rsid w:val="0098312F"/>
    <w:rsid w:val="0098402A"/>
    <w:rsid w:val="00984E0F"/>
    <w:rsid w:val="0099668B"/>
    <w:rsid w:val="00997B5A"/>
    <w:rsid w:val="009B7CA9"/>
    <w:rsid w:val="009B7F98"/>
    <w:rsid w:val="009C010F"/>
    <w:rsid w:val="009C3018"/>
    <w:rsid w:val="009D3D4F"/>
    <w:rsid w:val="009D3DD1"/>
    <w:rsid w:val="009E1999"/>
    <w:rsid w:val="009E4616"/>
    <w:rsid w:val="009E549B"/>
    <w:rsid w:val="009E7C9E"/>
    <w:rsid w:val="009F031E"/>
    <w:rsid w:val="009F28A5"/>
    <w:rsid w:val="009F5435"/>
    <w:rsid w:val="00A008FA"/>
    <w:rsid w:val="00A0308B"/>
    <w:rsid w:val="00A04E47"/>
    <w:rsid w:val="00A05A39"/>
    <w:rsid w:val="00A07134"/>
    <w:rsid w:val="00A07CA1"/>
    <w:rsid w:val="00A109FF"/>
    <w:rsid w:val="00A21369"/>
    <w:rsid w:val="00A21764"/>
    <w:rsid w:val="00A23ABC"/>
    <w:rsid w:val="00A2577A"/>
    <w:rsid w:val="00A258FB"/>
    <w:rsid w:val="00A30663"/>
    <w:rsid w:val="00A35E14"/>
    <w:rsid w:val="00A46B9D"/>
    <w:rsid w:val="00A5095F"/>
    <w:rsid w:val="00A57B6C"/>
    <w:rsid w:val="00A6005F"/>
    <w:rsid w:val="00A61ED3"/>
    <w:rsid w:val="00A62E75"/>
    <w:rsid w:val="00A7065C"/>
    <w:rsid w:val="00A70852"/>
    <w:rsid w:val="00A76AD2"/>
    <w:rsid w:val="00A82826"/>
    <w:rsid w:val="00A8308B"/>
    <w:rsid w:val="00A83FD9"/>
    <w:rsid w:val="00A85763"/>
    <w:rsid w:val="00A8746E"/>
    <w:rsid w:val="00A877CE"/>
    <w:rsid w:val="00A909C0"/>
    <w:rsid w:val="00A91B69"/>
    <w:rsid w:val="00A94A00"/>
    <w:rsid w:val="00A9545B"/>
    <w:rsid w:val="00AA2793"/>
    <w:rsid w:val="00AA3B60"/>
    <w:rsid w:val="00AA4598"/>
    <w:rsid w:val="00AA54F1"/>
    <w:rsid w:val="00AA577D"/>
    <w:rsid w:val="00AB3289"/>
    <w:rsid w:val="00AB4292"/>
    <w:rsid w:val="00AC128B"/>
    <w:rsid w:val="00AD27F8"/>
    <w:rsid w:val="00AD32EB"/>
    <w:rsid w:val="00AD6D95"/>
    <w:rsid w:val="00AE54F1"/>
    <w:rsid w:val="00AE56D1"/>
    <w:rsid w:val="00AE7D94"/>
    <w:rsid w:val="00AF0F4F"/>
    <w:rsid w:val="00AF34D3"/>
    <w:rsid w:val="00AF6399"/>
    <w:rsid w:val="00AF72F0"/>
    <w:rsid w:val="00B0045C"/>
    <w:rsid w:val="00B00EFA"/>
    <w:rsid w:val="00B02CE0"/>
    <w:rsid w:val="00B045B1"/>
    <w:rsid w:val="00B05466"/>
    <w:rsid w:val="00B06F10"/>
    <w:rsid w:val="00B1183D"/>
    <w:rsid w:val="00B164B7"/>
    <w:rsid w:val="00B252D4"/>
    <w:rsid w:val="00B32592"/>
    <w:rsid w:val="00B3299B"/>
    <w:rsid w:val="00B4039E"/>
    <w:rsid w:val="00B414C2"/>
    <w:rsid w:val="00B4157E"/>
    <w:rsid w:val="00B42209"/>
    <w:rsid w:val="00B430A5"/>
    <w:rsid w:val="00B430F0"/>
    <w:rsid w:val="00B43E7D"/>
    <w:rsid w:val="00B46213"/>
    <w:rsid w:val="00B527BF"/>
    <w:rsid w:val="00B543F2"/>
    <w:rsid w:val="00B54DE1"/>
    <w:rsid w:val="00B57D71"/>
    <w:rsid w:val="00B626B8"/>
    <w:rsid w:val="00B632AE"/>
    <w:rsid w:val="00B64046"/>
    <w:rsid w:val="00B65B43"/>
    <w:rsid w:val="00B65C13"/>
    <w:rsid w:val="00B71CEB"/>
    <w:rsid w:val="00B75A9E"/>
    <w:rsid w:val="00B76DAF"/>
    <w:rsid w:val="00B77E9B"/>
    <w:rsid w:val="00B803D4"/>
    <w:rsid w:val="00B8071C"/>
    <w:rsid w:val="00B80E33"/>
    <w:rsid w:val="00B83A5D"/>
    <w:rsid w:val="00B83B55"/>
    <w:rsid w:val="00B87AD1"/>
    <w:rsid w:val="00B92519"/>
    <w:rsid w:val="00B925C1"/>
    <w:rsid w:val="00B92FB9"/>
    <w:rsid w:val="00B978FF"/>
    <w:rsid w:val="00BA031A"/>
    <w:rsid w:val="00BA182B"/>
    <w:rsid w:val="00BB5100"/>
    <w:rsid w:val="00BB5C06"/>
    <w:rsid w:val="00BB67EE"/>
    <w:rsid w:val="00BB7917"/>
    <w:rsid w:val="00BC3264"/>
    <w:rsid w:val="00BC616A"/>
    <w:rsid w:val="00BC6444"/>
    <w:rsid w:val="00BC7BCB"/>
    <w:rsid w:val="00BD1901"/>
    <w:rsid w:val="00BD25FF"/>
    <w:rsid w:val="00BD3359"/>
    <w:rsid w:val="00BE1B0A"/>
    <w:rsid w:val="00BE375E"/>
    <w:rsid w:val="00BE3D36"/>
    <w:rsid w:val="00BE5095"/>
    <w:rsid w:val="00BF723A"/>
    <w:rsid w:val="00C00141"/>
    <w:rsid w:val="00C00C04"/>
    <w:rsid w:val="00C038F0"/>
    <w:rsid w:val="00C1364C"/>
    <w:rsid w:val="00C161CF"/>
    <w:rsid w:val="00C22210"/>
    <w:rsid w:val="00C258A9"/>
    <w:rsid w:val="00C25E13"/>
    <w:rsid w:val="00C26E77"/>
    <w:rsid w:val="00C3152D"/>
    <w:rsid w:val="00C31535"/>
    <w:rsid w:val="00C31D0F"/>
    <w:rsid w:val="00C31F43"/>
    <w:rsid w:val="00C32044"/>
    <w:rsid w:val="00C43DAA"/>
    <w:rsid w:val="00C443C8"/>
    <w:rsid w:val="00C454E1"/>
    <w:rsid w:val="00C47CED"/>
    <w:rsid w:val="00C50B3F"/>
    <w:rsid w:val="00C51100"/>
    <w:rsid w:val="00C52071"/>
    <w:rsid w:val="00C551AF"/>
    <w:rsid w:val="00C564E0"/>
    <w:rsid w:val="00C604F8"/>
    <w:rsid w:val="00C60BF0"/>
    <w:rsid w:val="00C627BD"/>
    <w:rsid w:val="00C63551"/>
    <w:rsid w:val="00C70E04"/>
    <w:rsid w:val="00C85D28"/>
    <w:rsid w:val="00C87B6A"/>
    <w:rsid w:val="00C902F4"/>
    <w:rsid w:val="00C91240"/>
    <w:rsid w:val="00C94ED0"/>
    <w:rsid w:val="00C95859"/>
    <w:rsid w:val="00CA164D"/>
    <w:rsid w:val="00CA1A6E"/>
    <w:rsid w:val="00CA1E33"/>
    <w:rsid w:val="00CA783F"/>
    <w:rsid w:val="00CB3C7D"/>
    <w:rsid w:val="00CB5B2D"/>
    <w:rsid w:val="00CB6029"/>
    <w:rsid w:val="00CC06B8"/>
    <w:rsid w:val="00CC09D2"/>
    <w:rsid w:val="00CC60B9"/>
    <w:rsid w:val="00CD0F74"/>
    <w:rsid w:val="00CD3F65"/>
    <w:rsid w:val="00CD6CC8"/>
    <w:rsid w:val="00CE4D8C"/>
    <w:rsid w:val="00CF007F"/>
    <w:rsid w:val="00CF0495"/>
    <w:rsid w:val="00CF7FB1"/>
    <w:rsid w:val="00D00675"/>
    <w:rsid w:val="00D014F6"/>
    <w:rsid w:val="00D029C6"/>
    <w:rsid w:val="00D04F16"/>
    <w:rsid w:val="00D05A1F"/>
    <w:rsid w:val="00D05ED2"/>
    <w:rsid w:val="00D103C4"/>
    <w:rsid w:val="00D15E83"/>
    <w:rsid w:val="00D15F93"/>
    <w:rsid w:val="00D17488"/>
    <w:rsid w:val="00D22424"/>
    <w:rsid w:val="00D22B39"/>
    <w:rsid w:val="00D26542"/>
    <w:rsid w:val="00D26556"/>
    <w:rsid w:val="00D30538"/>
    <w:rsid w:val="00D33062"/>
    <w:rsid w:val="00D33494"/>
    <w:rsid w:val="00D35DDE"/>
    <w:rsid w:val="00D37ADD"/>
    <w:rsid w:val="00D4025E"/>
    <w:rsid w:val="00D4281A"/>
    <w:rsid w:val="00D531B9"/>
    <w:rsid w:val="00D6166D"/>
    <w:rsid w:val="00D644E7"/>
    <w:rsid w:val="00D65763"/>
    <w:rsid w:val="00D66C5C"/>
    <w:rsid w:val="00D67109"/>
    <w:rsid w:val="00D6778C"/>
    <w:rsid w:val="00D702B0"/>
    <w:rsid w:val="00D74C5D"/>
    <w:rsid w:val="00D81BD1"/>
    <w:rsid w:val="00D8643D"/>
    <w:rsid w:val="00D93055"/>
    <w:rsid w:val="00D93A62"/>
    <w:rsid w:val="00D94429"/>
    <w:rsid w:val="00D964B1"/>
    <w:rsid w:val="00DA229D"/>
    <w:rsid w:val="00DA398E"/>
    <w:rsid w:val="00DB423B"/>
    <w:rsid w:val="00DB5BD1"/>
    <w:rsid w:val="00DB6F23"/>
    <w:rsid w:val="00DC05B3"/>
    <w:rsid w:val="00DC107A"/>
    <w:rsid w:val="00DC2F79"/>
    <w:rsid w:val="00DC4980"/>
    <w:rsid w:val="00DC7621"/>
    <w:rsid w:val="00DD16B2"/>
    <w:rsid w:val="00DD248B"/>
    <w:rsid w:val="00DD7DDD"/>
    <w:rsid w:val="00DE00AB"/>
    <w:rsid w:val="00DE0826"/>
    <w:rsid w:val="00DE083B"/>
    <w:rsid w:val="00DE0E40"/>
    <w:rsid w:val="00DE3D28"/>
    <w:rsid w:val="00DE4A51"/>
    <w:rsid w:val="00DE4FE6"/>
    <w:rsid w:val="00DE5549"/>
    <w:rsid w:val="00DF0159"/>
    <w:rsid w:val="00DF0AA7"/>
    <w:rsid w:val="00DF191B"/>
    <w:rsid w:val="00DF1FA0"/>
    <w:rsid w:val="00DF22F5"/>
    <w:rsid w:val="00DF249B"/>
    <w:rsid w:val="00DF3DC0"/>
    <w:rsid w:val="00DF5E41"/>
    <w:rsid w:val="00DF6DD1"/>
    <w:rsid w:val="00E0055B"/>
    <w:rsid w:val="00E02507"/>
    <w:rsid w:val="00E02B84"/>
    <w:rsid w:val="00E06ABB"/>
    <w:rsid w:val="00E101A8"/>
    <w:rsid w:val="00E11FCD"/>
    <w:rsid w:val="00E131BE"/>
    <w:rsid w:val="00E15ADC"/>
    <w:rsid w:val="00E2134B"/>
    <w:rsid w:val="00E357DC"/>
    <w:rsid w:val="00E35DEF"/>
    <w:rsid w:val="00E35E86"/>
    <w:rsid w:val="00E36602"/>
    <w:rsid w:val="00E5296B"/>
    <w:rsid w:val="00E548D0"/>
    <w:rsid w:val="00E63C2B"/>
    <w:rsid w:val="00E66CB4"/>
    <w:rsid w:val="00E71D66"/>
    <w:rsid w:val="00E731BB"/>
    <w:rsid w:val="00E74196"/>
    <w:rsid w:val="00E765BF"/>
    <w:rsid w:val="00E76B57"/>
    <w:rsid w:val="00E77715"/>
    <w:rsid w:val="00E77FAB"/>
    <w:rsid w:val="00E8195F"/>
    <w:rsid w:val="00E821DF"/>
    <w:rsid w:val="00E8438C"/>
    <w:rsid w:val="00E84A1F"/>
    <w:rsid w:val="00EA1D17"/>
    <w:rsid w:val="00EA234D"/>
    <w:rsid w:val="00EA57C5"/>
    <w:rsid w:val="00EB1704"/>
    <w:rsid w:val="00EB29D6"/>
    <w:rsid w:val="00EB5F01"/>
    <w:rsid w:val="00EB6B50"/>
    <w:rsid w:val="00EC39B2"/>
    <w:rsid w:val="00EC572F"/>
    <w:rsid w:val="00EC6BCB"/>
    <w:rsid w:val="00ED356B"/>
    <w:rsid w:val="00ED3A65"/>
    <w:rsid w:val="00ED49FB"/>
    <w:rsid w:val="00ED5BB6"/>
    <w:rsid w:val="00ED70B4"/>
    <w:rsid w:val="00ED7BBB"/>
    <w:rsid w:val="00EE074D"/>
    <w:rsid w:val="00EE0A36"/>
    <w:rsid w:val="00EE4EA4"/>
    <w:rsid w:val="00EE535F"/>
    <w:rsid w:val="00EF0D8F"/>
    <w:rsid w:val="00EF265E"/>
    <w:rsid w:val="00EF79EA"/>
    <w:rsid w:val="00F026DD"/>
    <w:rsid w:val="00F07A81"/>
    <w:rsid w:val="00F20B64"/>
    <w:rsid w:val="00F31C0A"/>
    <w:rsid w:val="00F32075"/>
    <w:rsid w:val="00F36DD2"/>
    <w:rsid w:val="00F42AE1"/>
    <w:rsid w:val="00F42D08"/>
    <w:rsid w:val="00F51B79"/>
    <w:rsid w:val="00F535EE"/>
    <w:rsid w:val="00F57738"/>
    <w:rsid w:val="00F601D2"/>
    <w:rsid w:val="00F7200B"/>
    <w:rsid w:val="00F752C9"/>
    <w:rsid w:val="00F818F6"/>
    <w:rsid w:val="00F84B1C"/>
    <w:rsid w:val="00F86E26"/>
    <w:rsid w:val="00F87142"/>
    <w:rsid w:val="00F87684"/>
    <w:rsid w:val="00F911F3"/>
    <w:rsid w:val="00F9473E"/>
    <w:rsid w:val="00FA2F60"/>
    <w:rsid w:val="00FA3F19"/>
    <w:rsid w:val="00FA474E"/>
    <w:rsid w:val="00FA5A74"/>
    <w:rsid w:val="00FA7A8B"/>
    <w:rsid w:val="00FA7CFA"/>
    <w:rsid w:val="00FB0C9A"/>
    <w:rsid w:val="00FB4624"/>
    <w:rsid w:val="00FB4CC6"/>
    <w:rsid w:val="00FB5A4E"/>
    <w:rsid w:val="00FB69CF"/>
    <w:rsid w:val="00FC3F3D"/>
    <w:rsid w:val="00FC4B77"/>
    <w:rsid w:val="00FC4DA6"/>
    <w:rsid w:val="00FD00F0"/>
    <w:rsid w:val="00FD0535"/>
    <w:rsid w:val="00FD4DA2"/>
    <w:rsid w:val="00FD6ABE"/>
    <w:rsid w:val="00FE3243"/>
    <w:rsid w:val="00FE4F94"/>
    <w:rsid w:val="00FF1C3C"/>
    <w:rsid w:val="00FF5375"/>
    <w:rsid w:val="00FF77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5505"/>
    <o:shapelayout v:ext="edit">
      <o:idmap v:ext="edit" data="1"/>
    </o:shapelayout>
  </w:shapeDefaults>
  <w:decimalSymbol w:val="."/>
  <w:listSeparator w:val=";"/>
  <w14:docId w14:val="4A6F518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0B179C"/>
    <w:pPr>
      <w:overflowPunct w:val="0"/>
      <w:autoSpaceDE w:val="0"/>
      <w:autoSpaceDN w:val="0"/>
      <w:adjustRightInd w:val="0"/>
      <w:spacing w:line="259" w:lineRule="auto"/>
      <w:textAlignment w:val="baseline"/>
    </w:pPr>
    <w:rPr>
      <w:rFonts w:ascii="Arial" w:eastAsia="Times New Roman" w:hAnsi="Arial" w:cs="Times New Roman"/>
      <w:sz w:val="22"/>
      <w:szCs w:val="20"/>
      <w:lang w:val="de-CH" w:eastAsia="de-DE"/>
    </w:rPr>
  </w:style>
  <w:style w:type="paragraph" w:styleId="berschrift1">
    <w:name w:val="heading 1"/>
    <w:basedOn w:val="Standard"/>
    <w:next w:val="Standard"/>
    <w:link w:val="berschrift1Zchn"/>
    <w:qFormat/>
    <w:rsid w:val="00EB5F01"/>
    <w:pPr>
      <w:keepNext/>
      <w:keepLines/>
      <w:numPr>
        <w:numId w:val="22"/>
      </w:numPr>
      <w:spacing w:before="240"/>
      <w:ind w:left="737" w:hanging="737"/>
      <w:outlineLvl w:val="0"/>
    </w:pPr>
    <w:rPr>
      <w:rFonts w:eastAsiaTheme="majorEastAsia" w:cstheme="majorBidi"/>
      <w:b/>
      <w:sz w:val="28"/>
      <w:szCs w:val="32"/>
    </w:rPr>
  </w:style>
  <w:style w:type="paragraph" w:styleId="berschrift2">
    <w:name w:val="heading 2"/>
    <w:basedOn w:val="berschrift1"/>
    <w:next w:val="Standard"/>
    <w:link w:val="berschrift2Zchn"/>
    <w:uiPriority w:val="9"/>
    <w:unhideWhenUsed/>
    <w:qFormat/>
    <w:rsid w:val="00EB5F01"/>
    <w:pPr>
      <w:numPr>
        <w:ilvl w:val="1"/>
      </w:numPr>
      <w:ind w:left="737" w:hanging="737"/>
      <w:outlineLvl w:val="1"/>
    </w:pPr>
    <w:rPr>
      <w:sz w:val="22"/>
    </w:rPr>
  </w:style>
  <w:style w:type="paragraph" w:styleId="berschrift3">
    <w:name w:val="heading 3"/>
    <w:basedOn w:val="berschrift2"/>
    <w:next w:val="Standard"/>
    <w:link w:val="berschrift3Zchn"/>
    <w:uiPriority w:val="9"/>
    <w:unhideWhenUsed/>
    <w:qFormat/>
    <w:rsid w:val="00EB5F01"/>
    <w:pPr>
      <w:numPr>
        <w:ilvl w:val="2"/>
      </w:numPr>
      <w:ind w:left="737" w:hanging="737"/>
      <w:outlineLvl w:val="2"/>
    </w:pPr>
  </w:style>
  <w:style w:type="paragraph" w:styleId="berschrift4">
    <w:name w:val="heading 4"/>
    <w:basedOn w:val="Standard"/>
    <w:next w:val="Standard"/>
    <w:link w:val="berschrift4Zchn"/>
    <w:uiPriority w:val="9"/>
    <w:semiHidden/>
    <w:unhideWhenUsed/>
    <w:rsid w:val="008B48E8"/>
    <w:pPr>
      <w:keepNext/>
      <w:keepLines/>
      <w:numPr>
        <w:ilvl w:val="3"/>
        <w:numId w:val="22"/>
      </w:numPr>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8B48E8"/>
    <w:pPr>
      <w:keepNext/>
      <w:keepLines/>
      <w:numPr>
        <w:ilvl w:val="4"/>
        <w:numId w:val="22"/>
      </w:numPr>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8B48E8"/>
    <w:pPr>
      <w:keepNext/>
      <w:keepLines/>
      <w:numPr>
        <w:ilvl w:val="5"/>
        <w:numId w:val="22"/>
      </w:numPr>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8B48E8"/>
    <w:pPr>
      <w:keepNext/>
      <w:keepLines/>
      <w:numPr>
        <w:ilvl w:val="6"/>
        <w:numId w:val="22"/>
      </w:numPr>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8B48E8"/>
    <w:pPr>
      <w:keepNext/>
      <w:keepLines/>
      <w:numPr>
        <w:ilvl w:val="7"/>
        <w:numId w:val="2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8B48E8"/>
    <w:pPr>
      <w:keepNext/>
      <w:keepLines/>
      <w:numPr>
        <w:ilvl w:val="8"/>
        <w:numId w:val="2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E5549"/>
    <w:pPr>
      <w:tabs>
        <w:tab w:val="center" w:pos="4536"/>
        <w:tab w:val="right" w:pos="9072"/>
      </w:tabs>
    </w:pPr>
  </w:style>
  <w:style w:type="character" w:customStyle="1" w:styleId="KopfzeileZchn">
    <w:name w:val="Kopfzeile Zchn"/>
    <w:basedOn w:val="Absatz-Standardschriftart"/>
    <w:link w:val="Kopfzeile"/>
    <w:rsid w:val="00DE5549"/>
    <w:rPr>
      <w:rFonts w:ascii="Arial" w:eastAsia="Times New Roman" w:hAnsi="Arial" w:cs="Times New Roman"/>
      <w:sz w:val="22"/>
      <w:szCs w:val="20"/>
      <w:lang w:eastAsia="de-DE"/>
    </w:rPr>
  </w:style>
  <w:style w:type="paragraph" w:styleId="Fuzeile">
    <w:name w:val="footer"/>
    <w:basedOn w:val="Standard"/>
    <w:link w:val="FuzeileZchn"/>
    <w:rsid w:val="00DE5549"/>
    <w:pPr>
      <w:tabs>
        <w:tab w:val="center" w:pos="4536"/>
        <w:tab w:val="right" w:pos="9072"/>
      </w:tabs>
    </w:pPr>
  </w:style>
  <w:style w:type="character" w:customStyle="1" w:styleId="FuzeileZchn">
    <w:name w:val="Fußzeile Zchn"/>
    <w:basedOn w:val="Absatz-Standardschriftart"/>
    <w:link w:val="Fuzeile"/>
    <w:rsid w:val="00DE5549"/>
    <w:rPr>
      <w:rFonts w:ascii="Arial" w:eastAsia="Times New Roman" w:hAnsi="Arial" w:cs="Times New Roman"/>
      <w:sz w:val="22"/>
      <w:szCs w:val="20"/>
      <w:lang w:eastAsia="de-DE"/>
    </w:rPr>
  </w:style>
  <w:style w:type="table" w:styleId="Tabellenraster">
    <w:name w:val="Table Grid"/>
    <w:basedOn w:val="NormaleTabelle"/>
    <w:uiPriority w:val="39"/>
    <w:rsid w:val="008F6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8017DC"/>
    <w:pPr>
      <w:numPr>
        <w:numId w:val="3"/>
      </w:numPr>
      <w:spacing w:before="240"/>
      <w:contextualSpacing/>
    </w:pPr>
  </w:style>
  <w:style w:type="character" w:customStyle="1" w:styleId="berschrift1Zchn">
    <w:name w:val="Überschrift 1 Zchn"/>
    <w:basedOn w:val="Absatz-Standardschriftart"/>
    <w:link w:val="berschrift1"/>
    <w:rsid w:val="00EB5F01"/>
    <w:rPr>
      <w:rFonts w:ascii="Arial" w:eastAsiaTheme="majorEastAsia" w:hAnsi="Arial" w:cstheme="majorBidi"/>
      <w:b/>
      <w:sz w:val="28"/>
      <w:szCs w:val="32"/>
      <w:lang w:val="de-CH" w:eastAsia="de-DE"/>
    </w:rPr>
  </w:style>
  <w:style w:type="character" w:customStyle="1" w:styleId="berschrift2Zchn">
    <w:name w:val="Überschrift 2 Zchn"/>
    <w:basedOn w:val="Absatz-Standardschriftart"/>
    <w:link w:val="berschrift2"/>
    <w:uiPriority w:val="9"/>
    <w:rsid w:val="00EB5F01"/>
    <w:rPr>
      <w:rFonts w:ascii="Arial" w:eastAsiaTheme="majorEastAsia" w:hAnsi="Arial" w:cstheme="majorBidi"/>
      <w:b/>
      <w:sz w:val="22"/>
      <w:szCs w:val="32"/>
      <w:lang w:val="de-CH" w:eastAsia="de-DE"/>
    </w:rPr>
  </w:style>
  <w:style w:type="paragraph" w:customStyle="1" w:styleId="Formatvorlage1">
    <w:name w:val="Formatvorlage1"/>
    <w:basedOn w:val="berschrift1"/>
    <w:rsid w:val="00FA2F60"/>
  </w:style>
  <w:style w:type="character" w:customStyle="1" w:styleId="berschrift3Zchn">
    <w:name w:val="Überschrift 3 Zchn"/>
    <w:basedOn w:val="Absatz-Standardschriftart"/>
    <w:link w:val="berschrift3"/>
    <w:uiPriority w:val="9"/>
    <w:rsid w:val="00EB5F01"/>
    <w:rPr>
      <w:rFonts w:ascii="Arial" w:eastAsiaTheme="majorEastAsia" w:hAnsi="Arial" w:cstheme="majorBidi"/>
      <w:b/>
      <w:sz w:val="22"/>
      <w:szCs w:val="32"/>
      <w:lang w:val="de-CH" w:eastAsia="de-DE"/>
    </w:rPr>
  </w:style>
  <w:style w:type="character" w:customStyle="1" w:styleId="berschrift4Zchn">
    <w:name w:val="Überschrift 4 Zchn"/>
    <w:basedOn w:val="Absatz-Standardschriftart"/>
    <w:link w:val="berschrift4"/>
    <w:uiPriority w:val="9"/>
    <w:semiHidden/>
    <w:rsid w:val="008B48E8"/>
    <w:rPr>
      <w:rFonts w:asciiTheme="majorHAnsi" w:eastAsiaTheme="majorEastAsia" w:hAnsiTheme="majorHAnsi" w:cstheme="majorBidi"/>
      <w:i/>
      <w:iCs/>
      <w:color w:val="2F5496" w:themeColor="accent1" w:themeShade="BF"/>
      <w:sz w:val="22"/>
      <w:szCs w:val="20"/>
      <w:lang w:eastAsia="de-DE"/>
    </w:rPr>
  </w:style>
  <w:style w:type="character" w:customStyle="1" w:styleId="berschrift5Zchn">
    <w:name w:val="Überschrift 5 Zchn"/>
    <w:basedOn w:val="Absatz-Standardschriftart"/>
    <w:link w:val="berschrift5"/>
    <w:uiPriority w:val="9"/>
    <w:semiHidden/>
    <w:rsid w:val="008B48E8"/>
    <w:rPr>
      <w:rFonts w:asciiTheme="majorHAnsi" w:eastAsiaTheme="majorEastAsia" w:hAnsiTheme="majorHAnsi" w:cstheme="majorBidi"/>
      <w:color w:val="2F5496"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8B48E8"/>
    <w:rPr>
      <w:rFonts w:asciiTheme="majorHAnsi" w:eastAsiaTheme="majorEastAsia" w:hAnsiTheme="majorHAnsi" w:cstheme="majorBidi"/>
      <w:color w:val="1F3763"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8B48E8"/>
    <w:rPr>
      <w:rFonts w:asciiTheme="majorHAnsi" w:eastAsiaTheme="majorEastAsia" w:hAnsiTheme="majorHAnsi" w:cstheme="majorBidi"/>
      <w:i/>
      <w:iCs/>
      <w:color w:val="1F3763" w:themeColor="accent1" w:themeShade="7F"/>
      <w:sz w:val="22"/>
      <w:szCs w:val="20"/>
      <w:lang w:eastAsia="de-DE"/>
    </w:rPr>
  </w:style>
  <w:style w:type="paragraph" w:customStyle="1" w:styleId="NumerierungHierarchie2">
    <w:name w:val="Numerierung_Hierarchie2"/>
    <w:basedOn w:val="Standard"/>
    <w:rsid w:val="00B83A5D"/>
    <w:pPr>
      <w:numPr>
        <w:ilvl w:val="1"/>
        <w:numId w:val="2"/>
      </w:numPr>
    </w:pPr>
  </w:style>
  <w:style w:type="character" w:customStyle="1" w:styleId="berschrift8Zchn">
    <w:name w:val="Überschrift 8 Zchn"/>
    <w:basedOn w:val="Absatz-Standardschriftart"/>
    <w:link w:val="berschrift8"/>
    <w:uiPriority w:val="9"/>
    <w:semiHidden/>
    <w:rsid w:val="008B48E8"/>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8B48E8"/>
    <w:rPr>
      <w:rFonts w:asciiTheme="majorHAnsi" w:eastAsiaTheme="majorEastAsia" w:hAnsiTheme="majorHAnsi" w:cstheme="majorBidi"/>
      <w:i/>
      <w:iCs/>
      <w:color w:val="272727" w:themeColor="text1" w:themeTint="D8"/>
      <w:sz w:val="21"/>
      <w:szCs w:val="21"/>
      <w:lang w:eastAsia="de-DE"/>
    </w:rPr>
  </w:style>
  <w:style w:type="paragraph" w:customStyle="1" w:styleId="Absatz1Ebene">
    <w:name w:val="Absatz 1. Ebene"/>
    <w:basedOn w:val="Listenabsatz"/>
    <w:link w:val="Absatz1EbeneZchn"/>
    <w:qFormat/>
    <w:rsid w:val="00EB5F01"/>
    <w:pPr>
      <w:numPr>
        <w:numId w:val="4"/>
      </w:numPr>
      <w:contextualSpacing w:val="0"/>
    </w:pPr>
  </w:style>
  <w:style w:type="character" w:customStyle="1" w:styleId="ListenabsatzZchn">
    <w:name w:val="Listenabsatz Zchn"/>
    <w:basedOn w:val="Absatz-Standardschriftart"/>
    <w:link w:val="Listenabsatz"/>
    <w:uiPriority w:val="34"/>
    <w:rsid w:val="006B190D"/>
    <w:rPr>
      <w:rFonts w:ascii="Arial" w:eastAsia="Times New Roman" w:hAnsi="Arial" w:cs="Times New Roman"/>
      <w:sz w:val="22"/>
      <w:szCs w:val="20"/>
      <w:lang w:eastAsia="de-DE"/>
    </w:rPr>
  </w:style>
  <w:style w:type="character" w:customStyle="1" w:styleId="Absatz1EbeneZchn">
    <w:name w:val="Absatz 1. Ebene Zchn"/>
    <w:basedOn w:val="ListenabsatzZchn"/>
    <w:link w:val="Absatz1Ebene"/>
    <w:rsid w:val="00EB5F01"/>
    <w:rPr>
      <w:rFonts w:ascii="Arial" w:eastAsia="Times New Roman" w:hAnsi="Arial" w:cs="Times New Roman"/>
      <w:sz w:val="22"/>
      <w:szCs w:val="20"/>
      <w:lang w:val="de-CH" w:eastAsia="de-DE"/>
    </w:rPr>
  </w:style>
  <w:style w:type="paragraph" w:customStyle="1" w:styleId="Absatz2Ebene">
    <w:name w:val="Absatz 2. Ebene"/>
    <w:basedOn w:val="Listenabsatz"/>
    <w:link w:val="Absatz2EbeneZchn"/>
    <w:qFormat/>
    <w:rsid w:val="00EB5F01"/>
    <w:pPr>
      <w:numPr>
        <w:ilvl w:val="1"/>
        <w:numId w:val="4"/>
      </w:numPr>
      <w:spacing w:before="120"/>
      <w:ind w:left="788" w:hanging="431"/>
      <w:contextualSpacing w:val="0"/>
    </w:pPr>
  </w:style>
  <w:style w:type="character" w:customStyle="1" w:styleId="Absatz2EbeneZchn">
    <w:name w:val="Absatz 2. Ebene Zchn"/>
    <w:basedOn w:val="ListenabsatzZchn"/>
    <w:link w:val="Absatz2Ebene"/>
    <w:rsid w:val="00EB5F01"/>
    <w:rPr>
      <w:rFonts w:ascii="Arial" w:eastAsia="Times New Roman" w:hAnsi="Arial" w:cs="Times New Roman"/>
      <w:sz w:val="22"/>
      <w:szCs w:val="20"/>
      <w:lang w:val="de-CH" w:eastAsia="de-DE"/>
    </w:rPr>
  </w:style>
  <w:style w:type="character" w:styleId="Hyperlink">
    <w:name w:val="Hyperlink"/>
    <w:basedOn w:val="Absatz-Standardschriftart"/>
    <w:uiPriority w:val="99"/>
    <w:unhideWhenUsed/>
    <w:rsid w:val="00337EF2"/>
    <w:rPr>
      <w:color w:val="0563C1" w:themeColor="hyperlink"/>
      <w:u w:val="single"/>
    </w:rPr>
  </w:style>
  <w:style w:type="character" w:styleId="NichtaufgelsteErwhnung">
    <w:name w:val="Unresolved Mention"/>
    <w:basedOn w:val="Absatz-Standardschriftart"/>
    <w:uiPriority w:val="99"/>
    <w:rsid w:val="00337EF2"/>
    <w:rPr>
      <w:color w:val="605E5C"/>
      <w:shd w:val="clear" w:color="auto" w:fill="E1DFDD"/>
    </w:rPr>
  </w:style>
  <w:style w:type="paragraph" w:customStyle="1" w:styleId="Auflistung">
    <w:name w:val="Auflistung"/>
    <w:basedOn w:val="Listenabsatz"/>
    <w:link w:val="AuflistungZchn"/>
    <w:qFormat/>
    <w:rsid w:val="00EB5F01"/>
    <w:pPr>
      <w:numPr>
        <w:numId w:val="1"/>
      </w:numPr>
      <w:spacing w:before="0"/>
      <w:ind w:left="357" w:hanging="357"/>
    </w:pPr>
  </w:style>
  <w:style w:type="character" w:customStyle="1" w:styleId="AuflistungZchn">
    <w:name w:val="Auflistung Zchn"/>
    <w:basedOn w:val="ListenabsatzZchn"/>
    <w:link w:val="Auflistung"/>
    <w:rsid w:val="00EB5F01"/>
    <w:rPr>
      <w:rFonts w:ascii="Arial" w:eastAsia="Times New Roman" w:hAnsi="Arial" w:cs="Times New Roman"/>
      <w:sz w:val="22"/>
      <w:szCs w:val="20"/>
      <w:lang w:val="de-CH" w:eastAsia="de-DE"/>
    </w:rPr>
  </w:style>
  <w:style w:type="character" w:styleId="Fett">
    <w:name w:val="Strong"/>
    <w:basedOn w:val="Absatz-Standardschriftart"/>
    <w:uiPriority w:val="22"/>
    <w:qFormat/>
    <w:rsid w:val="00A21764"/>
    <w:rPr>
      <w:rFonts w:ascii="Arial" w:hAnsi="Arial"/>
      <w:b/>
      <w:bCs/>
      <w:caps w:val="0"/>
      <w:smallCaps w:val="0"/>
      <w:strike w:val="0"/>
      <w:dstrike w:val="0"/>
      <w:vanish w:val="0"/>
      <w:sz w:val="22"/>
      <w:vertAlign w:val="baseline"/>
    </w:rPr>
  </w:style>
  <w:style w:type="paragraph" w:styleId="Titel">
    <w:name w:val="Title"/>
    <w:basedOn w:val="Standard"/>
    <w:next w:val="Standard"/>
    <w:link w:val="TitelZchn"/>
    <w:uiPriority w:val="10"/>
    <w:qFormat/>
    <w:rsid w:val="00EB5F01"/>
    <w:pPr>
      <w:spacing w:before="240"/>
      <w:contextualSpacing/>
    </w:pPr>
    <w:rPr>
      <w:rFonts w:eastAsiaTheme="majorEastAsia" w:cstheme="majorBidi"/>
      <w:b/>
      <w:spacing w:val="-10"/>
      <w:kern w:val="28"/>
      <w:sz w:val="36"/>
      <w:szCs w:val="56"/>
    </w:rPr>
  </w:style>
  <w:style w:type="character" w:customStyle="1" w:styleId="TitelZchn">
    <w:name w:val="Titel Zchn"/>
    <w:basedOn w:val="Absatz-Standardschriftart"/>
    <w:link w:val="Titel"/>
    <w:uiPriority w:val="10"/>
    <w:rsid w:val="00EB5F01"/>
    <w:rPr>
      <w:rFonts w:ascii="Arial" w:eastAsiaTheme="majorEastAsia" w:hAnsi="Arial" w:cstheme="majorBidi"/>
      <w:b/>
      <w:spacing w:val="-10"/>
      <w:kern w:val="28"/>
      <w:sz w:val="36"/>
      <w:szCs w:val="56"/>
      <w:lang w:val="de-CH" w:eastAsia="de-DE"/>
    </w:rPr>
  </w:style>
  <w:style w:type="paragraph" w:customStyle="1" w:styleId="berschrift1Rmisch">
    <w:name w:val="Überschrift 1 (Römisch)"/>
    <w:basedOn w:val="berschrift1"/>
    <w:qFormat/>
    <w:rsid w:val="00EB5F01"/>
    <w:pPr>
      <w:numPr>
        <w:numId w:val="11"/>
      </w:numPr>
      <w:ind w:left="737" w:hanging="737"/>
    </w:pPr>
    <w:rPr>
      <w:sz w:val="32"/>
    </w:rPr>
  </w:style>
  <w:style w:type="character" w:styleId="BesuchterLink">
    <w:name w:val="FollowedHyperlink"/>
    <w:basedOn w:val="Absatz-Standardschriftart"/>
    <w:uiPriority w:val="99"/>
    <w:semiHidden/>
    <w:unhideWhenUsed/>
    <w:rsid w:val="00BC616A"/>
    <w:rPr>
      <w:color w:val="954F72" w:themeColor="followedHyperlink"/>
      <w:u w:val="single"/>
    </w:rPr>
  </w:style>
  <w:style w:type="character" w:styleId="Platzhaltertext">
    <w:name w:val="Placeholder Text"/>
    <w:basedOn w:val="Absatz-Standardschriftart"/>
    <w:uiPriority w:val="99"/>
    <w:semiHidden/>
    <w:rsid w:val="00BB67EE"/>
    <w:rPr>
      <w:color w:val="666666"/>
    </w:rPr>
  </w:style>
  <w:style w:type="paragraph" w:customStyle="1" w:styleId="Platzhalter">
    <w:name w:val="Platzhalter"/>
    <w:basedOn w:val="Standard"/>
    <w:link w:val="PlatzhalterZchn"/>
    <w:qFormat/>
    <w:rsid w:val="002C6732"/>
    <w:rPr>
      <w:color w:val="00B050"/>
    </w:rPr>
  </w:style>
  <w:style w:type="character" w:customStyle="1" w:styleId="PlatzhalterZchn">
    <w:name w:val="Platzhalter Zchn"/>
    <w:basedOn w:val="Absatz-Standardschriftart"/>
    <w:link w:val="Platzhalter"/>
    <w:rsid w:val="002C6732"/>
    <w:rPr>
      <w:rFonts w:ascii="Arial" w:eastAsia="Times New Roman" w:hAnsi="Arial" w:cs="Times New Roman"/>
      <w:color w:val="00B050"/>
      <w:sz w:val="22"/>
      <w:szCs w:val="20"/>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565447">
      <w:bodyDiv w:val="1"/>
      <w:marLeft w:val="0"/>
      <w:marRight w:val="0"/>
      <w:marTop w:val="0"/>
      <w:marBottom w:val="0"/>
      <w:divBdr>
        <w:top w:val="none" w:sz="0" w:space="0" w:color="auto"/>
        <w:left w:val="none" w:sz="0" w:space="0" w:color="auto"/>
        <w:bottom w:val="none" w:sz="0" w:space="0" w:color="auto"/>
        <w:right w:val="none" w:sz="0" w:space="0" w:color="auto"/>
      </w:divBdr>
    </w:div>
    <w:div w:id="880018744">
      <w:bodyDiv w:val="1"/>
      <w:marLeft w:val="0"/>
      <w:marRight w:val="0"/>
      <w:marTop w:val="0"/>
      <w:marBottom w:val="0"/>
      <w:divBdr>
        <w:top w:val="none" w:sz="0" w:space="0" w:color="auto"/>
        <w:left w:val="none" w:sz="0" w:space="0" w:color="auto"/>
        <w:bottom w:val="none" w:sz="0" w:space="0" w:color="auto"/>
        <w:right w:val="none" w:sz="0" w:space="0" w:color="auto"/>
      </w:divBdr>
    </w:div>
    <w:div w:id="20560770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dlex.admin.ch/eli/cc/2021/384/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881FAFA89AA4A4CB8F18BBB0DA76F55"/>
        <w:category>
          <w:name w:val="Allgemein"/>
          <w:gallery w:val="placeholder"/>
        </w:category>
        <w:types>
          <w:type w:val="bbPlcHdr"/>
        </w:types>
        <w:behaviors>
          <w:behavior w:val="content"/>
        </w:behaviors>
        <w:guid w:val="{84CC1A71-685C-4703-A637-2DE7366B300A}"/>
      </w:docPartPr>
      <w:docPartBody>
        <w:p w:rsidR="000F12E2" w:rsidRDefault="002F0A05" w:rsidP="002F0A05">
          <w:pPr>
            <w:pStyle w:val="F881FAFA89AA4A4CB8F18BBB0DA76F55"/>
          </w:pPr>
          <w:r w:rsidRPr="00737072">
            <w:rPr>
              <w:rStyle w:val="Platzhaltertext"/>
              <w:rFonts w:eastAsiaTheme="minorHAnsi"/>
              <w:sz w:val="16"/>
              <w:szCs w:val="16"/>
              <w:shd w:val="clear" w:color="auto" w:fill="FAE2D5" w:themeFill="accent2" w:themeFillTint="33"/>
            </w:rPr>
            <w:t>Baubehörde eingeben</w:t>
          </w:r>
        </w:p>
      </w:docPartBody>
    </w:docPart>
    <w:docPart>
      <w:docPartPr>
        <w:name w:val="450042231DB045B6B81A84A546D3040D"/>
        <w:category>
          <w:name w:val="Allgemein"/>
          <w:gallery w:val="placeholder"/>
        </w:category>
        <w:types>
          <w:type w:val="bbPlcHdr"/>
        </w:types>
        <w:behaviors>
          <w:behavior w:val="content"/>
        </w:behaviors>
        <w:guid w:val="{4D934DE8-B30C-4E8D-B2CE-8A36F17C58A1}"/>
      </w:docPartPr>
      <w:docPartBody>
        <w:p w:rsidR="00B16380" w:rsidRDefault="002F0A05" w:rsidP="002F0A05">
          <w:pPr>
            <w:pStyle w:val="450042231DB045B6B81A84A546D3040D"/>
          </w:pPr>
          <w:r w:rsidRPr="00145473">
            <w:rPr>
              <w:rStyle w:val="Platzhaltertext"/>
              <w:rFonts w:eastAsiaTheme="minorHAnsi"/>
              <w:sz w:val="18"/>
              <w:szCs w:val="18"/>
              <w:shd w:val="clear" w:color="auto" w:fill="FAE2D5" w:themeFill="accent2" w:themeFillTint="33"/>
            </w:rPr>
            <w:t>Baubehörde eingeben</w:t>
          </w:r>
        </w:p>
      </w:docPartBody>
    </w:docPart>
    <w:docPart>
      <w:docPartPr>
        <w:name w:val="464B0A5A5B1947B1A8D29A7DF5782E7E"/>
        <w:category>
          <w:name w:val="Allgemein"/>
          <w:gallery w:val="placeholder"/>
        </w:category>
        <w:types>
          <w:type w:val="bbPlcHdr"/>
        </w:types>
        <w:behaviors>
          <w:behavior w:val="content"/>
        </w:behaviors>
        <w:guid w:val="{B7386D31-4B40-4B9F-9A99-3D695403132B}"/>
      </w:docPartPr>
      <w:docPartBody>
        <w:p w:rsidR="00F73624" w:rsidRDefault="002F0A05" w:rsidP="002F0A05">
          <w:pPr>
            <w:pStyle w:val="464B0A5A5B1947B1A8D29A7DF5782E7E1"/>
          </w:pPr>
          <w:r w:rsidRPr="00107891">
            <w:rPr>
              <w:rFonts w:eastAsiaTheme="minorHAnsi"/>
              <w:shd w:val="clear" w:color="auto" w:fill="FAE2D5" w:themeFill="accent2" w:themeFillTint="33"/>
            </w:rPr>
            <w:t>Name</w:t>
          </w:r>
          <w:r>
            <w:rPr>
              <w:rFonts w:eastAsiaTheme="minorHAnsi"/>
              <w:shd w:val="clear" w:color="auto" w:fill="FAE2D5" w:themeFill="accent2" w:themeFillTint="33"/>
            </w:rPr>
            <w:t>, Funktion</w:t>
          </w:r>
          <w:r w:rsidRPr="00107891">
            <w:rPr>
              <w:rFonts w:eastAsiaTheme="minorHAnsi"/>
              <w:shd w:val="clear" w:color="auto" w:fill="FAE2D5" w:themeFill="accent2" w:themeFillTint="33"/>
            </w:rPr>
            <w:t xml:space="preserve"> eingeben</w:t>
          </w:r>
        </w:p>
      </w:docPartBody>
    </w:docPart>
    <w:docPart>
      <w:docPartPr>
        <w:name w:val="056D60FC2221499FA3DD6014D5E1A5BA"/>
        <w:category>
          <w:name w:val="Allgemein"/>
          <w:gallery w:val="placeholder"/>
        </w:category>
        <w:types>
          <w:type w:val="bbPlcHdr"/>
        </w:types>
        <w:behaviors>
          <w:behavior w:val="content"/>
        </w:behaviors>
        <w:guid w:val="{7D76453D-A437-40C5-91FC-71E90EC31BF6}"/>
      </w:docPartPr>
      <w:docPartBody>
        <w:p w:rsidR="00F35471" w:rsidRDefault="00F35471" w:rsidP="00F35471">
          <w:pPr>
            <w:pStyle w:val="056D60FC2221499FA3DD6014D5E1A5BA"/>
          </w:pPr>
          <w:r w:rsidRPr="009F00FC">
            <w:rPr>
              <w:rFonts w:eastAsiaTheme="minorHAnsi"/>
              <w:shd w:val="clear" w:color="auto" w:fill="FAE2D5" w:themeFill="accent2" w:themeFillTint="33"/>
            </w:rPr>
            <w:t>B</w:t>
          </w:r>
          <w:r>
            <w:rPr>
              <w:rFonts w:eastAsiaTheme="minorHAnsi"/>
              <w:shd w:val="clear" w:color="auto" w:fill="FAE2D5" w:themeFill="accent2" w:themeFillTint="33"/>
            </w:rPr>
            <w:t>eschluss</w:t>
          </w:r>
          <w:r w:rsidRPr="009F00FC">
            <w:rPr>
              <w:rFonts w:eastAsiaTheme="minorHAnsi"/>
              <w:shd w:val="clear" w:color="auto" w:fill="FAE2D5" w:themeFill="accent2" w:themeFillTint="33"/>
            </w:rPr>
            <w:t>behörde eingeben</w:t>
          </w:r>
        </w:p>
      </w:docPartBody>
    </w:docPart>
    <w:docPart>
      <w:docPartPr>
        <w:name w:val="F8BA6B9A727743BFB05AB8AA8D078E32"/>
        <w:category>
          <w:name w:val="Allgemein"/>
          <w:gallery w:val="placeholder"/>
        </w:category>
        <w:types>
          <w:type w:val="bbPlcHdr"/>
        </w:types>
        <w:behaviors>
          <w:behavior w:val="content"/>
        </w:behaviors>
        <w:guid w:val="{61249C67-026E-4AD5-8499-448CB7457F2E}"/>
      </w:docPartPr>
      <w:docPartBody>
        <w:p w:rsidR="00F35471" w:rsidRDefault="00F35471" w:rsidP="00F35471">
          <w:pPr>
            <w:pStyle w:val="F8BA6B9A727743BFB05AB8AA8D078E32"/>
          </w:pPr>
          <w:r w:rsidRPr="009F00FC">
            <w:rPr>
              <w:rFonts w:eastAsiaTheme="minorHAnsi"/>
              <w:shd w:val="clear" w:color="auto" w:fill="FAE2D5" w:themeFill="accent2" w:themeFillTint="33"/>
            </w:rPr>
            <w:t>B</w:t>
          </w:r>
          <w:r>
            <w:rPr>
              <w:rFonts w:eastAsiaTheme="minorHAnsi"/>
              <w:shd w:val="clear" w:color="auto" w:fill="FAE2D5" w:themeFill="accent2" w:themeFillTint="33"/>
            </w:rPr>
            <w:t>eschluss</w:t>
          </w:r>
          <w:r w:rsidRPr="009F00FC">
            <w:rPr>
              <w:rFonts w:eastAsiaTheme="minorHAnsi"/>
              <w:shd w:val="clear" w:color="auto" w:fill="FAE2D5" w:themeFill="accent2" w:themeFillTint="33"/>
            </w:rPr>
            <w:t>behörde eingeben</w:t>
          </w:r>
        </w:p>
      </w:docPartBody>
    </w:docPart>
    <w:docPart>
      <w:docPartPr>
        <w:name w:val="890DB7FA4DDD4C2380CEE8959812FDC9"/>
        <w:category>
          <w:name w:val="Allgemein"/>
          <w:gallery w:val="placeholder"/>
        </w:category>
        <w:types>
          <w:type w:val="bbPlcHdr"/>
        </w:types>
        <w:behaviors>
          <w:behavior w:val="content"/>
        </w:behaviors>
        <w:guid w:val="{1A5EBF4E-1444-4747-AC74-0F0EE6A9E859}"/>
      </w:docPartPr>
      <w:docPartBody>
        <w:p w:rsidR="00F35471" w:rsidRDefault="00F35471" w:rsidP="00F35471">
          <w:pPr>
            <w:pStyle w:val="890DB7FA4DDD4C2380CEE8959812FDC9"/>
          </w:pPr>
          <w:r w:rsidRPr="009F00FC">
            <w:rPr>
              <w:rFonts w:eastAsiaTheme="minorHAnsi"/>
              <w:shd w:val="clear" w:color="auto" w:fill="FAE2D5" w:themeFill="accent2" w:themeFillTint="33"/>
            </w:rPr>
            <w:t>B</w:t>
          </w:r>
          <w:r>
            <w:rPr>
              <w:rFonts w:eastAsiaTheme="minorHAnsi"/>
              <w:shd w:val="clear" w:color="auto" w:fill="FAE2D5" w:themeFill="accent2" w:themeFillTint="33"/>
            </w:rPr>
            <w:t>eschluss</w:t>
          </w:r>
          <w:r w:rsidRPr="009F00FC">
            <w:rPr>
              <w:rFonts w:eastAsiaTheme="minorHAnsi"/>
              <w:shd w:val="clear" w:color="auto" w:fill="FAE2D5" w:themeFill="accent2" w:themeFillTint="33"/>
            </w:rPr>
            <w:t>behörde eingeben</w:t>
          </w:r>
        </w:p>
      </w:docPartBody>
    </w:docPart>
    <w:docPart>
      <w:docPartPr>
        <w:name w:val="DefaultPlaceholder_-1854013440"/>
        <w:category>
          <w:name w:val="Allgemein"/>
          <w:gallery w:val="placeholder"/>
        </w:category>
        <w:types>
          <w:type w:val="bbPlcHdr"/>
        </w:types>
        <w:behaviors>
          <w:behavior w:val="content"/>
        </w:behaviors>
        <w:guid w:val="{9409C365-3BD5-4FA4-ADCB-0DEE0EB2D08B}"/>
      </w:docPartPr>
      <w:docPartBody>
        <w:p w:rsidR="00F35471" w:rsidRDefault="00F35471">
          <w:r w:rsidRPr="00303D82">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44B"/>
    <w:rsid w:val="000512CE"/>
    <w:rsid w:val="000F12E2"/>
    <w:rsid w:val="001D25E1"/>
    <w:rsid w:val="00234149"/>
    <w:rsid w:val="002B1E5F"/>
    <w:rsid w:val="002F0A05"/>
    <w:rsid w:val="003A1593"/>
    <w:rsid w:val="00410DCC"/>
    <w:rsid w:val="00416286"/>
    <w:rsid w:val="004C362D"/>
    <w:rsid w:val="00554B56"/>
    <w:rsid w:val="00597F52"/>
    <w:rsid w:val="005A39AE"/>
    <w:rsid w:val="005D6B30"/>
    <w:rsid w:val="00603AED"/>
    <w:rsid w:val="0061129B"/>
    <w:rsid w:val="0065395C"/>
    <w:rsid w:val="008D029F"/>
    <w:rsid w:val="00942C36"/>
    <w:rsid w:val="009E7C9E"/>
    <w:rsid w:val="00A1545E"/>
    <w:rsid w:val="00A72942"/>
    <w:rsid w:val="00B06F10"/>
    <w:rsid w:val="00B16380"/>
    <w:rsid w:val="00B729D0"/>
    <w:rsid w:val="00BA1277"/>
    <w:rsid w:val="00BE2C32"/>
    <w:rsid w:val="00C3244B"/>
    <w:rsid w:val="00D929A2"/>
    <w:rsid w:val="00DD3AD4"/>
    <w:rsid w:val="00DF1FA0"/>
    <w:rsid w:val="00E26943"/>
    <w:rsid w:val="00EF0D8F"/>
    <w:rsid w:val="00F22F0C"/>
    <w:rsid w:val="00F35471"/>
    <w:rsid w:val="00F7362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CH" w:eastAsia="de-CH"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35471"/>
    <w:rPr>
      <w:color w:val="666666"/>
    </w:rPr>
  </w:style>
  <w:style w:type="paragraph" w:customStyle="1" w:styleId="450042231DB045B6B81A84A546D3040D">
    <w:name w:val="450042231DB045B6B81A84A546D3040D"/>
    <w:rsid w:val="002F0A05"/>
    <w:pPr>
      <w:overflowPunct w:val="0"/>
      <w:autoSpaceDE w:val="0"/>
      <w:autoSpaceDN w:val="0"/>
      <w:adjustRightInd w:val="0"/>
      <w:spacing w:after="0" w:line="259" w:lineRule="auto"/>
      <w:textAlignment w:val="baseline"/>
    </w:pPr>
    <w:rPr>
      <w:rFonts w:ascii="Arial" w:eastAsia="Times New Roman" w:hAnsi="Arial" w:cs="Times New Roman"/>
      <w:kern w:val="0"/>
      <w:sz w:val="22"/>
      <w:szCs w:val="20"/>
      <w:lang w:eastAsia="de-DE"/>
      <w14:ligatures w14:val="none"/>
    </w:rPr>
  </w:style>
  <w:style w:type="paragraph" w:customStyle="1" w:styleId="464B0A5A5B1947B1A8D29A7DF5782E7E1">
    <w:name w:val="464B0A5A5B1947B1A8D29A7DF5782E7E1"/>
    <w:rsid w:val="002F0A05"/>
    <w:pPr>
      <w:overflowPunct w:val="0"/>
      <w:autoSpaceDE w:val="0"/>
      <w:autoSpaceDN w:val="0"/>
      <w:adjustRightInd w:val="0"/>
      <w:spacing w:after="0" w:line="259" w:lineRule="auto"/>
      <w:textAlignment w:val="baseline"/>
    </w:pPr>
    <w:rPr>
      <w:rFonts w:ascii="Arial" w:eastAsia="Times New Roman" w:hAnsi="Arial" w:cs="Times New Roman"/>
      <w:kern w:val="0"/>
      <w:sz w:val="22"/>
      <w:szCs w:val="20"/>
      <w:lang w:eastAsia="de-DE"/>
      <w14:ligatures w14:val="none"/>
    </w:rPr>
  </w:style>
  <w:style w:type="paragraph" w:customStyle="1" w:styleId="F881FAFA89AA4A4CB8F18BBB0DA76F55">
    <w:name w:val="F881FAFA89AA4A4CB8F18BBB0DA76F55"/>
    <w:rsid w:val="002F0A05"/>
    <w:pPr>
      <w:overflowPunct w:val="0"/>
      <w:autoSpaceDE w:val="0"/>
      <w:autoSpaceDN w:val="0"/>
      <w:adjustRightInd w:val="0"/>
      <w:spacing w:after="0" w:line="259" w:lineRule="auto"/>
      <w:textAlignment w:val="baseline"/>
    </w:pPr>
    <w:rPr>
      <w:rFonts w:ascii="Arial" w:eastAsia="Times New Roman" w:hAnsi="Arial" w:cs="Times New Roman"/>
      <w:kern w:val="0"/>
      <w:sz w:val="22"/>
      <w:szCs w:val="20"/>
      <w:lang w:eastAsia="de-DE"/>
      <w14:ligatures w14:val="none"/>
    </w:rPr>
  </w:style>
  <w:style w:type="paragraph" w:customStyle="1" w:styleId="056D60FC2221499FA3DD6014D5E1A5BA">
    <w:name w:val="056D60FC2221499FA3DD6014D5E1A5BA"/>
    <w:rsid w:val="00F35471"/>
  </w:style>
  <w:style w:type="paragraph" w:customStyle="1" w:styleId="F8BA6B9A727743BFB05AB8AA8D078E32">
    <w:name w:val="F8BA6B9A727743BFB05AB8AA8D078E32"/>
    <w:rsid w:val="00F35471"/>
  </w:style>
  <w:style w:type="paragraph" w:customStyle="1" w:styleId="890DB7FA4DDD4C2380CEE8959812FDC9">
    <w:name w:val="890DB7FA4DDD4C2380CEE8959812FDC9"/>
    <w:rsid w:val="00F354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C7E6C-C6A8-42F9-87AB-F6C5CF7DA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712</Words>
  <Characters>4492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Geschäftsbrief Vorlage</vt:lpstr>
    </vt:vector>
  </TitlesOfParts>
  <Manager/>
  <Company>https://Briefvorlagen.ch</Company>
  <LinksUpToDate>false</LinksUpToDate>
  <CharactersWithSpaces>5194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Geschäftsbrief Vorlage</dc:title>
  <dc:subject/>
  <dc:creator>https://Briefvorlagen.ch</dc:creator>
  <cp:keywords/>
  <dc:description>https://Briefvorlagen.ch
Geschäftsbrief Vorlage</dc:description>
  <cp:lastModifiedBy>Mueller Daniel AGI</cp:lastModifiedBy>
  <cp:revision>823</cp:revision>
  <cp:lastPrinted>2023-12-21T09:58:00Z</cp:lastPrinted>
  <dcterms:created xsi:type="dcterms:W3CDTF">2017-03-26T09:37:00Z</dcterms:created>
  <dcterms:modified xsi:type="dcterms:W3CDTF">2024-09-24T15:51:00Z</dcterms:modified>
  <cp:category/>
</cp:coreProperties>
</file>