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6"/>
        <w:gridCol w:w="3969"/>
      </w:tblGrid>
      <w:tr w:rsidR="00305111" w14:paraId="6BE461F8" w14:textId="77777777" w:rsidTr="00FA5E12">
        <w:trPr>
          <w:trHeight w:hRule="exact" w:val="1588"/>
        </w:trPr>
        <w:tc>
          <w:tcPr>
            <w:tcW w:w="5376" w:type="dxa"/>
            <w:tcMar>
              <w:top w:w="57" w:type="dxa"/>
              <w:bottom w:w="57" w:type="dxa"/>
            </w:tcMar>
          </w:tcPr>
          <w:p w14:paraId="582242BD" w14:textId="77777777" w:rsidR="00D94429" w:rsidRPr="002C6732" w:rsidRDefault="00D94429" w:rsidP="00D94429">
            <w:pPr>
              <w:pStyle w:val="Platzhalter"/>
              <w:rPr>
                <w:b/>
                <w:bCs/>
              </w:rPr>
            </w:pPr>
            <w:proofErr w:type="gramStart"/>
            <w:r w:rsidRPr="002C6732">
              <w:rPr>
                <w:b/>
                <w:bCs/>
              </w:rPr>
              <w:t>{{ LEITBEHOERDE</w:t>
            </w:r>
            <w:proofErr w:type="gramEnd"/>
            <w:r w:rsidRPr="002C6732">
              <w:rPr>
                <w:b/>
                <w:bCs/>
              </w:rPr>
              <w:t>_NAME }}</w:t>
            </w:r>
          </w:p>
          <w:sdt>
            <w:sdtPr>
              <w:rPr>
                <w:sz w:val="18"/>
                <w:szCs w:val="18"/>
              </w:rPr>
              <w:id w:val="9967708"/>
              <w:placeholder>
                <w:docPart w:val="450042231DB045B6B81A84A546D3040D"/>
              </w:placeholder>
              <w:showingPlcHdr/>
            </w:sdtPr>
            <w:sdtEndPr/>
            <w:sdtContent>
              <w:p w14:paraId="35672E38" w14:textId="77777777" w:rsidR="00D94429" w:rsidRPr="002C6732" w:rsidRDefault="00D94429" w:rsidP="00D94429">
                <w:pPr>
                  <w:rPr>
                    <w:sz w:val="18"/>
                    <w:szCs w:val="18"/>
                  </w:rPr>
                </w:pPr>
                <w:r w:rsidRPr="00145473">
                  <w:rPr>
                    <w:rStyle w:val="Platzhaltertext"/>
                    <w:rFonts w:eastAsiaTheme="minorHAnsi"/>
                    <w:color w:val="auto"/>
                    <w:sz w:val="18"/>
                    <w:szCs w:val="18"/>
                    <w:shd w:val="clear" w:color="auto" w:fill="FBE4D5" w:themeFill="accent2" w:themeFillTint="33"/>
                  </w:rPr>
                  <w:t>Baubehörde eingeben</w:t>
                </w:r>
              </w:p>
            </w:sdtContent>
          </w:sdt>
          <w:p w14:paraId="5264E0DA" w14:textId="77777777" w:rsidR="00D94429" w:rsidRPr="002C6732" w:rsidRDefault="00D94429" w:rsidP="00D94429">
            <w:pPr>
              <w:pStyle w:val="Platzhalter"/>
              <w:rPr>
                <w:sz w:val="18"/>
                <w:szCs w:val="18"/>
              </w:rPr>
            </w:pPr>
            <w:proofErr w:type="gramStart"/>
            <w:r w:rsidRPr="002C6732">
              <w:rPr>
                <w:sz w:val="18"/>
                <w:szCs w:val="18"/>
              </w:rPr>
              <w:t>{{ LEITBEHOERDE</w:t>
            </w:r>
            <w:proofErr w:type="gramEnd"/>
            <w:r w:rsidRPr="002C6732">
              <w:rPr>
                <w:sz w:val="18"/>
                <w:szCs w:val="18"/>
              </w:rPr>
              <w:t>_ADRESSE_1 }}</w:t>
            </w:r>
          </w:p>
          <w:p w14:paraId="6FECA21C" w14:textId="0312E21E" w:rsidR="00305111" w:rsidRPr="00D94429" w:rsidRDefault="00D94429" w:rsidP="00D94429">
            <w:pPr>
              <w:pStyle w:val="Platzhalter"/>
              <w:rPr>
                <w:sz w:val="18"/>
                <w:szCs w:val="18"/>
              </w:rPr>
            </w:pPr>
            <w:proofErr w:type="gramStart"/>
            <w:r w:rsidRPr="00D94429">
              <w:rPr>
                <w:sz w:val="18"/>
                <w:szCs w:val="18"/>
              </w:rPr>
              <w:t>{{ LEITBEHOERDE</w:t>
            </w:r>
            <w:proofErr w:type="gramEnd"/>
            <w:r w:rsidRPr="00D94429">
              <w:rPr>
                <w:sz w:val="18"/>
                <w:szCs w:val="18"/>
              </w:rPr>
              <w:t>_ADRESSE_2 }}</w:t>
            </w:r>
          </w:p>
        </w:tc>
        <w:tc>
          <w:tcPr>
            <w:tcW w:w="3969" w:type="dxa"/>
            <w:tcMar>
              <w:top w:w="57" w:type="dxa"/>
              <w:bottom w:w="57" w:type="dxa"/>
            </w:tcMar>
          </w:tcPr>
          <w:p w14:paraId="6413EFD3" w14:textId="77777777" w:rsidR="00305111" w:rsidRPr="006A06FF" w:rsidRDefault="00305111" w:rsidP="00B65C13"/>
        </w:tc>
      </w:tr>
      <w:tr w:rsidR="00305111" w:rsidRPr="006A06FF" w14:paraId="7AA7DE9F" w14:textId="77777777" w:rsidTr="000C4899">
        <w:trPr>
          <w:trHeight w:hRule="exact" w:val="2268"/>
        </w:trPr>
        <w:tc>
          <w:tcPr>
            <w:tcW w:w="5376" w:type="dxa"/>
            <w:tcMar>
              <w:top w:w="57" w:type="dxa"/>
              <w:bottom w:w="57" w:type="dxa"/>
            </w:tcMar>
          </w:tcPr>
          <w:p w14:paraId="0A4DFB70" w14:textId="77777777" w:rsidR="00C84C05" w:rsidRPr="00D95682" w:rsidRDefault="00C84C05" w:rsidP="00C84C05">
            <w:pPr>
              <w:rPr>
                <w:rFonts w:ascii="Consolas" w:hAnsi="Consolas"/>
                <w:color w:val="00B050"/>
                <w:sz w:val="18"/>
                <w:szCs w:val="18"/>
              </w:rPr>
            </w:pPr>
            <w:r w:rsidRPr="00D95682">
              <w:rPr>
                <w:rFonts w:ascii="Consolas" w:hAnsi="Consolas"/>
                <w:color w:val="00B050"/>
                <w:sz w:val="18"/>
                <w:szCs w:val="18"/>
              </w:rPr>
              <w:t>{%</w:t>
            </w:r>
            <w:r>
              <w:rPr>
                <w:rFonts w:ascii="Consolas" w:hAnsi="Consolas"/>
                <w:color w:val="00B050"/>
                <w:sz w:val="18"/>
                <w:szCs w:val="18"/>
              </w:rPr>
              <w:t>p</w:t>
            </w:r>
            <w:r w:rsidRPr="00D95682">
              <w:rPr>
                <w:rFonts w:ascii="Consolas" w:hAnsi="Consolas"/>
                <w:color w:val="00B050"/>
                <w:sz w:val="18"/>
                <w:szCs w:val="18"/>
              </w:rPr>
              <w:t xml:space="preserve"> </w:t>
            </w:r>
            <w:proofErr w:type="spellStart"/>
            <w:r w:rsidRPr="00D95682">
              <w:rPr>
                <w:rFonts w:ascii="Consolas" w:hAnsi="Consolas"/>
                <w:color w:val="00B050"/>
                <w:sz w:val="18"/>
                <w:szCs w:val="18"/>
              </w:rPr>
              <w:t>if</w:t>
            </w:r>
            <w:proofErr w:type="spellEnd"/>
            <w:r w:rsidRPr="00D95682">
              <w:rPr>
                <w:rFonts w:ascii="Consolas" w:hAnsi="Consolas"/>
                <w:color w:val="00B050"/>
                <w:sz w:val="18"/>
                <w:szCs w:val="18"/>
              </w:rPr>
              <w:t xml:space="preserve"> PUBLIKATION_ORGAN %}</w:t>
            </w:r>
          </w:p>
          <w:p w14:paraId="6CB3BCB2" w14:textId="77777777" w:rsidR="00C84C05" w:rsidRDefault="00C84C05" w:rsidP="00C84C05">
            <w:pPr>
              <w:rPr>
                <w:rFonts w:ascii="Consolas" w:hAnsi="Consolas"/>
                <w:color w:val="00B050"/>
                <w:sz w:val="18"/>
                <w:szCs w:val="18"/>
              </w:rPr>
            </w:pPr>
            <w:r w:rsidRPr="00D95682">
              <w:rPr>
                <w:rFonts w:ascii="Consolas" w:hAnsi="Consolas"/>
                <w:color w:val="00B050"/>
                <w:sz w:val="18"/>
                <w:szCs w:val="18"/>
              </w:rPr>
              <w:t>{%</w:t>
            </w:r>
            <w:r>
              <w:rPr>
                <w:rFonts w:ascii="Consolas" w:hAnsi="Consolas"/>
                <w:color w:val="00B050"/>
                <w:sz w:val="18"/>
                <w:szCs w:val="18"/>
              </w:rPr>
              <w:t>p</w:t>
            </w:r>
            <w:r w:rsidRPr="00D95682">
              <w:rPr>
                <w:rFonts w:ascii="Consolas" w:hAnsi="Consolas"/>
                <w:color w:val="00B050"/>
                <w:sz w:val="18"/>
                <w:szCs w:val="18"/>
              </w:rPr>
              <w:t xml:space="preserve"> </w:t>
            </w:r>
            <w:proofErr w:type="spellStart"/>
            <w:r w:rsidRPr="00D95682">
              <w:rPr>
                <w:rFonts w:ascii="Consolas" w:hAnsi="Consolas"/>
                <w:color w:val="00B050"/>
                <w:sz w:val="18"/>
                <w:szCs w:val="18"/>
              </w:rPr>
              <w:t>for</w:t>
            </w:r>
            <w:proofErr w:type="spellEnd"/>
            <w:r w:rsidRPr="00D95682">
              <w:rPr>
                <w:rFonts w:ascii="Consolas" w:hAnsi="Consolas"/>
                <w:color w:val="00B050"/>
                <w:sz w:val="18"/>
                <w:szCs w:val="18"/>
              </w:rPr>
              <w:t xml:space="preserve"> P in PUBLIKATION_ORGAN %}</w:t>
            </w:r>
          </w:p>
          <w:p w14:paraId="465ADDAB" w14:textId="77777777" w:rsidR="00C84C05" w:rsidRPr="00D95682" w:rsidRDefault="00C84C05" w:rsidP="00C84C05">
            <w:pPr>
              <w:rPr>
                <w:rFonts w:ascii="Consolas" w:hAnsi="Consolas"/>
                <w:color w:val="00B050"/>
                <w:sz w:val="18"/>
                <w:szCs w:val="18"/>
              </w:rPr>
            </w:pPr>
            <w:r w:rsidRPr="00D95682">
              <w:rPr>
                <w:rFonts w:ascii="Consolas" w:hAnsi="Consolas"/>
                <w:color w:val="00B050"/>
                <w:sz w:val="18"/>
                <w:szCs w:val="18"/>
              </w:rPr>
              <w:t>{%</w:t>
            </w:r>
            <w:r>
              <w:rPr>
                <w:rFonts w:ascii="Consolas" w:hAnsi="Consolas"/>
                <w:color w:val="00B050"/>
                <w:sz w:val="18"/>
                <w:szCs w:val="18"/>
              </w:rPr>
              <w:t xml:space="preserve">p </w:t>
            </w:r>
            <w:proofErr w:type="spellStart"/>
            <w:r>
              <w:rPr>
                <w:rFonts w:ascii="Consolas" w:hAnsi="Consolas"/>
                <w:color w:val="00B050"/>
                <w:sz w:val="18"/>
                <w:szCs w:val="18"/>
              </w:rPr>
              <w:t>if</w:t>
            </w:r>
            <w:proofErr w:type="spellEnd"/>
            <w:r>
              <w:rPr>
                <w:rFonts w:ascii="Consolas" w:hAnsi="Consolas"/>
                <w:color w:val="00B050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onsolas" w:hAnsi="Consolas"/>
                <w:color w:val="00B050"/>
                <w:sz w:val="18"/>
                <w:szCs w:val="18"/>
              </w:rPr>
              <w:t>P.NAME !</w:t>
            </w:r>
            <w:proofErr w:type="gramEnd"/>
            <w:r>
              <w:rPr>
                <w:rFonts w:ascii="Consolas" w:hAnsi="Consolas"/>
                <w:color w:val="00B050"/>
                <w:sz w:val="18"/>
                <w:szCs w:val="18"/>
              </w:rPr>
              <w:t xml:space="preserve">= </w:t>
            </w:r>
            <w:r w:rsidRPr="002C3BFE">
              <w:rPr>
                <w:rFonts w:ascii="Consolas" w:hAnsi="Consolas"/>
                <w:color w:val="00B050"/>
                <w:sz w:val="18"/>
                <w:szCs w:val="18"/>
              </w:rPr>
              <w:t>"</w:t>
            </w:r>
            <w:r>
              <w:rPr>
                <w:rFonts w:ascii="Consolas" w:hAnsi="Consolas"/>
                <w:color w:val="00B050"/>
                <w:sz w:val="18"/>
                <w:szCs w:val="18"/>
              </w:rPr>
              <w:t>Amtsblatt</w:t>
            </w:r>
            <w:r w:rsidRPr="002C3BFE">
              <w:rPr>
                <w:rFonts w:ascii="Consolas" w:hAnsi="Consolas"/>
                <w:color w:val="00B050"/>
                <w:sz w:val="18"/>
                <w:szCs w:val="18"/>
              </w:rPr>
              <w:t>"</w:t>
            </w:r>
            <w:r>
              <w:rPr>
                <w:rFonts w:ascii="Consolas" w:hAnsi="Consolas"/>
                <w:color w:val="00B050"/>
                <w:sz w:val="18"/>
                <w:szCs w:val="18"/>
              </w:rPr>
              <w:t xml:space="preserve"> %}</w:t>
            </w:r>
          </w:p>
          <w:p w14:paraId="26F6BD44" w14:textId="77777777" w:rsidR="00C84C05" w:rsidRPr="00920B6A" w:rsidRDefault="00C84C05" w:rsidP="00920B6A">
            <w:pPr>
              <w:pStyle w:val="Platzhalter"/>
            </w:pPr>
            <w:proofErr w:type="gramStart"/>
            <w:r w:rsidRPr="00D95682">
              <w:t>{{ P.NAME</w:t>
            </w:r>
            <w:proofErr w:type="gramEnd"/>
            <w:r w:rsidRPr="00D95682">
              <w:t xml:space="preserve"> }}</w:t>
            </w:r>
          </w:p>
          <w:p w14:paraId="62C7B2DE" w14:textId="77777777" w:rsidR="00C84C05" w:rsidRPr="00920B6A" w:rsidRDefault="00C84C05" w:rsidP="00C84C05">
            <w:pPr>
              <w:rPr>
                <w:color w:val="00B050"/>
                <w:sz w:val="18"/>
                <w:szCs w:val="18"/>
              </w:rPr>
            </w:pPr>
            <w:r w:rsidRPr="00920B6A">
              <w:rPr>
                <w:sz w:val="18"/>
                <w:szCs w:val="18"/>
              </w:rPr>
              <w:t xml:space="preserve">E-Mail: </w:t>
            </w:r>
            <w:proofErr w:type="gramStart"/>
            <w:r w:rsidRPr="00920B6A">
              <w:rPr>
                <w:rStyle w:val="PlatzhalterZchn"/>
                <w:sz w:val="18"/>
                <w:szCs w:val="18"/>
              </w:rPr>
              <w:t>{{ P.EMAIL</w:t>
            </w:r>
            <w:proofErr w:type="gramEnd"/>
            <w:r w:rsidRPr="00920B6A">
              <w:rPr>
                <w:rStyle w:val="PlatzhalterZchn"/>
                <w:sz w:val="18"/>
                <w:szCs w:val="18"/>
              </w:rPr>
              <w:t xml:space="preserve"> }}</w:t>
            </w:r>
          </w:p>
          <w:p w14:paraId="2225CE56" w14:textId="77777777" w:rsidR="00C84C05" w:rsidRDefault="00C84C05" w:rsidP="00C84C05">
            <w:pPr>
              <w:rPr>
                <w:rFonts w:ascii="Consolas" w:hAnsi="Consolas"/>
                <w:color w:val="00B050"/>
                <w:sz w:val="18"/>
                <w:szCs w:val="18"/>
              </w:rPr>
            </w:pPr>
            <w:r w:rsidRPr="00325FA5">
              <w:rPr>
                <w:rFonts w:ascii="Consolas" w:hAnsi="Consolas"/>
                <w:color w:val="00B050"/>
                <w:sz w:val="18"/>
                <w:szCs w:val="18"/>
              </w:rPr>
              <w:t>{%</w:t>
            </w:r>
            <w:r>
              <w:rPr>
                <w:rFonts w:ascii="Consolas" w:hAnsi="Consolas"/>
                <w:color w:val="00B050"/>
                <w:sz w:val="18"/>
                <w:szCs w:val="18"/>
              </w:rPr>
              <w:t>p</w:t>
            </w:r>
            <w:r w:rsidRPr="00325FA5">
              <w:rPr>
                <w:rFonts w:ascii="Consolas" w:hAnsi="Consolas"/>
                <w:color w:val="00B050"/>
                <w:sz w:val="18"/>
                <w:szCs w:val="18"/>
              </w:rPr>
              <w:t xml:space="preserve"> </w:t>
            </w:r>
            <w:proofErr w:type="spellStart"/>
            <w:r w:rsidRPr="00325FA5">
              <w:rPr>
                <w:rFonts w:ascii="Consolas" w:hAnsi="Consolas"/>
                <w:color w:val="00B050"/>
                <w:sz w:val="18"/>
                <w:szCs w:val="18"/>
              </w:rPr>
              <w:t>endif</w:t>
            </w:r>
            <w:proofErr w:type="spellEnd"/>
            <w:r w:rsidRPr="00325FA5">
              <w:rPr>
                <w:rFonts w:ascii="Consolas" w:hAnsi="Consolas"/>
                <w:color w:val="00B050"/>
                <w:sz w:val="18"/>
                <w:szCs w:val="18"/>
              </w:rPr>
              <w:t xml:space="preserve"> %}</w:t>
            </w:r>
          </w:p>
          <w:p w14:paraId="1F696AFF" w14:textId="77777777" w:rsidR="00C84C05" w:rsidRDefault="00C84C05" w:rsidP="00C84C05">
            <w:pPr>
              <w:rPr>
                <w:rFonts w:ascii="Consolas" w:hAnsi="Consolas"/>
                <w:color w:val="00B050"/>
                <w:sz w:val="18"/>
                <w:szCs w:val="18"/>
              </w:rPr>
            </w:pPr>
            <w:r w:rsidRPr="00D95682">
              <w:rPr>
                <w:rFonts w:ascii="Consolas" w:hAnsi="Consolas"/>
                <w:color w:val="00B050"/>
                <w:sz w:val="18"/>
                <w:szCs w:val="18"/>
              </w:rPr>
              <w:t>{%</w:t>
            </w:r>
            <w:r>
              <w:rPr>
                <w:rFonts w:ascii="Consolas" w:hAnsi="Consolas"/>
                <w:color w:val="00B050"/>
                <w:sz w:val="18"/>
                <w:szCs w:val="18"/>
              </w:rPr>
              <w:t>p</w:t>
            </w:r>
            <w:r w:rsidRPr="00D95682">
              <w:rPr>
                <w:rFonts w:ascii="Consolas" w:hAnsi="Consolas"/>
                <w:color w:val="00B050"/>
                <w:sz w:val="18"/>
                <w:szCs w:val="18"/>
              </w:rPr>
              <w:t xml:space="preserve"> </w:t>
            </w:r>
            <w:proofErr w:type="spellStart"/>
            <w:r w:rsidRPr="00D95682">
              <w:rPr>
                <w:rFonts w:ascii="Consolas" w:hAnsi="Consolas"/>
                <w:color w:val="00B050"/>
                <w:sz w:val="18"/>
                <w:szCs w:val="18"/>
              </w:rPr>
              <w:t>endfor</w:t>
            </w:r>
            <w:proofErr w:type="spellEnd"/>
            <w:r w:rsidRPr="00D95682">
              <w:rPr>
                <w:rFonts w:ascii="Consolas" w:hAnsi="Consolas"/>
                <w:color w:val="00B050"/>
                <w:sz w:val="18"/>
                <w:szCs w:val="18"/>
              </w:rPr>
              <w:t xml:space="preserve"> %}</w:t>
            </w:r>
          </w:p>
          <w:p w14:paraId="2A3A837E" w14:textId="77777777" w:rsidR="00C84C05" w:rsidRDefault="00C84C05" w:rsidP="00C84C05">
            <w:pPr>
              <w:rPr>
                <w:rFonts w:ascii="Consolas" w:hAnsi="Consolas"/>
                <w:color w:val="00B050"/>
                <w:sz w:val="18"/>
                <w:szCs w:val="18"/>
              </w:rPr>
            </w:pPr>
            <w:r w:rsidRPr="00D95682">
              <w:rPr>
                <w:rFonts w:ascii="Consolas" w:hAnsi="Consolas"/>
                <w:color w:val="00B050"/>
                <w:sz w:val="18"/>
                <w:szCs w:val="18"/>
              </w:rPr>
              <w:t>{%</w:t>
            </w:r>
            <w:r>
              <w:rPr>
                <w:rFonts w:ascii="Consolas" w:hAnsi="Consolas"/>
                <w:color w:val="00B050"/>
                <w:sz w:val="18"/>
                <w:szCs w:val="18"/>
              </w:rPr>
              <w:t>p</w:t>
            </w:r>
            <w:r w:rsidRPr="00D95682">
              <w:rPr>
                <w:rFonts w:ascii="Consolas" w:hAnsi="Consolas"/>
                <w:color w:val="00B050"/>
                <w:sz w:val="18"/>
                <w:szCs w:val="18"/>
              </w:rPr>
              <w:t xml:space="preserve"> </w:t>
            </w:r>
            <w:proofErr w:type="spellStart"/>
            <w:r w:rsidRPr="00D95682">
              <w:rPr>
                <w:rFonts w:ascii="Consolas" w:hAnsi="Consolas"/>
                <w:color w:val="00B050"/>
                <w:sz w:val="18"/>
                <w:szCs w:val="18"/>
              </w:rPr>
              <w:t>else</w:t>
            </w:r>
            <w:proofErr w:type="spellEnd"/>
            <w:r w:rsidRPr="00D95682">
              <w:rPr>
                <w:rFonts w:ascii="Consolas" w:hAnsi="Consolas"/>
                <w:color w:val="00B050"/>
                <w:sz w:val="18"/>
                <w:szCs w:val="18"/>
              </w:rPr>
              <w:t xml:space="preserve"> %}</w:t>
            </w:r>
          </w:p>
          <w:p w14:paraId="21D33DDC" w14:textId="77777777" w:rsidR="00C84C05" w:rsidRPr="00C64816" w:rsidRDefault="00C84C05" w:rsidP="00C84C05">
            <w:pPr>
              <w:rPr>
                <w:rFonts w:cs="Arial"/>
                <w:color w:val="FF0000"/>
                <w:szCs w:val="22"/>
              </w:rPr>
            </w:pPr>
            <w:r w:rsidRPr="00C64816">
              <w:rPr>
                <w:rFonts w:cs="Arial"/>
                <w:color w:val="FF0000"/>
                <w:szCs w:val="22"/>
              </w:rPr>
              <w:t xml:space="preserve">In </w:t>
            </w:r>
            <w:proofErr w:type="spellStart"/>
            <w:r w:rsidRPr="00C64816">
              <w:rPr>
                <w:rFonts w:cs="Arial"/>
                <w:color w:val="FF0000"/>
                <w:szCs w:val="22"/>
              </w:rPr>
              <w:t>eBau</w:t>
            </w:r>
            <w:proofErr w:type="spellEnd"/>
            <w:r w:rsidRPr="00C64816">
              <w:rPr>
                <w:rFonts w:cs="Arial"/>
                <w:color w:val="FF0000"/>
                <w:szCs w:val="22"/>
              </w:rPr>
              <w:t xml:space="preserve"> ist noch keine Publikation erfasst</w:t>
            </w:r>
            <w:r>
              <w:rPr>
                <w:rFonts w:cs="Arial"/>
                <w:color w:val="FF0000"/>
                <w:szCs w:val="22"/>
              </w:rPr>
              <w:t>!</w:t>
            </w:r>
          </w:p>
          <w:p w14:paraId="386FFD42" w14:textId="3FF8E688" w:rsidR="00653E14" w:rsidRPr="00653E14" w:rsidRDefault="00C84C05" w:rsidP="00C84C05">
            <w:pPr>
              <w:tabs>
                <w:tab w:val="left" w:pos="1425"/>
              </w:tabs>
            </w:pPr>
            <w:r w:rsidRPr="00D95682">
              <w:rPr>
                <w:rFonts w:ascii="Consolas" w:hAnsi="Consolas"/>
                <w:color w:val="00B050"/>
                <w:sz w:val="18"/>
                <w:szCs w:val="18"/>
              </w:rPr>
              <w:t>{%</w:t>
            </w:r>
            <w:r>
              <w:rPr>
                <w:rFonts w:ascii="Consolas" w:hAnsi="Consolas"/>
                <w:color w:val="00B050"/>
                <w:sz w:val="18"/>
                <w:szCs w:val="18"/>
              </w:rPr>
              <w:t>p</w:t>
            </w:r>
            <w:r w:rsidRPr="00D95682">
              <w:rPr>
                <w:rFonts w:ascii="Consolas" w:hAnsi="Consolas"/>
                <w:color w:val="00B050"/>
                <w:sz w:val="18"/>
                <w:szCs w:val="18"/>
              </w:rPr>
              <w:t xml:space="preserve"> </w:t>
            </w:r>
            <w:proofErr w:type="spellStart"/>
            <w:r w:rsidRPr="00D95682">
              <w:rPr>
                <w:rFonts w:ascii="Consolas" w:hAnsi="Consolas"/>
                <w:color w:val="00B050"/>
                <w:sz w:val="18"/>
                <w:szCs w:val="18"/>
              </w:rPr>
              <w:t>endif</w:t>
            </w:r>
            <w:proofErr w:type="spellEnd"/>
            <w:r w:rsidRPr="00D95682">
              <w:rPr>
                <w:rFonts w:ascii="Consolas" w:hAnsi="Consolas"/>
                <w:color w:val="00B050"/>
                <w:sz w:val="18"/>
                <w:szCs w:val="18"/>
              </w:rPr>
              <w:t xml:space="preserve"> %}</w:t>
            </w:r>
          </w:p>
        </w:tc>
        <w:tc>
          <w:tcPr>
            <w:tcW w:w="3969" w:type="dxa"/>
            <w:tcMar>
              <w:top w:w="57" w:type="dxa"/>
              <w:bottom w:w="57" w:type="dxa"/>
            </w:tcMar>
          </w:tcPr>
          <w:p w14:paraId="3B5396A2" w14:textId="77777777" w:rsidR="00305111" w:rsidRPr="002C6732" w:rsidRDefault="00305111" w:rsidP="00FA5E12">
            <w:pPr>
              <w:pStyle w:val="Kopfzeile"/>
              <w:tabs>
                <w:tab w:val="clear" w:pos="4536"/>
                <w:tab w:val="clear" w:pos="9072"/>
                <w:tab w:val="left" w:pos="738"/>
              </w:tabs>
              <w:rPr>
                <w:sz w:val="18"/>
                <w:szCs w:val="18"/>
              </w:rPr>
            </w:pPr>
            <w:r w:rsidRPr="002C6732">
              <w:rPr>
                <w:sz w:val="18"/>
                <w:szCs w:val="18"/>
              </w:rPr>
              <w:t>Kontakt:</w:t>
            </w:r>
            <w:r w:rsidRPr="002C6732">
              <w:rPr>
                <w:sz w:val="18"/>
                <w:szCs w:val="18"/>
              </w:rPr>
              <w:tab/>
            </w:r>
            <w:proofErr w:type="gramStart"/>
            <w:r w:rsidRPr="002C6732">
              <w:rPr>
                <w:rStyle w:val="PlatzhalterZchn"/>
                <w:sz w:val="18"/>
                <w:szCs w:val="18"/>
              </w:rPr>
              <w:t>{{ ZUSTAENDIG</w:t>
            </w:r>
            <w:proofErr w:type="gramEnd"/>
            <w:r w:rsidRPr="002C6732">
              <w:rPr>
                <w:rStyle w:val="PlatzhalterZchn"/>
                <w:sz w:val="18"/>
                <w:szCs w:val="18"/>
              </w:rPr>
              <w:t>_NAME }}</w:t>
            </w:r>
          </w:p>
          <w:p w14:paraId="10C68D89" w14:textId="77777777" w:rsidR="00305111" w:rsidRPr="002C6732" w:rsidRDefault="00305111" w:rsidP="00FA5E12">
            <w:pPr>
              <w:pStyle w:val="Kopfzeile"/>
              <w:tabs>
                <w:tab w:val="clear" w:pos="4536"/>
                <w:tab w:val="clear" w:pos="9072"/>
                <w:tab w:val="left" w:pos="738"/>
              </w:tabs>
              <w:rPr>
                <w:sz w:val="18"/>
                <w:szCs w:val="18"/>
              </w:rPr>
            </w:pPr>
            <w:r w:rsidRPr="002C6732">
              <w:rPr>
                <w:sz w:val="18"/>
                <w:szCs w:val="18"/>
              </w:rPr>
              <w:t>E-Mail:</w:t>
            </w:r>
            <w:r w:rsidRPr="002C6732">
              <w:rPr>
                <w:sz w:val="18"/>
                <w:szCs w:val="18"/>
              </w:rPr>
              <w:tab/>
            </w:r>
            <w:proofErr w:type="gramStart"/>
            <w:r w:rsidRPr="002C6732">
              <w:rPr>
                <w:rStyle w:val="PlatzhalterZchn"/>
                <w:sz w:val="18"/>
                <w:szCs w:val="18"/>
              </w:rPr>
              <w:t>{{ LEITBEHOERDE</w:t>
            </w:r>
            <w:proofErr w:type="gramEnd"/>
            <w:r w:rsidRPr="002C6732">
              <w:rPr>
                <w:rStyle w:val="PlatzhalterZchn"/>
                <w:sz w:val="18"/>
                <w:szCs w:val="18"/>
              </w:rPr>
              <w:t>_EMAIL }}</w:t>
            </w:r>
          </w:p>
          <w:p w14:paraId="2C307B97" w14:textId="77777777" w:rsidR="00305111" w:rsidRPr="002C6732" w:rsidRDefault="00305111" w:rsidP="00FA5E12">
            <w:pPr>
              <w:tabs>
                <w:tab w:val="left" w:pos="737"/>
              </w:tabs>
              <w:rPr>
                <w:sz w:val="18"/>
                <w:szCs w:val="18"/>
              </w:rPr>
            </w:pPr>
            <w:r w:rsidRPr="002C6732">
              <w:rPr>
                <w:sz w:val="18"/>
                <w:szCs w:val="18"/>
              </w:rPr>
              <w:t>Telefon:</w:t>
            </w:r>
            <w:r w:rsidRPr="002C6732">
              <w:rPr>
                <w:sz w:val="18"/>
                <w:szCs w:val="18"/>
              </w:rPr>
              <w:tab/>
            </w:r>
            <w:proofErr w:type="gramStart"/>
            <w:r w:rsidRPr="002C6732">
              <w:rPr>
                <w:rStyle w:val="PlatzhalterZchn"/>
                <w:sz w:val="18"/>
                <w:szCs w:val="18"/>
              </w:rPr>
              <w:t>{{ LEITBEHOERDE</w:t>
            </w:r>
            <w:proofErr w:type="gramEnd"/>
            <w:r w:rsidRPr="002C6732">
              <w:rPr>
                <w:rStyle w:val="PlatzhalterZchn"/>
                <w:sz w:val="18"/>
                <w:szCs w:val="18"/>
              </w:rPr>
              <w:t>_TELEFON }}</w:t>
            </w:r>
          </w:p>
          <w:p w14:paraId="5B0219E2" w14:textId="77777777" w:rsidR="00305111" w:rsidRPr="00A35E14" w:rsidRDefault="00305111" w:rsidP="00FA5E12">
            <w:pPr>
              <w:tabs>
                <w:tab w:val="left" w:pos="737"/>
              </w:tabs>
              <w:rPr>
                <w:sz w:val="18"/>
                <w:szCs w:val="18"/>
              </w:rPr>
            </w:pPr>
            <w:r w:rsidRPr="002C6732">
              <w:rPr>
                <w:sz w:val="18"/>
                <w:szCs w:val="18"/>
              </w:rPr>
              <w:t>Web:</w:t>
            </w:r>
            <w:r w:rsidRPr="002C6732">
              <w:rPr>
                <w:sz w:val="18"/>
                <w:szCs w:val="18"/>
              </w:rPr>
              <w:tab/>
            </w:r>
            <w:proofErr w:type="gramStart"/>
            <w:r w:rsidRPr="002C6732">
              <w:rPr>
                <w:rStyle w:val="PlatzhalterZchn"/>
                <w:sz w:val="18"/>
                <w:szCs w:val="18"/>
              </w:rPr>
              <w:t>{{ LEITBEHOERDE</w:t>
            </w:r>
            <w:proofErr w:type="gramEnd"/>
            <w:r w:rsidRPr="002C6732">
              <w:rPr>
                <w:rStyle w:val="PlatzhalterZchn"/>
                <w:sz w:val="18"/>
                <w:szCs w:val="18"/>
              </w:rPr>
              <w:t>_WEBSEITE }}</w:t>
            </w:r>
          </w:p>
        </w:tc>
      </w:tr>
      <w:tr w:rsidR="00305111" w:rsidRPr="006A06FF" w14:paraId="149333E8" w14:textId="77777777" w:rsidTr="00FA5E12">
        <w:trPr>
          <w:trHeight w:hRule="exact" w:val="397"/>
        </w:trPr>
        <w:tc>
          <w:tcPr>
            <w:tcW w:w="5376" w:type="dxa"/>
            <w:tcMar>
              <w:top w:w="57" w:type="dxa"/>
              <w:bottom w:w="57" w:type="dxa"/>
            </w:tcMar>
          </w:tcPr>
          <w:p w14:paraId="15146CB4" w14:textId="77777777" w:rsidR="00305111" w:rsidRPr="006A06FF" w:rsidRDefault="00305111" w:rsidP="00FA5E12">
            <w:pPr>
              <w:pStyle w:val="Kopfzeile"/>
              <w:tabs>
                <w:tab w:val="clear" w:pos="4536"/>
                <w:tab w:val="clear" w:pos="9072"/>
              </w:tabs>
              <w:rPr>
                <w:szCs w:val="22"/>
              </w:rPr>
            </w:pPr>
          </w:p>
        </w:tc>
        <w:tc>
          <w:tcPr>
            <w:tcW w:w="3969" w:type="dxa"/>
            <w:tcMar>
              <w:top w:w="57" w:type="dxa"/>
              <w:bottom w:w="57" w:type="dxa"/>
            </w:tcMar>
          </w:tcPr>
          <w:p w14:paraId="4B9B0171" w14:textId="77777777" w:rsidR="00305111" w:rsidRPr="006A06FF" w:rsidRDefault="00305111" w:rsidP="00FA5E12">
            <w:pPr>
              <w:pStyle w:val="Kopfzeile"/>
              <w:tabs>
                <w:tab w:val="clear" w:pos="4536"/>
                <w:tab w:val="clear" w:pos="9072"/>
                <w:tab w:val="left" w:pos="1432"/>
              </w:tabs>
              <w:rPr>
                <w:szCs w:val="22"/>
              </w:rPr>
            </w:pPr>
            <w:proofErr w:type="gramStart"/>
            <w:r w:rsidRPr="002C6732">
              <w:rPr>
                <w:rStyle w:val="PlatzhalterZchn"/>
              </w:rPr>
              <w:t xml:space="preserve">{{ </w:t>
            </w:r>
            <w:r>
              <w:rPr>
                <w:rStyle w:val="PlatzhalterZchn"/>
              </w:rPr>
              <w:t>GEMEINDE</w:t>
            </w:r>
            <w:proofErr w:type="gramEnd"/>
            <w:r w:rsidRPr="002C6732">
              <w:rPr>
                <w:rStyle w:val="PlatzhalterZchn"/>
              </w:rPr>
              <w:t xml:space="preserve"> }}</w:t>
            </w:r>
            <w:r w:rsidRPr="00653E14">
              <w:t xml:space="preserve">, </w:t>
            </w:r>
            <w:r w:rsidRPr="002C6732">
              <w:rPr>
                <w:rStyle w:val="PlatzhalterZchn"/>
              </w:rPr>
              <w:t>{{ HEUTE }}</w:t>
            </w:r>
          </w:p>
        </w:tc>
      </w:tr>
    </w:tbl>
    <w:p w14:paraId="4C9D48F2" w14:textId="77777777" w:rsidR="0022036B" w:rsidRPr="003A4557" w:rsidRDefault="0022036B" w:rsidP="0022036B"/>
    <w:p w14:paraId="1EB3B3DE" w14:textId="18144BCD" w:rsidR="00A109FF" w:rsidRPr="005C565F" w:rsidRDefault="00C84C05" w:rsidP="00377FDA">
      <w:pPr>
        <w:rPr>
          <w:rStyle w:val="Fett"/>
        </w:rPr>
      </w:pPr>
      <w:r w:rsidRPr="00C84C05">
        <w:rPr>
          <w:rStyle w:val="Fett"/>
        </w:rPr>
        <w:t>Inserat Anzeiger (Baupublikation)</w:t>
      </w:r>
    </w:p>
    <w:p w14:paraId="3C7DDC57" w14:textId="77777777" w:rsidR="003A4557" w:rsidRDefault="003A4557" w:rsidP="007A05B7"/>
    <w:p w14:paraId="49C69265" w14:textId="77777777" w:rsidR="00653E14" w:rsidRDefault="00653E14" w:rsidP="00653E14">
      <w:r>
        <w:t>Sehr geehrte Damen und Herren</w:t>
      </w:r>
    </w:p>
    <w:p w14:paraId="50358C51" w14:textId="77777777" w:rsidR="00653E14" w:rsidRDefault="00653E14" w:rsidP="00653E14"/>
    <w:p w14:paraId="768B4B22" w14:textId="28169A82" w:rsidR="00653E14" w:rsidRDefault="00C84C05" w:rsidP="00653E14">
      <w:r w:rsidRPr="00C84C05">
        <w:t>Wir erteilen Ihnen den Auftrag, untenstehendes Baugesuch als Inserat zu publizieren.</w:t>
      </w:r>
    </w:p>
    <w:p w14:paraId="7EA5CF65" w14:textId="77777777" w:rsidR="00653E14" w:rsidRDefault="00653E14" w:rsidP="007A05B7"/>
    <w:p w14:paraId="180E4BCE" w14:textId="77777777" w:rsidR="00C84C05" w:rsidRPr="00533642" w:rsidRDefault="00C84C05" w:rsidP="00533642">
      <w:pPr>
        <w:spacing w:after="120"/>
        <w:rPr>
          <w:rStyle w:val="Fett"/>
        </w:rPr>
      </w:pPr>
      <w:r w:rsidRPr="00533642">
        <w:rPr>
          <w:rStyle w:val="Fett"/>
        </w:rPr>
        <w:t>Allgemeine Informationen</w:t>
      </w:r>
    </w:p>
    <w:tbl>
      <w:tblPr>
        <w:tblStyle w:val="Tabellenraster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119"/>
        <w:gridCol w:w="6226"/>
      </w:tblGrid>
      <w:tr w:rsidR="00C84C05" w:rsidRPr="006A06FF" w14:paraId="0E7D81C3" w14:textId="77777777" w:rsidTr="00324F1D">
        <w:tc>
          <w:tcPr>
            <w:tcW w:w="3119" w:type="dxa"/>
            <w:tcBorders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777EE2FE" w14:textId="77777777" w:rsidR="00C84C05" w:rsidRPr="006A06FF" w:rsidRDefault="00C84C05" w:rsidP="00324F1D">
            <w:pPr>
              <w:ind w:right="-6"/>
              <w:rPr>
                <w:rFonts w:cs="Arial"/>
                <w:b/>
                <w:bCs/>
                <w:szCs w:val="22"/>
              </w:rPr>
            </w:pPr>
            <w:r w:rsidRPr="006A06FF">
              <w:rPr>
                <w:rFonts w:cs="Arial"/>
                <w:b/>
                <w:bCs/>
                <w:szCs w:val="22"/>
              </w:rPr>
              <w:t>Auftraggeber</w:t>
            </w:r>
          </w:p>
        </w:tc>
        <w:tc>
          <w:tcPr>
            <w:tcW w:w="6226" w:type="dxa"/>
            <w:tcBorders>
              <w:left w:val="single" w:sz="4" w:space="0" w:color="FFFFFF" w:themeColor="background1"/>
            </w:tcBorders>
            <w:shd w:val="clear" w:color="auto" w:fill="D9D9D9" w:themeFill="background1" w:themeFillShade="D9"/>
          </w:tcPr>
          <w:p w14:paraId="59D71D36" w14:textId="77777777" w:rsidR="00C84C05" w:rsidRPr="003D7544" w:rsidRDefault="00C84C05" w:rsidP="00C84C05">
            <w:pPr>
              <w:pStyle w:val="Platzhalter"/>
            </w:pPr>
            <w:proofErr w:type="gramStart"/>
            <w:r w:rsidRPr="003D7544">
              <w:t>{{ LEITBEHOERDE</w:t>
            </w:r>
            <w:proofErr w:type="gramEnd"/>
            <w:r w:rsidRPr="003D7544">
              <w:t>_NAME_ADRESSE }}</w:t>
            </w:r>
          </w:p>
          <w:p w14:paraId="2C889309" w14:textId="77777777" w:rsidR="00C84C05" w:rsidRPr="003D7544" w:rsidRDefault="00C84C05" w:rsidP="00C84C05">
            <w:pPr>
              <w:pStyle w:val="Platzhalter"/>
            </w:pPr>
            <w:proofErr w:type="gramStart"/>
            <w:r w:rsidRPr="003D7544">
              <w:t>{{ LEITBEHOERDE</w:t>
            </w:r>
            <w:proofErr w:type="gramEnd"/>
            <w:r w:rsidRPr="003D7544">
              <w:t>_TELEFON }}</w:t>
            </w:r>
          </w:p>
        </w:tc>
      </w:tr>
      <w:tr w:rsidR="00C84C05" w:rsidRPr="006A06FF" w14:paraId="64394C3F" w14:textId="77777777" w:rsidTr="00324F1D">
        <w:tc>
          <w:tcPr>
            <w:tcW w:w="3119" w:type="dxa"/>
            <w:tcBorders>
              <w:bottom w:val="single" w:sz="4" w:space="0" w:color="D9D9D9" w:themeColor="background1" w:themeShade="D9"/>
            </w:tcBorders>
            <w:shd w:val="clear" w:color="auto" w:fill="auto"/>
          </w:tcPr>
          <w:p w14:paraId="7FE7BFDF" w14:textId="77777777" w:rsidR="00C84C05" w:rsidRPr="00584B24" w:rsidRDefault="00C84C05" w:rsidP="00324F1D">
            <w:pPr>
              <w:ind w:right="-6"/>
              <w:rPr>
                <w:rFonts w:cs="Arial"/>
                <w:b/>
                <w:bCs/>
                <w:szCs w:val="22"/>
              </w:rPr>
            </w:pPr>
            <w:r w:rsidRPr="00584B24">
              <w:rPr>
                <w:rFonts w:cs="Arial"/>
                <w:b/>
                <w:bCs/>
                <w:szCs w:val="22"/>
              </w:rPr>
              <w:t>Platzierung</w:t>
            </w:r>
          </w:p>
        </w:tc>
        <w:tc>
          <w:tcPr>
            <w:tcW w:w="6226" w:type="dxa"/>
            <w:tcBorders>
              <w:bottom w:val="single" w:sz="4" w:space="0" w:color="D9D9D9" w:themeColor="background1" w:themeShade="D9"/>
            </w:tcBorders>
            <w:shd w:val="clear" w:color="auto" w:fill="auto"/>
          </w:tcPr>
          <w:p w14:paraId="78B8CA64" w14:textId="7B8A53A0" w:rsidR="00C84C05" w:rsidRPr="00584B24" w:rsidRDefault="00C84C05" w:rsidP="00324F1D">
            <w:pPr>
              <w:ind w:right="-6"/>
              <w:rPr>
                <w:rFonts w:cs="Arial"/>
                <w:szCs w:val="22"/>
              </w:rPr>
            </w:pPr>
            <w:r w:rsidRPr="00584B24">
              <w:rPr>
                <w:rFonts w:cs="Arial"/>
                <w:szCs w:val="22"/>
              </w:rPr>
              <w:t xml:space="preserve">Rubrik </w:t>
            </w:r>
            <w:proofErr w:type="gramStart"/>
            <w:r w:rsidRPr="00C84C05">
              <w:rPr>
                <w:rStyle w:val="PlatzhalterZchn"/>
              </w:rPr>
              <w:t>{{ GEMEINDE</w:t>
            </w:r>
            <w:proofErr w:type="gramEnd"/>
            <w:r w:rsidRPr="00C84C05">
              <w:rPr>
                <w:rStyle w:val="PlatzhalterZchn"/>
              </w:rPr>
              <w:t xml:space="preserve"> }}</w:t>
            </w:r>
          </w:p>
        </w:tc>
      </w:tr>
      <w:tr w:rsidR="00C84C05" w:rsidRPr="006A06FF" w14:paraId="0F323DFA" w14:textId="77777777" w:rsidTr="00324F1D">
        <w:tc>
          <w:tcPr>
            <w:tcW w:w="3119" w:type="dxa"/>
            <w:tcBorders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052EF8B6" w14:textId="77777777" w:rsidR="00C84C05" w:rsidRDefault="00C84C05" w:rsidP="00324F1D">
            <w:pPr>
              <w:ind w:right="-6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Logo</w:t>
            </w:r>
          </w:p>
        </w:tc>
        <w:tc>
          <w:tcPr>
            <w:tcW w:w="6226" w:type="dxa"/>
            <w:tcBorders>
              <w:left w:val="single" w:sz="4" w:space="0" w:color="FFFFFF" w:themeColor="background1"/>
            </w:tcBorders>
            <w:shd w:val="clear" w:color="auto" w:fill="D9D9D9" w:themeFill="background1" w:themeFillShade="D9"/>
          </w:tcPr>
          <w:p w14:paraId="5D5AB8CA" w14:textId="12535CDC" w:rsidR="00C84C05" w:rsidRPr="00C84C05" w:rsidRDefault="00920B6A" w:rsidP="00C84C05">
            <w:sdt>
              <w:sdtPr>
                <w:id w:val="674541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4C05" w:rsidRPr="00C84C05">
                  <w:rPr>
                    <w:rFonts w:eastAsia="MS Gothic" w:hint="eastAsia"/>
                  </w:rPr>
                  <w:t>☐</w:t>
                </w:r>
              </w:sdtContent>
            </w:sdt>
            <w:r w:rsidR="00C84C05" w:rsidRPr="00C84C05">
              <w:t xml:space="preserve"> Logo farbig drucken</w:t>
            </w:r>
          </w:p>
          <w:p w14:paraId="30C84CAC" w14:textId="1861D52E" w:rsidR="00C84C05" w:rsidRPr="005952EB" w:rsidRDefault="00920B6A" w:rsidP="00C84C05">
            <w:sdt>
              <w:sdtPr>
                <w:id w:val="224570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4C05" w:rsidRPr="00C84C05">
                  <w:rPr>
                    <w:rFonts w:eastAsia="MS Gothic" w:hint="eastAsia"/>
                  </w:rPr>
                  <w:t>☐</w:t>
                </w:r>
              </w:sdtContent>
            </w:sdt>
            <w:r w:rsidR="00C84C05" w:rsidRPr="00C84C05">
              <w:t xml:space="preserve"> Logo schwarz-weiss drucken</w:t>
            </w:r>
          </w:p>
        </w:tc>
      </w:tr>
      <w:tr w:rsidR="00C84C05" w:rsidRPr="006A06FF" w14:paraId="464125AF" w14:textId="77777777" w:rsidTr="00324F1D">
        <w:tc>
          <w:tcPr>
            <w:tcW w:w="3119" w:type="dxa"/>
            <w:tcBorders>
              <w:bottom w:val="single" w:sz="4" w:space="0" w:color="D9D9D9" w:themeColor="background1" w:themeShade="D9"/>
            </w:tcBorders>
            <w:shd w:val="clear" w:color="auto" w:fill="auto"/>
          </w:tcPr>
          <w:p w14:paraId="15804AFB" w14:textId="77777777" w:rsidR="00C84C05" w:rsidRDefault="00C84C05" w:rsidP="00324F1D">
            <w:pPr>
              <w:ind w:right="-6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Anzahl Publikationen</w:t>
            </w:r>
          </w:p>
        </w:tc>
        <w:sdt>
          <w:sdtPr>
            <w:id w:val="1961678576"/>
            <w:placeholder>
              <w:docPart w:val="D5F65ACC7A3B4E7C918980CF13969C9E"/>
            </w:placeholder>
            <w:showingPlcHdr/>
          </w:sdtPr>
          <w:sdtEndPr/>
          <w:sdtContent>
            <w:tc>
              <w:tcPr>
                <w:tcW w:w="6226" w:type="dxa"/>
                <w:tcBorders>
                  <w:bottom w:val="single" w:sz="4" w:space="0" w:color="D9D9D9" w:themeColor="background1" w:themeShade="D9"/>
                </w:tcBorders>
                <w:shd w:val="clear" w:color="auto" w:fill="auto"/>
              </w:tcPr>
              <w:p w14:paraId="75C94AA2" w14:textId="340A6798" w:rsidR="00C84C05" w:rsidRPr="00F23D8B" w:rsidRDefault="00C84C05" w:rsidP="00C84C05">
                <w:r w:rsidRPr="00C84C05">
                  <w:rPr>
                    <w:rFonts w:eastAsiaTheme="minorHAnsi"/>
                    <w:shd w:val="clear" w:color="auto" w:fill="FBE4D5" w:themeFill="accent2" w:themeFillTint="33"/>
                  </w:rPr>
                  <w:t>Anzahl Publikationen angeben</w:t>
                </w:r>
              </w:p>
            </w:tc>
          </w:sdtContent>
        </w:sdt>
      </w:tr>
      <w:tr w:rsidR="00C84C05" w:rsidRPr="006A06FF" w14:paraId="6432B387" w14:textId="77777777" w:rsidTr="00324F1D">
        <w:tc>
          <w:tcPr>
            <w:tcW w:w="3119" w:type="dxa"/>
            <w:tcBorders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4C4F75BA" w14:textId="77777777" w:rsidR="00C84C05" w:rsidRPr="006A06FF" w:rsidRDefault="00C84C05" w:rsidP="00324F1D">
            <w:pPr>
              <w:ind w:right="-6"/>
              <w:rPr>
                <w:rFonts w:cs="Arial"/>
                <w:b/>
                <w:bCs/>
                <w:szCs w:val="22"/>
              </w:rPr>
            </w:pPr>
            <w:r w:rsidRPr="006A06FF">
              <w:rPr>
                <w:rFonts w:cs="Arial"/>
                <w:b/>
                <w:bCs/>
                <w:szCs w:val="22"/>
              </w:rPr>
              <w:t>Erscheinungsdatum</w:t>
            </w:r>
          </w:p>
        </w:tc>
        <w:tc>
          <w:tcPr>
            <w:tcW w:w="6226" w:type="dxa"/>
            <w:tcBorders>
              <w:left w:val="single" w:sz="4" w:space="0" w:color="FFFFFF" w:themeColor="background1"/>
            </w:tcBorders>
            <w:shd w:val="clear" w:color="auto" w:fill="D9D9D9" w:themeFill="background1" w:themeFillShade="D9"/>
          </w:tcPr>
          <w:p w14:paraId="1F644188" w14:textId="77777777" w:rsidR="00C84C05" w:rsidRPr="006A06FF" w:rsidRDefault="00C84C05" w:rsidP="00C84C05">
            <w:pPr>
              <w:pStyle w:val="Platzhalter"/>
            </w:pPr>
            <w:proofErr w:type="gramStart"/>
            <w:r w:rsidRPr="003D7544">
              <w:t>{{ PUBLIKATION</w:t>
            </w:r>
            <w:proofErr w:type="gramEnd"/>
            <w:r w:rsidRPr="003D7544">
              <w:t>_ANZEIGER }}</w:t>
            </w:r>
          </w:p>
        </w:tc>
      </w:tr>
      <w:tr w:rsidR="00C84C05" w:rsidRPr="006A06FF" w14:paraId="63F82979" w14:textId="77777777" w:rsidTr="00324F1D">
        <w:tc>
          <w:tcPr>
            <w:tcW w:w="3119" w:type="dxa"/>
            <w:tcBorders>
              <w:bottom w:val="single" w:sz="4" w:space="0" w:color="D9D9D9" w:themeColor="background1" w:themeShade="D9"/>
            </w:tcBorders>
            <w:shd w:val="clear" w:color="auto" w:fill="auto"/>
          </w:tcPr>
          <w:p w14:paraId="081E39EF" w14:textId="77777777" w:rsidR="00C84C05" w:rsidRPr="006A06FF" w:rsidRDefault="00C84C05" w:rsidP="00324F1D">
            <w:pPr>
              <w:ind w:right="-6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G</w:t>
            </w:r>
            <w:r w:rsidRPr="006A06FF">
              <w:rPr>
                <w:rFonts w:cs="Arial"/>
                <w:b/>
                <w:bCs/>
                <w:szCs w:val="22"/>
              </w:rPr>
              <w:t>emeinde</w:t>
            </w:r>
          </w:p>
        </w:tc>
        <w:tc>
          <w:tcPr>
            <w:tcW w:w="6226" w:type="dxa"/>
            <w:tcBorders>
              <w:bottom w:val="single" w:sz="4" w:space="0" w:color="D9D9D9" w:themeColor="background1" w:themeShade="D9"/>
            </w:tcBorders>
            <w:shd w:val="clear" w:color="auto" w:fill="auto"/>
          </w:tcPr>
          <w:p w14:paraId="0AA12AEB" w14:textId="594A5EA4" w:rsidR="00C84C05" w:rsidRPr="006A06FF" w:rsidRDefault="00C84C05" w:rsidP="00C84C05">
            <w:pPr>
              <w:pStyle w:val="Platzhalter"/>
            </w:pPr>
            <w:proofErr w:type="gramStart"/>
            <w:r w:rsidRPr="003D7544">
              <w:t xml:space="preserve">{{ </w:t>
            </w:r>
            <w:r>
              <w:t>GEMEINDE</w:t>
            </w:r>
            <w:proofErr w:type="gramEnd"/>
            <w:r w:rsidRPr="003D7544">
              <w:t xml:space="preserve"> }}</w:t>
            </w:r>
          </w:p>
        </w:tc>
      </w:tr>
      <w:tr w:rsidR="00C84C05" w:rsidRPr="006A06FF" w14:paraId="3B808AB7" w14:textId="77777777" w:rsidTr="00324F1D">
        <w:tc>
          <w:tcPr>
            <w:tcW w:w="3119" w:type="dxa"/>
            <w:tcBorders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425BF853" w14:textId="77777777" w:rsidR="00C84C05" w:rsidRPr="006A06FF" w:rsidRDefault="00C84C05" w:rsidP="00324F1D">
            <w:pPr>
              <w:ind w:right="-6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Planauflage</w:t>
            </w:r>
          </w:p>
        </w:tc>
        <w:tc>
          <w:tcPr>
            <w:tcW w:w="6226" w:type="dxa"/>
            <w:tcBorders>
              <w:left w:val="single" w:sz="4" w:space="0" w:color="FFFFFF" w:themeColor="background1"/>
            </w:tcBorders>
            <w:shd w:val="clear" w:color="auto" w:fill="D9D9D9" w:themeFill="background1" w:themeFillShade="D9"/>
          </w:tcPr>
          <w:p w14:paraId="5D525B2C" w14:textId="77777777" w:rsidR="00C84C05" w:rsidRPr="00584B24" w:rsidRDefault="00C84C05" w:rsidP="00C84C05">
            <w:pPr>
              <w:pStyle w:val="Platzhalter"/>
            </w:pPr>
            <w:proofErr w:type="gramStart"/>
            <w:r w:rsidRPr="00F23D8B">
              <w:t>{{ PUBLIKATION</w:t>
            </w:r>
            <w:proofErr w:type="gramEnd"/>
            <w:r w:rsidRPr="00F23D8B">
              <w:t>_LINK }}</w:t>
            </w:r>
          </w:p>
        </w:tc>
      </w:tr>
      <w:tr w:rsidR="00C84C05" w:rsidRPr="006A06FF" w14:paraId="2996F27D" w14:textId="77777777" w:rsidTr="00324F1D">
        <w:tc>
          <w:tcPr>
            <w:tcW w:w="3119" w:type="dxa"/>
            <w:tcBorders>
              <w:bottom w:val="single" w:sz="4" w:space="0" w:color="D9D9D9" w:themeColor="background1" w:themeShade="D9"/>
            </w:tcBorders>
            <w:shd w:val="clear" w:color="auto" w:fill="auto"/>
          </w:tcPr>
          <w:p w14:paraId="4D565F41" w14:textId="77777777" w:rsidR="00C84C05" w:rsidRPr="006A06FF" w:rsidRDefault="00C84C05" w:rsidP="00324F1D">
            <w:pPr>
              <w:ind w:right="-6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Einsprachefrist bis am</w:t>
            </w:r>
          </w:p>
        </w:tc>
        <w:tc>
          <w:tcPr>
            <w:tcW w:w="6226" w:type="dxa"/>
            <w:tcBorders>
              <w:bottom w:val="single" w:sz="4" w:space="0" w:color="D9D9D9" w:themeColor="background1" w:themeShade="D9"/>
            </w:tcBorders>
            <w:shd w:val="clear" w:color="auto" w:fill="auto"/>
          </w:tcPr>
          <w:p w14:paraId="0591131D" w14:textId="77777777" w:rsidR="00C84C05" w:rsidRPr="006A06FF" w:rsidRDefault="00C84C05" w:rsidP="00C84C05">
            <w:pPr>
              <w:pStyle w:val="Platzhalter"/>
            </w:pPr>
            <w:proofErr w:type="gramStart"/>
            <w:r w:rsidRPr="003D7544">
              <w:t>{{ PUBLIKATION</w:t>
            </w:r>
            <w:proofErr w:type="gramEnd"/>
            <w:r w:rsidRPr="003D7544">
              <w:t>_ENDE }}</w:t>
            </w:r>
          </w:p>
        </w:tc>
      </w:tr>
      <w:tr w:rsidR="00C84C05" w:rsidRPr="006A06FF" w14:paraId="6C5D213D" w14:textId="77777777" w:rsidTr="00324F1D">
        <w:tc>
          <w:tcPr>
            <w:tcW w:w="3119" w:type="dxa"/>
            <w:tcBorders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1EE16CAB" w14:textId="77777777" w:rsidR="00C84C05" w:rsidRPr="006A06FF" w:rsidRDefault="00C84C05" w:rsidP="00324F1D">
            <w:pPr>
              <w:ind w:right="-6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Einsprachen</w:t>
            </w:r>
          </w:p>
        </w:tc>
        <w:tc>
          <w:tcPr>
            <w:tcW w:w="6226" w:type="dxa"/>
            <w:tcBorders>
              <w:left w:val="single" w:sz="4" w:space="0" w:color="FFFFFF" w:themeColor="background1"/>
            </w:tcBorders>
            <w:shd w:val="clear" w:color="auto" w:fill="D9D9D9" w:themeFill="background1" w:themeFillShade="D9"/>
          </w:tcPr>
          <w:p w14:paraId="4912ABFF" w14:textId="77777777" w:rsidR="00C84C05" w:rsidRPr="006A06FF" w:rsidRDefault="00C84C05" w:rsidP="00324F1D">
            <w:pPr>
              <w:ind w:right="-6"/>
              <w:rPr>
                <w:rFonts w:cs="Arial"/>
                <w:szCs w:val="22"/>
              </w:rPr>
            </w:pPr>
            <w:r w:rsidRPr="00241038">
              <w:rPr>
                <w:rFonts w:cs="Arial"/>
                <w:szCs w:val="22"/>
              </w:rPr>
              <w:t>Allfällige</w:t>
            </w:r>
            <w:r>
              <w:rPr>
                <w:rFonts w:cs="Arial"/>
                <w:szCs w:val="22"/>
              </w:rPr>
              <w:t xml:space="preserve"> </w:t>
            </w:r>
            <w:r w:rsidRPr="00E77FAB">
              <w:rPr>
                <w:rFonts w:cs="Arial"/>
                <w:szCs w:val="22"/>
              </w:rPr>
              <w:t xml:space="preserve">Einsprachen sind </w:t>
            </w:r>
            <w:r>
              <w:rPr>
                <w:rFonts w:cs="Arial"/>
                <w:szCs w:val="22"/>
              </w:rPr>
              <w:t xml:space="preserve">bis und mit </w:t>
            </w:r>
            <w:proofErr w:type="gramStart"/>
            <w:r w:rsidRPr="00C84C05">
              <w:rPr>
                <w:rStyle w:val="PlatzhalterZchn"/>
              </w:rPr>
              <w:t>{{ PUBLIKATION</w:t>
            </w:r>
            <w:proofErr w:type="gramEnd"/>
            <w:r w:rsidRPr="00C84C05">
              <w:rPr>
                <w:rStyle w:val="PlatzhalterZchn"/>
              </w:rPr>
              <w:t>_ENDE }}</w:t>
            </w:r>
            <w:r>
              <w:rPr>
                <w:rFonts w:cs="Arial"/>
                <w:szCs w:val="22"/>
              </w:rPr>
              <w:t xml:space="preserve"> </w:t>
            </w:r>
            <w:r w:rsidRPr="00E77FAB">
              <w:rPr>
                <w:rFonts w:cs="Arial"/>
                <w:szCs w:val="22"/>
              </w:rPr>
              <w:t>schriftlich</w:t>
            </w:r>
            <w:r>
              <w:rPr>
                <w:rFonts w:cs="Arial"/>
                <w:szCs w:val="22"/>
              </w:rPr>
              <w:t xml:space="preserve"> im Doppel, mit Antrag</w:t>
            </w:r>
            <w:r w:rsidRPr="00E77FAB">
              <w:rPr>
                <w:rFonts w:cs="Arial"/>
                <w:szCs w:val="22"/>
              </w:rPr>
              <w:t xml:space="preserve"> und </w:t>
            </w:r>
            <w:r>
              <w:rPr>
                <w:rFonts w:cs="Arial"/>
                <w:szCs w:val="22"/>
              </w:rPr>
              <w:t>B</w:t>
            </w:r>
            <w:r w:rsidRPr="00E77FAB">
              <w:rPr>
                <w:rFonts w:cs="Arial"/>
                <w:szCs w:val="22"/>
              </w:rPr>
              <w:t>egründ</w:t>
            </w:r>
            <w:r>
              <w:rPr>
                <w:rFonts w:cs="Arial"/>
                <w:szCs w:val="22"/>
              </w:rPr>
              <w:t>ung</w:t>
            </w:r>
            <w:r w:rsidRPr="00E77FAB">
              <w:rPr>
                <w:rFonts w:cs="Arial"/>
                <w:szCs w:val="22"/>
              </w:rPr>
              <w:t xml:space="preserve"> per Post an die </w:t>
            </w:r>
            <w:r w:rsidRPr="00C84C05">
              <w:rPr>
                <w:rStyle w:val="PlatzhalterZchn"/>
              </w:rPr>
              <w:t>{{ LEITBEHOERDE_NAME_ADRESSE }}</w:t>
            </w:r>
            <w:r>
              <w:rPr>
                <w:rFonts w:cs="Arial"/>
                <w:szCs w:val="22"/>
              </w:rPr>
              <w:t xml:space="preserve"> </w:t>
            </w:r>
            <w:r w:rsidRPr="00E77FAB">
              <w:rPr>
                <w:rFonts w:cs="Arial"/>
                <w:szCs w:val="22"/>
              </w:rPr>
              <w:t>einzureichen.</w:t>
            </w:r>
          </w:p>
        </w:tc>
      </w:tr>
    </w:tbl>
    <w:p w14:paraId="7E40D79D" w14:textId="77777777" w:rsidR="00C84C05" w:rsidRDefault="00C84C05" w:rsidP="007A05B7"/>
    <w:p w14:paraId="4937504B" w14:textId="77777777" w:rsidR="00C84C05" w:rsidRDefault="00C84C05" w:rsidP="007A05B7"/>
    <w:p w14:paraId="156EB7DB" w14:textId="5EF72CC2" w:rsidR="00C84C05" w:rsidRPr="00533642" w:rsidRDefault="00C84C05" w:rsidP="00533642">
      <w:pPr>
        <w:spacing w:after="120"/>
        <w:rPr>
          <w:b/>
          <w:bCs/>
        </w:rPr>
      </w:pPr>
      <w:r w:rsidRPr="00C84C05">
        <w:rPr>
          <w:rStyle w:val="Fett"/>
        </w:rPr>
        <w:t>Baupublikation</w:t>
      </w:r>
    </w:p>
    <w:tbl>
      <w:tblPr>
        <w:tblStyle w:val="Tabellenraster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119"/>
        <w:gridCol w:w="6226"/>
      </w:tblGrid>
      <w:tr w:rsidR="00653E14" w:rsidRPr="006A06FF" w14:paraId="1CF81145" w14:textId="77777777" w:rsidTr="004160D0">
        <w:tc>
          <w:tcPr>
            <w:tcW w:w="3119" w:type="dxa"/>
            <w:tcBorders>
              <w:bottom w:val="single" w:sz="4" w:space="0" w:color="D9D9D9" w:themeColor="background1" w:themeShade="D9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3E6EE92E" w14:textId="367EB14F" w:rsidR="00653E14" w:rsidRPr="00B25DCA" w:rsidRDefault="00653E14" w:rsidP="00324F1D">
            <w:pPr>
              <w:ind w:right="-3"/>
              <w:rPr>
                <w:rStyle w:val="Fett"/>
              </w:rPr>
            </w:pPr>
            <w:r>
              <w:rPr>
                <w:rStyle w:val="Fett"/>
              </w:rPr>
              <w:t>Gesuchsteller/in</w:t>
            </w:r>
          </w:p>
        </w:tc>
        <w:tc>
          <w:tcPr>
            <w:tcW w:w="6226" w:type="dxa"/>
            <w:tcBorders>
              <w:left w:val="single" w:sz="4" w:space="0" w:color="FFFFFF" w:themeColor="background1"/>
              <w:bottom w:val="single" w:sz="4" w:space="0" w:color="D9D9D9" w:themeColor="background1" w:themeShade="D9"/>
            </w:tcBorders>
            <w:shd w:val="clear" w:color="auto" w:fill="D9D9D9" w:themeFill="background1" w:themeFillShade="D9"/>
          </w:tcPr>
          <w:p w14:paraId="616C1164" w14:textId="77777777" w:rsidR="00653E14" w:rsidRPr="00F329A7" w:rsidRDefault="00653E14" w:rsidP="00653E14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for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G in ALLE_GESUCHSTELLER_LISTE %}</w:t>
            </w:r>
          </w:p>
          <w:p w14:paraId="09E421F8" w14:textId="77777777" w:rsidR="00653E14" w:rsidRDefault="00653E14" w:rsidP="00653E14">
            <w:pPr>
              <w:ind w:left="357" w:hanging="357"/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{%</w:t>
            </w:r>
            <w:r>
              <w:rPr>
                <w:rFonts w:ascii="Consolas" w:hAnsi="Consolas" w:cs="Arial"/>
                <w:color w:val="00B050"/>
                <w:sz w:val="18"/>
                <w:szCs w:val="18"/>
              </w:rPr>
              <w:t>p</w:t>
            </w: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if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ALLE_GESUCHSTELLER_LISTE|length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&gt; 1 %}</w:t>
            </w:r>
          </w:p>
          <w:p w14:paraId="0FF7DC25" w14:textId="77777777" w:rsidR="00653E14" w:rsidRPr="00903B5C" w:rsidRDefault="00653E14" w:rsidP="00653E14">
            <w:pPr>
              <w:ind w:left="357" w:hanging="357"/>
            </w:pPr>
            <w:r w:rsidRPr="0074141E">
              <w:rPr>
                <w:rFonts w:cs="Arial"/>
                <w:sz w:val="18"/>
                <w:szCs w:val="18"/>
              </w:rPr>
              <w:t>●</w:t>
            </w:r>
            <w:r>
              <w:rPr>
                <w:rFonts w:cs="Arial"/>
                <w:sz w:val="18"/>
                <w:szCs w:val="18"/>
              </w:rPr>
              <w:tab/>
            </w:r>
            <w:proofErr w:type="gramStart"/>
            <w:r w:rsidRPr="00903B5C">
              <w:rPr>
                <w:rStyle w:val="PlatzhalterZchn"/>
              </w:rPr>
              <w:t>{{ G.NAME</w:t>
            </w:r>
            <w:proofErr w:type="gramEnd"/>
            <w:r w:rsidRPr="00903B5C">
              <w:rPr>
                <w:rStyle w:val="PlatzhalterZchn"/>
              </w:rPr>
              <w:t xml:space="preserve"> }}</w:t>
            </w:r>
            <w:r w:rsidRPr="00F329A7">
              <w:t xml:space="preserve">, </w:t>
            </w:r>
            <w:r w:rsidRPr="00903B5C">
              <w:rPr>
                <w:rStyle w:val="PlatzhalterZchn"/>
              </w:rPr>
              <w:t>{{ G.ADRESSE }}</w:t>
            </w:r>
          </w:p>
          <w:p w14:paraId="32C541FF" w14:textId="77777777" w:rsidR="00653E14" w:rsidRDefault="00653E14" w:rsidP="00653E14">
            <w:pPr>
              <w:ind w:left="357"/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if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G.VERTRETER_NAME %}</w:t>
            </w:r>
          </w:p>
          <w:p w14:paraId="5481A336" w14:textId="77777777" w:rsidR="00653E14" w:rsidRPr="00F329A7" w:rsidRDefault="00653E14" w:rsidP="00653E14">
            <w:pPr>
              <w:ind w:left="357"/>
            </w:pPr>
            <w:r w:rsidRPr="00F329A7">
              <w:t>vertreten durch</w:t>
            </w:r>
          </w:p>
          <w:p w14:paraId="0C5F24B7" w14:textId="77777777" w:rsidR="00653E14" w:rsidRPr="00903B5C" w:rsidRDefault="00653E14" w:rsidP="00653E14">
            <w:pPr>
              <w:ind w:left="357"/>
            </w:pPr>
            <w:proofErr w:type="gramStart"/>
            <w:r w:rsidRPr="00903B5C">
              <w:rPr>
                <w:rStyle w:val="PlatzhalterZchn"/>
              </w:rPr>
              <w:lastRenderedPageBreak/>
              <w:t>{{ G.VERTRETER</w:t>
            </w:r>
            <w:proofErr w:type="gramEnd"/>
            <w:r w:rsidRPr="00903B5C">
              <w:rPr>
                <w:rStyle w:val="PlatzhalterZchn"/>
              </w:rPr>
              <w:t>_NAME }}</w:t>
            </w:r>
            <w:r w:rsidRPr="005F7554">
              <w:t xml:space="preserve">, </w:t>
            </w:r>
            <w:r w:rsidRPr="00903B5C">
              <w:rPr>
                <w:rStyle w:val="PlatzhalterZchn"/>
              </w:rPr>
              <w:t>{{ G.VERTRETER_ADRESSE }}</w:t>
            </w:r>
          </w:p>
          <w:p w14:paraId="391028A5" w14:textId="77777777" w:rsidR="00653E14" w:rsidRPr="00F329A7" w:rsidRDefault="00653E14" w:rsidP="00653E14">
            <w:pPr>
              <w:ind w:left="357"/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endif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  <w:p w14:paraId="3BF40334" w14:textId="77777777" w:rsidR="00653E14" w:rsidRDefault="00653E14" w:rsidP="00653E14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7E0BE9">
              <w:rPr>
                <w:rFonts w:ascii="Consolas" w:hAnsi="Consolas" w:cs="Arial"/>
                <w:color w:val="00B050"/>
                <w:sz w:val="18"/>
                <w:szCs w:val="18"/>
              </w:rPr>
              <w:t>{%</w:t>
            </w:r>
            <w:r>
              <w:rPr>
                <w:rFonts w:ascii="Consolas" w:hAnsi="Consolas" w:cs="Arial"/>
                <w:color w:val="00B050"/>
                <w:sz w:val="18"/>
                <w:szCs w:val="18"/>
              </w:rPr>
              <w:t>p</w:t>
            </w:r>
            <w:r w:rsidRPr="007E0BE9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nsolas" w:hAnsi="Consolas" w:cs="Arial"/>
                <w:color w:val="00B050"/>
                <w:sz w:val="18"/>
                <w:szCs w:val="18"/>
              </w:rPr>
              <w:t>else</w:t>
            </w:r>
            <w:proofErr w:type="spellEnd"/>
            <w:r w:rsidRPr="007E0BE9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  <w:p w14:paraId="1B2BC3C0" w14:textId="77777777" w:rsidR="00653E14" w:rsidRPr="00903B5C" w:rsidRDefault="00653E14" w:rsidP="00653E14">
            <w:proofErr w:type="gramStart"/>
            <w:r w:rsidRPr="00903B5C">
              <w:rPr>
                <w:rStyle w:val="PlatzhalterZchn"/>
              </w:rPr>
              <w:t>{{ G.NAME</w:t>
            </w:r>
            <w:proofErr w:type="gramEnd"/>
            <w:r w:rsidRPr="00903B5C">
              <w:rPr>
                <w:rStyle w:val="PlatzhalterZchn"/>
              </w:rPr>
              <w:t xml:space="preserve"> }}</w:t>
            </w:r>
            <w:r w:rsidRPr="00F329A7">
              <w:t xml:space="preserve">, </w:t>
            </w:r>
            <w:r w:rsidRPr="00903B5C">
              <w:rPr>
                <w:rStyle w:val="PlatzhalterZchn"/>
              </w:rPr>
              <w:t>{{ G.ADRESSE }}</w:t>
            </w:r>
          </w:p>
          <w:p w14:paraId="790158C4" w14:textId="77777777" w:rsidR="00653E14" w:rsidRDefault="00653E14" w:rsidP="00653E14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if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G.VERTRETER_NAME %}</w:t>
            </w:r>
          </w:p>
          <w:p w14:paraId="43B74400" w14:textId="77777777" w:rsidR="00653E14" w:rsidRPr="00F329A7" w:rsidRDefault="00653E14" w:rsidP="00653E14">
            <w:r w:rsidRPr="00F329A7">
              <w:t>vertreten durch</w:t>
            </w:r>
          </w:p>
          <w:p w14:paraId="68B883F2" w14:textId="77777777" w:rsidR="00653E14" w:rsidRPr="00903B5C" w:rsidRDefault="00653E14" w:rsidP="00653E14">
            <w:proofErr w:type="gramStart"/>
            <w:r w:rsidRPr="00903B5C">
              <w:rPr>
                <w:rStyle w:val="PlatzhalterZchn"/>
              </w:rPr>
              <w:t>{{ G.VERTRETER</w:t>
            </w:r>
            <w:proofErr w:type="gramEnd"/>
            <w:r w:rsidRPr="00903B5C">
              <w:rPr>
                <w:rStyle w:val="PlatzhalterZchn"/>
              </w:rPr>
              <w:t>_NAME }}</w:t>
            </w:r>
            <w:r w:rsidRPr="005F7554">
              <w:t xml:space="preserve">, </w:t>
            </w:r>
            <w:r w:rsidRPr="00903B5C">
              <w:rPr>
                <w:rStyle w:val="PlatzhalterZchn"/>
              </w:rPr>
              <w:t>{{ G.VERTRETER_ADRESSE }}</w:t>
            </w:r>
          </w:p>
          <w:p w14:paraId="09AAD3DA" w14:textId="77777777" w:rsidR="00653E14" w:rsidRPr="0013074F" w:rsidRDefault="00653E14" w:rsidP="00653E14">
            <w:pPr>
              <w:rPr>
                <w:rFonts w:ascii="Consolas" w:hAnsi="Consolas"/>
                <w:color w:val="00B050"/>
                <w:sz w:val="18"/>
                <w:szCs w:val="18"/>
              </w:rPr>
            </w:pPr>
            <w:r w:rsidRPr="0013074F">
              <w:rPr>
                <w:rFonts w:ascii="Consolas" w:hAnsi="Consolas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13074F">
              <w:rPr>
                <w:rFonts w:ascii="Consolas" w:hAnsi="Consolas"/>
                <w:color w:val="00B050"/>
                <w:sz w:val="18"/>
                <w:szCs w:val="18"/>
              </w:rPr>
              <w:t>endif</w:t>
            </w:r>
            <w:proofErr w:type="spellEnd"/>
            <w:r w:rsidRPr="0013074F">
              <w:rPr>
                <w:rFonts w:ascii="Consolas" w:hAnsi="Consolas"/>
                <w:color w:val="00B050"/>
                <w:sz w:val="18"/>
                <w:szCs w:val="18"/>
              </w:rPr>
              <w:t xml:space="preserve"> %}</w:t>
            </w:r>
          </w:p>
          <w:p w14:paraId="798E0C1D" w14:textId="77777777" w:rsidR="00653E14" w:rsidRPr="002F298F" w:rsidRDefault="00653E14" w:rsidP="00653E14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/>
                <w:color w:val="00B050"/>
                <w:sz w:val="18"/>
                <w:szCs w:val="18"/>
              </w:rPr>
              <w:t>{%</w:t>
            </w:r>
            <w:r>
              <w:rPr>
                <w:rFonts w:ascii="Consolas" w:hAnsi="Consolas"/>
                <w:color w:val="00B050"/>
                <w:sz w:val="18"/>
                <w:szCs w:val="18"/>
              </w:rPr>
              <w:t>p</w:t>
            </w:r>
            <w:r w:rsidRPr="00F329A7">
              <w:rPr>
                <w:rFonts w:ascii="Consolas" w:hAnsi="Consolas"/>
                <w:color w:val="00B050"/>
                <w:sz w:val="18"/>
                <w:szCs w:val="18"/>
              </w:rPr>
              <w:t xml:space="preserve"> </w:t>
            </w:r>
            <w:proofErr w:type="spellStart"/>
            <w:r w:rsidRPr="00F329A7">
              <w:rPr>
                <w:rFonts w:ascii="Consolas" w:hAnsi="Consolas"/>
                <w:color w:val="00B050"/>
                <w:sz w:val="18"/>
                <w:szCs w:val="18"/>
              </w:rPr>
              <w:t>endif</w:t>
            </w:r>
            <w:proofErr w:type="spellEnd"/>
            <w:r w:rsidRPr="00F329A7">
              <w:rPr>
                <w:rFonts w:ascii="Consolas" w:hAnsi="Consolas"/>
                <w:color w:val="00B050"/>
                <w:sz w:val="18"/>
                <w:szCs w:val="18"/>
              </w:rPr>
              <w:t xml:space="preserve"> %}</w:t>
            </w:r>
          </w:p>
          <w:p w14:paraId="3FF45F48" w14:textId="6DB86D47" w:rsidR="00653E14" w:rsidRPr="00653E14" w:rsidRDefault="00653E14" w:rsidP="00653E14"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endfor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</w:tc>
      </w:tr>
      <w:tr w:rsidR="00653E14" w:rsidRPr="006A06FF" w14:paraId="26FF5533" w14:textId="77777777" w:rsidTr="004160D0">
        <w:tc>
          <w:tcPr>
            <w:tcW w:w="3119" w:type="dxa"/>
            <w:tcBorders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</w:tcPr>
          <w:p w14:paraId="73BB3BCF" w14:textId="77777777" w:rsidR="00653E14" w:rsidRPr="00B25DCA" w:rsidRDefault="00653E14" w:rsidP="00324F1D">
            <w:pPr>
              <w:ind w:right="-3"/>
              <w:rPr>
                <w:rStyle w:val="Fett"/>
              </w:rPr>
            </w:pPr>
            <w:r w:rsidRPr="00B25DCA">
              <w:rPr>
                <w:rStyle w:val="Fett"/>
              </w:rPr>
              <w:lastRenderedPageBreak/>
              <w:t>Grundeigentümer/in</w:t>
            </w:r>
          </w:p>
        </w:tc>
        <w:tc>
          <w:tcPr>
            <w:tcW w:w="6226" w:type="dxa"/>
            <w:tcBorders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</w:tcPr>
          <w:p w14:paraId="40CB9CF7" w14:textId="77777777" w:rsidR="00653E14" w:rsidRDefault="00653E14" w:rsidP="00653E14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>
              <w:rPr>
                <w:rFonts w:ascii="Consolas" w:hAnsi="Consolas" w:cs="Arial"/>
                <w:color w:val="00B050"/>
                <w:sz w:val="18"/>
                <w:szCs w:val="18"/>
              </w:rPr>
              <w:t>if</w:t>
            </w:r>
            <w:proofErr w:type="spellEnd"/>
            <w:r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</w:t>
            </w:r>
            <w:r w:rsidRPr="001B2099">
              <w:rPr>
                <w:rFonts w:ascii="Consolas" w:hAnsi="Consolas" w:cs="Arial"/>
                <w:color w:val="00B050"/>
                <w:sz w:val="18"/>
                <w:szCs w:val="18"/>
              </w:rPr>
              <w:t>ALLE_GRUNDEIGENTUEMER_LISTE</w:t>
            </w:r>
            <w:r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  <w:p w14:paraId="5E517BC8" w14:textId="77777777" w:rsidR="00653E14" w:rsidRPr="00F329A7" w:rsidRDefault="00653E14" w:rsidP="00653E14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for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G in ALLE_</w:t>
            </w:r>
            <w:r w:rsidRPr="001B2099">
              <w:rPr>
                <w:rFonts w:ascii="Consolas" w:hAnsi="Consolas" w:cs="Arial"/>
                <w:color w:val="00B050"/>
                <w:sz w:val="18"/>
                <w:szCs w:val="18"/>
              </w:rPr>
              <w:t>GRUNDEIGENTUEMER</w:t>
            </w: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_LISTE %}</w:t>
            </w:r>
          </w:p>
          <w:p w14:paraId="77068F81" w14:textId="77777777" w:rsidR="00653E14" w:rsidRDefault="00653E14" w:rsidP="00653E14">
            <w:pPr>
              <w:ind w:left="357" w:hanging="357"/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{%</w:t>
            </w:r>
            <w:r>
              <w:rPr>
                <w:rFonts w:ascii="Consolas" w:hAnsi="Consolas" w:cs="Arial"/>
                <w:color w:val="00B050"/>
                <w:sz w:val="18"/>
                <w:szCs w:val="18"/>
              </w:rPr>
              <w:t>p</w:t>
            </w: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if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ALLE_</w:t>
            </w:r>
            <w:r w:rsidRPr="001B2099">
              <w:rPr>
                <w:rFonts w:ascii="Consolas" w:hAnsi="Consolas" w:cs="Arial"/>
                <w:color w:val="00B050"/>
                <w:sz w:val="18"/>
                <w:szCs w:val="18"/>
              </w:rPr>
              <w:t>GRUNDEIGENTUEMER</w:t>
            </w: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_LISTE|length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&gt; 1 %}</w:t>
            </w:r>
          </w:p>
          <w:p w14:paraId="51BC3EA0" w14:textId="77777777" w:rsidR="00653E14" w:rsidRPr="00F263FD" w:rsidRDefault="00653E14" w:rsidP="00653E14">
            <w:pPr>
              <w:pStyle w:val="Listenabsatz"/>
              <w:numPr>
                <w:ilvl w:val="0"/>
                <w:numId w:val="25"/>
              </w:numPr>
              <w:spacing w:before="0"/>
              <w:ind w:left="357" w:hanging="357"/>
              <w:rPr>
                <w:rFonts w:cs="Arial"/>
                <w:szCs w:val="22"/>
              </w:rPr>
            </w:pPr>
            <w:proofErr w:type="gramStart"/>
            <w:r w:rsidRPr="00903B5C">
              <w:rPr>
                <w:rStyle w:val="PlatzhalterZchn"/>
              </w:rPr>
              <w:t>{{ G.NAME</w:t>
            </w:r>
            <w:proofErr w:type="gramEnd"/>
            <w:r w:rsidRPr="00903B5C">
              <w:rPr>
                <w:rStyle w:val="PlatzhalterZchn"/>
              </w:rPr>
              <w:t xml:space="preserve"> }}</w:t>
            </w:r>
            <w:r w:rsidRPr="00F329A7">
              <w:t xml:space="preserve">, </w:t>
            </w:r>
            <w:r w:rsidRPr="00903B5C">
              <w:rPr>
                <w:rStyle w:val="PlatzhalterZchn"/>
              </w:rPr>
              <w:t>{{ G.ADRESSE }}</w:t>
            </w:r>
          </w:p>
          <w:p w14:paraId="3DBB5638" w14:textId="77777777" w:rsidR="00653E14" w:rsidRDefault="00653E14" w:rsidP="00653E14">
            <w:pPr>
              <w:ind w:left="357"/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263FD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263FD">
              <w:rPr>
                <w:rFonts w:ascii="Consolas" w:hAnsi="Consolas" w:cs="Arial"/>
                <w:color w:val="00B050"/>
                <w:sz w:val="18"/>
                <w:szCs w:val="18"/>
              </w:rPr>
              <w:t>if</w:t>
            </w:r>
            <w:proofErr w:type="spellEnd"/>
            <w:r w:rsidRPr="00F263FD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G.VERTRETER_NAME %}</w:t>
            </w:r>
          </w:p>
          <w:p w14:paraId="56E770DE" w14:textId="77777777" w:rsidR="00653E14" w:rsidRPr="00F329A7" w:rsidRDefault="00653E14" w:rsidP="00653E14">
            <w:pPr>
              <w:ind w:left="357"/>
            </w:pPr>
            <w:r w:rsidRPr="00F329A7">
              <w:t>vertreten durch</w:t>
            </w:r>
          </w:p>
          <w:p w14:paraId="07E1DC47" w14:textId="77777777" w:rsidR="00653E14" w:rsidRDefault="00653E14" w:rsidP="00653E14">
            <w:pPr>
              <w:ind w:left="357"/>
              <w:rPr>
                <w:color w:val="00B050"/>
              </w:rPr>
            </w:pPr>
            <w:proofErr w:type="gramStart"/>
            <w:r w:rsidRPr="00903B5C">
              <w:rPr>
                <w:rStyle w:val="PlatzhalterZchn"/>
              </w:rPr>
              <w:t>{{ G.VERTRETER</w:t>
            </w:r>
            <w:proofErr w:type="gramEnd"/>
            <w:r w:rsidRPr="00903B5C">
              <w:rPr>
                <w:rStyle w:val="PlatzhalterZchn"/>
              </w:rPr>
              <w:t>_NAME }}</w:t>
            </w:r>
            <w:r w:rsidRPr="005F7554">
              <w:t xml:space="preserve">, </w:t>
            </w:r>
            <w:r w:rsidRPr="00903B5C">
              <w:rPr>
                <w:rStyle w:val="PlatzhalterZchn"/>
              </w:rPr>
              <w:t>{{ G.VERTRETER_ADRESSE }}</w:t>
            </w:r>
          </w:p>
          <w:p w14:paraId="7ECC4B48" w14:textId="77777777" w:rsidR="00653E14" w:rsidRPr="00F329A7" w:rsidRDefault="00653E14" w:rsidP="00653E14">
            <w:pPr>
              <w:ind w:left="357"/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endif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  <w:p w14:paraId="7E7111E6" w14:textId="77777777" w:rsidR="00653E14" w:rsidRDefault="00653E14" w:rsidP="00653E14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6A08D6">
              <w:rPr>
                <w:rFonts w:ascii="Consolas" w:hAnsi="Consolas" w:cs="Arial"/>
                <w:color w:val="00B050"/>
                <w:sz w:val="18"/>
                <w:szCs w:val="18"/>
              </w:rPr>
              <w:t>{%</w:t>
            </w:r>
            <w:r>
              <w:rPr>
                <w:rFonts w:ascii="Consolas" w:hAnsi="Consolas" w:cs="Arial"/>
                <w:color w:val="00B050"/>
                <w:sz w:val="18"/>
                <w:szCs w:val="18"/>
              </w:rPr>
              <w:t>p</w:t>
            </w:r>
            <w:r w:rsidRPr="006A08D6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</w:t>
            </w:r>
            <w:proofErr w:type="spellStart"/>
            <w:r w:rsidRPr="006A08D6">
              <w:rPr>
                <w:rFonts w:ascii="Consolas" w:hAnsi="Consolas" w:cs="Arial"/>
                <w:color w:val="00B050"/>
                <w:sz w:val="18"/>
                <w:szCs w:val="18"/>
              </w:rPr>
              <w:t>else</w:t>
            </w:r>
            <w:proofErr w:type="spellEnd"/>
            <w:r w:rsidRPr="006A08D6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  <w:p w14:paraId="52C8916D" w14:textId="77777777" w:rsidR="00653E14" w:rsidRPr="00903B5C" w:rsidRDefault="00653E14" w:rsidP="00653E14">
            <w:proofErr w:type="gramStart"/>
            <w:r w:rsidRPr="00903B5C">
              <w:rPr>
                <w:rStyle w:val="PlatzhalterZchn"/>
              </w:rPr>
              <w:t>{{ G.NAME</w:t>
            </w:r>
            <w:proofErr w:type="gramEnd"/>
            <w:r w:rsidRPr="00903B5C">
              <w:rPr>
                <w:rStyle w:val="PlatzhalterZchn"/>
              </w:rPr>
              <w:t xml:space="preserve"> }}</w:t>
            </w:r>
            <w:r w:rsidRPr="00F329A7">
              <w:t xml:space="preserve">, </w:t>
            </w:r>
            <w:r w:rsidRPr="00903B5C">
              <w:rPr>
                <w:rStyle w:val="PlatzhalterZchn"/>
              </w:rPr>
              <w:t>{{ G.ADRESSE }}</w:t>
            </w:r>
          </w:p>
          <w:p w14:paraId="737FD996" w14:textId="77777777" w:rsidR="00653E14" w:rsidRPr="00F329A7" w:rsidRDefault="00653E14" w:rsidP="00653E14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if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G.VERTRETER_NAME %}</w:t>
            </w:r>
          </w:p>
          <w:p w14:paraId="0ACB4B47" w14:textId="77777777" w:rsidR="00653E14" w:rsidRPr="00F329A7" w:rsidRDefault="00653E14" w:rsidP="00653E14">
            <w:pPr>
              <w:ind w:left="37"/>
            </w:pPr>
            <w:r w:rsidRPr="00F329A7">
              <w:t>vertreten durch</w:t>
            </w:r>
          </w:p>
          <w:p w14:paraId="341398F8" w14:textId="77777777" w:rsidR="00653E14" w:rsidRPr="00F329A7" w:rsidRDefault="00653E14" w:rsidP="00653E14">
            <w:pPr>
              <w:ind w:left="37"/>
            </w:pPr>
            <w:proofErr w:type="gramStart"/>
            <w:r w:rsidRPr="00903B5C">
              <w:rPr>
                <w:rStyle w:val="PlatzhalterZchn"/>
              </w:rPr>
              <w:t>{{ G.VERTRETER</w:t>
            </w:r>
            <w:proofErr w:type="gramEnd"/>
            <w:r w:rsidRPr="00903B5C">
              <w:rPr>
                <w:rStyle w:val="PlatzhalterZchn"/>
              </w:rPr>
              <w:t>_NAME }}</w:t>
            </w:r>
            <w:r w:rsidRPr="005F7554">
              <w:t xml:space="preserve">, </w:t>
            </w:r>
            <w:r w:rsidRPr="00903B5C">
              <w:rPr>
                <w:rStyle w:val="PlatzhalterZchn"/>
              </w:rPr>
              <w:t>{{ G.VERTRETER_ADRESSE }}</w:t>
            </w:r>
          </w:p>
          <w:p w14:paraId="6EE02214" w14:textId="77777777" w:rsidR="00653E14" w:rsidRDefault="00653E14" w:rsidP="00653E14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endif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  <w:p w14:paraId="27885E1E" w14:textId="77777777" w:rsidR="00653E14" w:rsidRDefault="00653E14" w:rsidP="00653E14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endif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  <w:p w14:paraId="358F5A53" w14:textId="77777777" w:rsidR="00653E14" w:rsidRDefault="00653E14" w:rsidP="00653E14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endfor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  <w:p w14:paraId="5788E92F" w14:textId="77777777" w:rsidR="00653E14" w:rsidRDefault="00653E14" w:rsidP="00653E14">
            <w:pPr>
              <w:rPr>
                <w:rFonts w:ascii="Consolas" w:hAnsi="Consolas"/>
                <w:color w:val="00B050"/>
                <w:sz w:val="18"/>
                <w:szCs w:val="18"/>
              </w:rPr>
            </w:pPr>
            <w:r w:rsidRPr="00D6166D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D6166D">
              <w:rPr>
                <w:rFonts w:ascii="Consolas" w:hAnsi="Consolas" w:cs="Arial"/>
                <w:color w:val="00B050"/>
                <w:sz w:val="18"/>
                <w:szCs w:val="18"/>
              </w:rPr>
              <w:t>el</w:t>
            </w: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>if</w:t>
            </w:r>
            <w:proofErr w:type="spellEnd"/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 xml:space="preserve"> </w:t>
            </w:r>
            <w:r w:rsidRPr="006104FB">
              <w:rPr>
                <w:rFonts w:ascii="Consolas" w:hAnsi="Consolas"/>
                <w:color w:val="00B050"/>
                <w:sz w:val="18"/>
                <w:szCs w:val="18"/>
              </w:rPr>
              <w:t>GESUCHSTELLER</w:t>
            </w: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>_ANREDE == "Herr" %}</w:t>
            </w:r>
          </w:p>
          <w:p w14:paraId="3A669168" w14:textId="77777777" w:rsidR="00653E14" w:rsidRDefault="00653E14" w:rsidP="00653E14">
            <w:r>
              <w:t>Gesuchsteller</w:t>
            </w:r>
          </w:p>
          <w:p w14:paraId="0BE51AC0" w14:textId="77777777" w:rsidR="00653E14" w:rsidRDefault="00653E14" w:rsidP="00653E14">
            <w:pPr>
              <w:rPr>
                <w:rFonts w:ascii="Consolas" w:hAnsi="Consolas"/>
                <w:color w:val="00B050"/>
                <w:sz w:val="18"/>
                <w:szCs w:val="18"/>
              </w:rPr>
            </w:pP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>{%</w:t>
            </w:r>
            <w:r>
              <w:rPr>
                <w:rFonts w:ascii="Consolas" w:hAnsi="Consolas"/>
                <w:color w:val="00B050"/>
                <w:sz w:val="18"/>
                <w:szCs w:val="18"/>
              </w:rPr>
              <w:t>p</w:t>
            </w: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 xml:space="preserve"> </w:t>
            </w:r>
            <w:proofErr w:type="spellStart"/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>elif</w:t>
            </w:r>
            <w:proofErr w:type="spellEnd"/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 xml:space="preserve"> </w:t>
            </w:r>
            <w:r w:rsidRPr="006104FB">
              <w:rPr>
                <w:rFonts w:ascii="Consolas" w:hAnsi="Consolas"/>
                <w:color w:val="00B050"/>
                <w:sz w:val="18"/>
                <w:szCs w:val="18"/>
              </w:rPr>
              <w:t>GESUCHSTELLER</w:t>
            </w: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>_ANREDE == "Frau" %}</w:t>
            </w:r>
          </w:p>
          <w:p w14:paraId="6F3FF4AA" w14:textId="77777777" w:rsidR="00653E14" w:rsidRDefault="00653E14" w:rsidP="00653E14">
            <w:r>
              <w:t>Gesuchstellerin</w:t>
            </w:r>
          </w:p>
          <w:p w14:paraId="039A1173" w14:textId="77777777" w:rsidR="00653E14" w:rsidRDefault="00653E14" w:rsidP="00653E14">
            <w:pPr>
              <w:rPr>
                <w:rFonts w:ascii="Consolas" w:hAnsi="Consolas"/>
                <w:color w:val="00B050"/>
                <w:sz w:val="18"/>
                <w:szCs w:val="18"/>
              </w:rPr>
            </w:pP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>{%</w:t>
            </w:r>
            <w:r>
              <w:rPr>
                <w:rFonts w:ascii="Consolas" w:hAnsi="Consolas"/>
                <w:color w:val="00B050"/>
                <w:sz w:val="18"/>
                <w:szCs w:val="18"/>
              </w:rPr>
              <w:t>p</w:t>
            </w: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 xml:space="preserve"> </w:t>
            </w:r>
            <w:proofErr w:type="spellStart"/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>else</w:t>
            </w:r>
            <w:proofErr w:type="spellEnd"/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 xml:space="preserve"> %}</w:t>
            </w:r>
          </w:p>
          <w:p w14:paraId="489C2DA3" w14:textId="77777777" w:rsidR="00653E14" w:rsidRPr="00C76490" w:rsidRDefault="00653E14" w:rsidP="00653E14">
            <w:r w:rsidRPr="00914DF1">
              <w:t>Gesuchsteller/in</w:t>
            </w:r>
          </w:p>
          <w:p w14:paraId="1A4A1474" w14:textId="6396D8A5" w:rsidR="00653E14" w:rsidRPr="00653E14" w:rsidRDefault="00653E14" w:rsidP="00653E14"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endif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</w:tc>
      </w:tr>
      <w:tr w:rsidR="00653E14" w:rsidRPr="006A06FF" w14:paraId="68642B14" w14:textId="77777777" w:rsidTr="004160D0">
        <w:tc>
          <w:tcPr>
            <w:tcW w:w="3119" w:type="dxa"/>
            <w:tcBorders>
              <w:bottom w:val="single" w:sz="4" w:space="0" w:color="D9D9D9" w:themeColor="background1" w:themeShade="D9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2C743BB4" w14:textId="77777777" w:rsidR="00653E14" w:rsidRPr="00B25DCA" w:rsidRDefault="00653E14" w:rsidP="00324F1D">
            <w:pPr>
              <w:ind w:right="-3"/>
              <w:rPr>
                <w:rStyle w:val="Fett"/>
              </w:rPr>
            </w:pPr>
            <w:r w:rsidRPr="00B25DCA">
              <w:rPr>
                <w:rStyle w:val="Fett"/>
              </w:rPr>
              <w:t>Projektverfasser/in</w:t>
            </w:r>
          </w:p>
        </w:tc>
        <w:tc>
          <w:tcPr>
            <w:tcW w:w="6226" w:type="dxa"/>
            <w:tcBorders>
              <w:left w:val="single" w:sz="4" w:space="0" w:color="FFFFFF" w:themeColor="background1"/>
              <w:bottom w:val="single" w:sz="4" w:space="0" w:color="D9D9D9" w:themeColor="background1" w:themeShade="D9"/>
            </w:tcBorders>
            <w:shd w:val="clear" w:color="auto" w:fill="D9D9D9" w:themeFill="background1" w:themeFillShade="D9"/>
          </w:tcPr>
          <w:p w14:paraId="59C1B5E8" w14:textId="77777777" w:rsidR="00653E14" w:rsidRDefault="00653E14" w:rsidP="00653E14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>
              <w:rPr>
                <w:rFonts w:ascii="Consolas" w:hAnsi="Consolas" w:cs="Arial"/>
                <w:color w:val="00B050"/>
                <w:sz w:val="18"/>
                <w:szCs w:val="18"/>
              </w:rPr>
              <w:t>if</w:t>
            </w:r>
            <w:proofErr w:type="spellEnd"/>
            <w:r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</w:t>
            </w:r>
            <w:r w:rsidRPr="001B2099">
              <w:rPr>
                <w:rFonts w:ascii="Consolas" w:hAnsi="Consolas" w:cs="Arial"/>
                <w:color w:val="00B050"/>
                <w:sz w:val="18"/>
                <w:szCs w:val="18"/>
              </w:rPr>
              <w:t>ALLE_</w:t>
            </w:r>
            <w:r>
              <w:rPr>
                <w:rFonts w:ascii="Consolas" w:hAnsi="Consolas" w:cs="Arial"/>
                <w:color w:val="00B050"/>
                <w:sz w:val="18"/>
                <w:szCs w:val="18"/>
              </w:rPr>
              <w:t>PROJEKTVERFASSER</w:t>
            </w:r>
            <w:r w:rsidRPr="001B2099">
              <w:rPr>
                <w:rFonts w:ascii="Consolas" w:hAnsi="Consolas" w:cs="Arial"/>
                <w:color w:val="00B050"/>
                <w:sz w:val="18"/>
                <w:szCs w:val="18"/>
              </w:rPr>
              <w:t>_LISTE</w:t>
            </w:r>
            <w:r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  <w:p w14:paraId="776C6124" w14:textId="77777777" w:rsidR="00653E14" w:rsidRPr="00F329A7" w:rsidRDefault="00653E14" w:rsidP="00653E14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for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G in ALLE_</w:t>
            </w:r>
            <w:r>
              <w:rPr>
                <w:rFonts w:ascii="Consolas" w:hAnsi="Consolas" w:cs="Arial"/>
                <w:color w:val="00B050"/>
                <w:sz w:val="18"/>
                <w:szCs w:val="18"/>
              </w:rPr>
              <w:t>PROJEKTVERFASSER</w:t>
            </w: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_LISTE %}</w:t>
            </w:r>
          </w:p>
          <w:p w14:paraId="13D79672" w14:textId="77777777" w:rsidR="00653E14" w:rsidRDefault="00653E14" w:rsidP="00653E14">
            <w:pPr>
              <w:ind w:left="357" w:hanging="357"/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{%</w:t>
            </w:r>
            <w:r>
              <w:rPr>
                <w:rFonts w:ascii="Consolas" w:hAnsi="Consolas" w:cs="Arial"/>
                <w:color w:val="00B050"/>
                <w:sz w:val="18"/>
                <w:szCs w:val="18"/>
              </w:rPr>
              <w:t>p</w:t>
            </w: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if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ALLE_</w:t>
            </w:r>
            <w:r>
              <w:rPr>
                <w:rFonts w:ascii="Consolas" w:hAnsi="Consolas" w:cs="Arial"/>
                <w:color w:val="00B050"/>
                <w:sz w:val="18"/>
                <w:szCs w:val="18"/>
              </w:rPr>
              <w:t>PROJEKTVERFASSER</w:t>
            </w: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_LISTE|length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&gt; 1 %}</w:t>
            </w:r>
          </w:p>
          <w:p w14:paraId="50B34A56" w14:textId="77777777" w:rsidR="00653E14" w:rsidRPr="00F263FD" w:rsidRDefault="00653E14" w:rsidP="00653E14">
            <w:pPr>
              <w:pStyle w:val="Listenabsatz"/>
              <w:numPr>
                <w:ilvl w:val="0"/>
                <w:numId w:val="25"/>
              </w:numPr>
              <w:spacing w:before="0"/>
              <w:ind w:left="357" w:hanging="357"/>
              <w:rPr>
                <w:rFonts w:cs="Arial"/>
                <w:szCs w:val="22"/>
              </w:rPr>
            </w:pPr>
            <w:proofErr w:type="gramStart"/>
            <w:r w:rsidRPr="00903B5C">
              <w:rPr>
                <w:rStyle w:val="PlatzhalterZchn"/>
              </w:rPr>
              <w:t>{{ G.NAME</w:t>
            </w:r>
            <w:proofErr w:type="gramEnd"/>
            <w:r w:rsidRPr="00903B5C">
              <w:rPr>
                <w:rStyle w:val="PlatzhalterZchn"/>
              </w:rPr>
              <w:t xml:space="preserve"> }}</w:t>
            </w:r>
            <w:r w:rsidRPr="00F329A7">
              <w:t xml:space="preserve">, </w:t>
            </w:r>
            <w:r w:rsidRPr="00903B5C">
              <w:rPr>
                <w:rStyle w:val="PlatzhalterZchn"/>
              </w:rPr>
              <w:t>{{ G.ADRESSE }}</w:t>
            </w:r>
          </w:p>
          <w:p w14:paraId="0937A48E" w14:textId="77777777" w:rsidR="00653E14" w:rsidRDefault="00653E14" w:rsidP="00653E14">
            <w:pPr>
              <w:ind w:left="357"/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263FD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263FD">
              <w:rPr>
                <w:rFonts w:ascii="Consolas" w:hAnsi="Consolas" w:cs="Arial"/>
                <w:color w:val="00B050"/>
                <w:sz w:val="18"/>
                <w:szCs w:val="18"/>
              </w:rPr>
              <w:t>if</w:t>
            </w:r>
            <w:proofErr w:type="spellEnd"/>
            <w:r w:rsidRPr="00F263FD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G.VERTRETER_NAME %}</w:t>
            </w:r>
          </w:p>
          <w:p w14:paraId="36B090DC" w14:textId="77777777" w:rsidR="00653E14" w:rsidRPr="00F329A7" w:rsidRDefault="00653E14" w:rsidP="00653E14">
            <w:pPr>
              <w:ind w:left="357"/>
            </w:pPr>
            <w:r w:rsidRPr="00F329A7">
              <w:t>vertreten durch</w:t>
            </w:r>
          </w:p>
          <w:p w14:paraId="2EB22762" w14:textId="77777777" w:rsidR="00653E14" w:rsidRPr="00903B5C" w:rsidRDefault="00653E14" w:rsidP="00653E14">
            <w:pPr>
              <w:ind w:left="357"/>
            </w:pPr>
            <w:proofErr w:type="gramStart"/>
            <w:r w:rsidRPr="00903B5C">
              <w:rPr>
                <w:rStyle w:val="PlatzhalterZchn"/>
              </w:rPr>
              <w:t>{{ G.VERTRETER</w:t>
            </w:r>
            <w:proofErr w:type="gramEnd"/>
            <w:r w:rsidRPr="00903B5C">
              <w:rPr>
                <w:rStyle w:val="PlatzhalterZchn"/>
              </w:rPr>
              <w:t>_NAME }}</w:t>
            </w:r>
            <w:r w:rsidRPr="005F7554">
              <w:t xml:space="preserve">, </w:t>
            </w:r>
            <w:r w:rsidRPr="00903B5C">
              <w:rPr>
                <w:rStyle w:val="PlatzhalterZchn"/>
              </w:rPr>
              <w:t>{{ G.VERTRETER_ADRESSE }}</w:t>
            </w:r>
          </w:p>
          <w:p w14:paraId="039D9DD1" w14:textId="77777777" w:rsidR="00653E14" w:rsidRPr="00F329A7" w:rsidRDefault="00653E14" w:rsidP="00653E14">
            <w:pPr>
              <w:ind w:left="357"/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endif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  <w:p w14:paraId="50BC0BC7" w14:textId="77777777" w:rsidR="00653E14" w:rsidRDefault="00653E14" w:rsidP="00653E14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6A08D6">
              <w:rPr>
                <w:rFonts w:ascii="Consolas" w:hAnsi="Consolas" w:cs="Arial"/>
                <w:color w:val="00B050"/>
                <w:sz w:val="18"/>
                <w:szCs w:val="18"/>
              </w:rPr>
              <w:t>{%</w:t>
            </w:r>
            <w:r>
              <w:rPr>
                <w:rFonts w:ascii="Consolas" w:hAnsi="Consolas" w:cs="Arial"/>
                <w:color w:val="00B050"/>
                <w:sz w:val="18"/>
                <w:szCs w:val="18"/>
              </w:rPr>
              <w:t>p</w:t>
            </w:r>
            <w:r w:rsidRPr="006A08D6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</w:t>
            </w:r>
            <w:proofErr w:type="spellStart"/>
            <w:r w:rsidRPr="006A08D6">
              <w:rPr>
                <w:rFonts w:ascii="Consolas" w:hAnsi="Consolas" w:cs="Arial"/>
                <w:color w:val="00B050"/>
                <w:sz w:val="18"/>
                <w:szCs w:val="18"/>
              </w:rPr>
              <w:t>else</w:t>
            </w:r>
            <w:proofErr w:type="spellEnd"/>
            <w:r w:rsidRPr="006A08D6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  <w:p w14:paraId="591CBB9D" w14:textId="77777777" w:rsidR="00653E14" w:rsidRPr="00903B5C" w:rsidRDefault="00653E14" w:rsidP="00653E14">
            <w:proofErr w:type="gramStart"/>
            <w:r w:rsidRPr="00903B5C">
              <w:rPr>
                <w:rStyle w:val="PlatzhalterZchn"/>
              </w:rPr>
              <w:t>{{ G.NAME</w:t>
            </w:r>
            <w:proofErr w:type="gramEnd"/>
            <w:r w:rsidRPr="00903B5C">
              <w:rPr>
                <w:rStyle w:val="PlatzhalterZchn"/>
              </w:rPr>
              <w:t xml:space="preserve"> }}</w:t>
            </w:r>
            <w:r w:rsidRPr="00F329A7">
              <w:t xml:space="preserve">, </w:t>
            </w:r>
            <w:r w:rsidRPr="00903B5C">
              <w:rPr>
                <w:rStyle w:val="PlatzhalterZchn"/>
              </w:rPr>
              <w:t>{{ G.ADRESSE }}</w:t>
            </w:r>
          </w:p>
          <w:p w14:paraId="3E566C92" w14:textId="77777777" w:rsidR="00653E14" w:rsidRPr="00F329A7" w:rsidRDefault="00653E14" w:rsidP="00653E14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if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G.VERTRETER_NAME %}</w:t>
            </w:r>
          </w:p>
          <w:p w14:paraId="14900485" w14:textId="77777777" w:rsidR="00653E14" w:rsidRPr="00F329A7" w:rsidRDefault="00653E14" w:rsidP="00653E14">
            <w:pPr>
              <w:ind w:left="37"/>
            </w:pPr>
            <w:r w:rsidRPr="00F329A7">
              <w:t>vertreten durch</w:t>
            </w:r>
          </w:p>
          <w:p w14:paraId="740A0FDF" w14:textId="77777777" w:rsidR="00653E14" w:rsidRPr="00F329A7" w:rsidRDefault="00653E14" w:rsidP="00653E14">
            <w:pPr>
              <w:ind w:left="37"/>
            </w:pPr>
            <w:proofErr w:type="gramStart"/>
            <w:r w:rsidRPr="00903B5C">
              <w:rPr>
                <w:rStyle w:val="PlatzhalterZchn"/>
              </w:rPr>
              <w:t>{{ G.VERTRETER</w:t>
            </w:r>
            <w:proofErr w:type="gramEnd"/>
            <w:r w:rsidRPr="00903B5C">
              <w:rPr>
                <w:rStyle w:val="PlatzhalterZchn"/>
              </w:rPr>
              <w:t>_NAME }}</w:t>
            </w:r>
            <w:r w:rsidRPr="005F7554">
              <w:t xml:space="preserve">, </w:t>
            </w:r>
            <w:r w:rsidRPr="00903B5C">
              <w:rPr>
                <w:rStyle w:val="PlatzhalterZchn"/>
              </w:rPr>
              <w:t>{{ G.VERTRETER_ADRESSE }}</w:t>
            </w:r>
          </w:p>
          <w:p w14:paraId="410FC8A3" w14:textId="77777777" w:rsidR="00653E14" w:rsidRDefault="00653E14" w:rsidP="00653E14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endif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  <w:p w14:paraId="1590DAFA" w14:textId="77777777" w:rsidR="00653E14" w:rsidRDefault="00653E14" w:rsidP="00653E14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endif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  <w:p w14:paraId="712D606A" w14:textId="77777777" w:rsidR="00653E14" w:rsidRDefault="00653E14" w:rsidP="00653E14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endfor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  <w:p w14:paraId="74D8BA2A" w14:textId="77777777" w:rsidR="00653E14" w:rsidRDefault="00653E14" w:rsidP="00653E14">
            <w:pPr>
              <w:rPr>
                <w:rFonts w:ascii="Consolas" w:hAnsi="Consolas"/>
                <w:color w:val="00B050"/>
                <w:sz w:val="18"/>
                <w:szCs w:val="18"/>
              </w:rPr>
            </w:pPr>
            <w:r w:rsidRPr="00D6166D">
              <w:rPr>
                <w:rFonts w:ascii="Consolas" w:hAnsi="Consolas" w:cs="Arial"/>
                <w:color w:val="00B050"/>
                <w:sz w:val="18"/>
                <w:szCs w:val="18"/>
              </w:rPr>
              <w:lastRenderedPageBreak/>
              <w:t xml:space="preserve">{%p </w:t>
            </w:r>
            <w:proofErr w:type="spellStart"/>
            <w:r w:rsidRPr="00D6166D">
              <w:rPr>
                <w:rFonts w:ascii="Consolas" w:hAnsi="Consolas" w:cs="Arial"/>
                <w:color w:val="00B050"/>
                <w:sz w:val="18"/>
                <w:szCs w:val="18"/>
              </w:rPr>
              <w:t>el</w:t>
            </w: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>if</w:t>
            </w:r>
            <w:proofErr w:type="spellEnd"/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 xml:space="preserve"> </w:t>
            </w:r>
            <w:r w:rsidRPr="006104FB">
              <w:rPr>
                <w:rFonts w:ascii="Consolas" w:hAnsi="Consolas"/>
                <w:color w:val="00B050"/>
                <w:sz w:val="18"/>
                <w:szCs w:val="18"/>
              </w:rPr>
              <w:t>GESUCHSTELLER</w:t>
            </w: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>_ANREDE == "Herr" %}</w:t>
            </w:r>
          </w:p>
          <w:p w14:paraId="396AE09C" w14:textId="77777777" w:rsidR="00653E14" w:rsidRDefault="00653E14" w:rsidP="00653E14">
            <w:r>
              <w:t>Gesuchsteller</w:t>
            </w:r>
          </w:p>
          <w:p w14:paraId="5437842E" w14:textId="77777777" w:rsidR="00653E14" w:rsidRDefault="00653E14" w:rsidP="00653E14">
            <w:pPr>
              <w:rPr>
                <w:rFonts w:ascii="Consolas" w:hAnsi="Consolas"/>
                <w:color w:val="00B050"/>
                <w:sz w:val="18"/>
                <w:szCs w:val="18"/>
              </w:rPr>
            </w:pP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>{%</w:t>
            </w:r>
            <w:r>
              <w:rPr>
                <w:rFonts w:ascii="Consolas" w:hAnsi="Consolas"/>
                <w:color w:val="00B050"/>
                <w:sz w:val="18"/>
                <w:szCs w:val="18"/>
              </w:rPr>
              <w:t>p</w:t>
            </w: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 xml:space="preserve"> </w:t>
            </w:r>
            <w:proofErr w:type="spellStart"/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>elif</w:t>
            </w:r>
            <w:proofErr w:type="spellEnd"/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 xml:space="preserve"> </w:t>
            </w:r>
            <w:r w:rsidRPr="006104FB">
              <w:rPr>
                <w:rFonts w:ascii="Consolas" w:hAnsi="Consolas"/>
                <w:color w:val="00B050"/>
                <w:sz w:val="18"/>
                <w:szCs w:val="18"/>
              </w:rPr>
              <w:t>GESUCHSTELLER</w:t>
            </w: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>_ANREDE == "Frau" %}</w:t>
            </w:r>
          </w:p>
          <w:p w14:paraId="70D6CBCC" w14:textId="77777777" w:rsidR="00653E14" w:rsidRDefault="00653E14" w:rsidP="00653E14">
            <w:r>
              <w:t>Gesuchstellerin</w:t>
            </w:r>
          </w:p>
          <w:p w14:paraId="7B55514F" w14:textId="77777777" w:rsidR="00653E14" w:rsidRDefault="00653E14" w:rsidP="00653E14">
            <w:pPr>
              <w:rPr>
                <w:rFonts w:ascii="Consolas" w:hAnsi="Consolas"/>
                <w:color w:val="00B050"/>
                <w:sz w:val="18"/>
                <w:szCs w:val="18"/>
              </w:rPr>
            </w:pP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>{%</w:t>
            </w:r>
            <w:r>
              <w:rPr>
                <w:rFonts w:ascii="Consolas" w:hAnsi="Consolas"/>
                <w:color w:val="00B050"/>
                <w:sz w:val="18"/>
                <w:szCs w:val="18"/>
              </w:rPr>
              <w:t>p</w:t>
            </w: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 xml:space="preserve"> </w:t>
            </w:r>
            <w:proofErr w:type="spellStart"/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>else</w:t>
            </w:r>
            <w:proofErr w:type="spellEnd"/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 xml:space="preserve"> %}</w:t>
            </w:r>
          </w:p>
          <w:p w14:paraId="131D3BD0" w14:textId="77777777" w:rsidR="00653E14" w:rsidRDefault="00653E14" w:rsidP="00653E14">
            <w:r w:rsidRPr="00914DF1">
              <w:t>Gesuchsteller/in</w:t>
            </w:r>
          </w:p>
          <w:p w14:paraId="10535803" w14:textId="4180D4E6" w:rsidR="00653E14" w:rsidRPr="00653E14" w:rsidRDefault="00653E14" w:rsidP="00653E14">
            <w:r w:rsidRPr="00DE29FA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DE29FA">
              <w:rPr>
                <w:rFonts w:ascii="Consolas" w:hAnsi="Consolas" w:cs="Arial"/>
                <w:color w:val="00B050"/>
                <w:sz w:val="18"/>
                <w:szCs w:val="18"/>
              </w:rPr>
              <w:t>endif</w:t>
            </w:r>
            <w:proofErr w:type="spellEnd"/>
            <w:r w:rsidRPr="00DE29FA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</w:tc>
      </w:tr>
      <w:tr w:rsidR="00653E14" w:rsidRPr="006A06FF" w14:paraId="3C4E6E4B" w14:textId="77777777" w:rsidTr="004160D0">
        <w:tc>
          <w:tcPr>
            <w:tcW w:w="3119" w:type="dxa"/>
            <w:tcBorders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</w:tcPr>
          <w:p w14:paraId="65D57CC0" w14:textId="27827C8D" w:rsidR="00653E14" w:rsidRPr="00B25DCA" w:rsidRDefault="004160D0" w:rsidP="00324F1D">
            <w:pPr>
              <w:ind w:right="-3"/>
              <w:rPr>
                <w:rStyle w:val="Fett"/>
              </w:rPr>
            </w:pPr>
            <w:r w:rsidRPr="004160D0">
              <w:rPr>
                <w:rStyle w:val="Fett"/>
              </w:rPr>
              <w:lastRenderedPageBreak/>
              <w:t>Bauvorhaben</w:t>
            </w:r>
          </w:p>
        </w:tc>
        <w:tc>
          <w:tcPr>
            <w:tcW w:w="6226" w:type="dxa"/>
            <w:tcBorders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</w:tcPr>
          <w:p w14:paraId="4A1FAD76" w14:textId="6647EE24" w:rsidR="00653E14" w:rsidRPr="00B10090" w:rsidRDefault="004160D0" w:rsidP="00653E14">
            <w:pPr>
              <w:pStyle w:val="Platzhalter"/>
            </w:pPr>
            <w:proofErr w:type="gramStart"/>
            <w:r w:rsidRPr="004160D0">
              <w:t>{{ BESCHREIBUNG</w:t>
            </w:r>
            <w:proofErr w:type="gramEnd"/>
            <w:r w:rsidRPr="004160D0">
              <w:t>_BAUVORHABEN }}</w:t>
            </w:r>
          </w:p>
        </w:tc>
      </w:tr>
      <w:tr w:rsidR="00653E14" w:rsidRPr="006A06FF" w14:paraId="6E4E2E33" w14:textId="77777777" w:rsidTr="004160D0">
        <w:tc>
          <w:tcPr>
            <w:tcW w:w="3119" w:type="dxa"/>
            <w:tcBorders>
              <w:bottom w:val="single" w:sz="4" w:space="0" w:color="D9D9D9" w:themeColor="background1" w:themeShade="D9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27EA18B3" w14:textId="7C71F0F7" w:rsidR="00653E14" w:rsidRPr="00B25DCA" w:rsidRDefault="004160D0" w:rsidP="00324F1D">
            <w:pPr>
              <w:ind w:right="-3"/>
              <w:rPr>
                <w:rStyle w:val="Fett"/>
              </w:rPr>
            </w:pPr>
            <w:r w:rsidRPr="00B25DCA">
              <w:rPr>
                <w:rStyle w:val="Fett"/>
              </w:rPr>
              <w:t>Adresse</w:t>
            </w:r>
          </w:p>
        </w:tc>
        <w:tc>
          <w:tcPr>
            <w:tcW w:w="6226" w:type="dxa"/>
            <w:tcBorders>
              <w:left w:val="single" w:sz="4" w:space="0" w:color="FFFFFF" w:themeColor="background1"/>
              <w:bottom w:val="single" w:sz="4" w:space="0" w:color="D9D9D9" w:themeColor="background1" w:themeShade="D9"/>
            </w:tcBorders>
            <w:shd w:val="clear" w:color="auto" w:fill="D9D9D9" w:themeFill="background1" w:themeFillShade="D9"/>
          </w:tcPr>
          <w:p w14:paraId="5AC2629E" w14:textId="36418F4F" w:rsidR="00653E14" w:rsidRPr="00B10090" w:rsidRDefault="004160D0" w:rsidP="00653E14">
            <w:pPr>
              <w:pStyle w:val="Platzhalter"/>
            </w:pPr>
            <w:proofErr w:type="gramStart"/>
            <w:r w:rsidRPr="00B10090">
              <w:t>{{ ADRESSE</w:t>
            </w:r>
            <w:proofErr w:type="gramEnd"/>
            <w:r w:rsidRPr="00B10090">
              <w:t xml:space="preserve"> }}</w:t>
            </w:r>
          </w:p>
        </w:tc>
      </w:tr>
      <w:tr w:rsidR="00653E14" w:rsidRPr="006A06FF" w14:paraId="03879CBF" w14:textId="77777777" w:rsidTr="004160D0">
        <w:tc>
          <w:tcPr>
            <w:tcW w:w="3119" w:type="dxa"/>
            <w:tcBorders>
              <w:right w:val="single" w:sz="4" w:space="0" w:color="FFFFFF" w:themeColor="background1"/>
            </w:tcBorders>
            <w:shd w:val="clear" w:color="auto" w:fill="auto"/>
          </w:tcPr>
          <w:p w14:paraId="484F3C75" w14:textId="6F95B43F" w:rsidR="00653E14" w:rsidRPr="00B25DCA" w:rsidRDefault="004160D0" w:rsidP="00324F1D">
            <w:pPr>
              <w:ind w:right="-3"/>
              <w:rPr>
                <w:rStyle w:val="Fett"/>
              </w:rPr>
            </w:pPr>
            <w:r w:rsidRPr="00B25DCA">
              <w:rPr>
                <w:rStyle w:val="Fett"/>
              </w:rPr>
              <w:t>Grundstücksnummer</w:t>
            </w:r>
          </w:p>
        </w:tc>
        <w:tc>
          <w:tcPr>
            <w:tcW w:w="6226" w:type="dxa"/>
            <w:tcBorders>
              <w:left w:val="single" w:sz="4" w:space="0" w:color="FFFFFF" w:themeColor="background1"/>
            </w:tcBorders>
            <w:shd w:val="clear" w:color="auto" w:fill="auto"/>
          </w:tcPr>
          <w:p w14:paraId="22CF3DEE" w14:textId="74521A0C" w:rsidR="00653E14" w:rsidRPr="006A06FF" w:rsidRDefault="004160D0" w:rsidP="00653E14">
            <w:pPr>
              <w:pStyle w:val="Platzhalter"/>
            </w:pPr>
            <w:proofErr w:type="gramStart"/>
            <w:r w:rsidRPr="00B10090">
              <w:t xml:space="preserve">{{ </w:t>
            </w:r>
            <w:r>
              <w:t>GRUNDSTUECK</w:t>
            </w:r>
            <w:proofErr w:type="gramEnd"/>
            <w:r w:rsidRPr="00B10090">
              <w:t xml:space="preserve"> }}</w:t>
            </w:r>
          </w:p>
        </w:tc>
      </w:tr>
    </w:tbl>
    <w:p w14:paraId="1E7BFEC0" w14:textId="77777777" w:rsidR="00653E14" w:rsidRDefault="00653E14" w:rsidP="007A05B7"/>
    <w:p w14:paraId="65AB5B63" w14:textId="77777777" w:rsidR="00272517" w:rsidRDefault="00272517" w:rsidP="0069448E"/>
    <w:p w14:paraId="76BAB58C" w14:textId="77777777" w:rsidR="0069448E" w:rsidRDefault="0069448E" w:rsidP="0022036B">
      <w:r>
        <w:t>Freundliche Grüsse</w:t>
      </w:r>
    </w:p>
    <w:p w14:paraId="77581429" w14:textId="06744A75" w:rsidR="00762FF8" w:rsidRDefault="00921793" w:rsidP="0022036B">
      <w:r w:rsidRPr="00A840D2">
        <w:rPr>
          <w:rFonts w:ascii="Consolas" w:hAnsi="Consolas"/>
          <w:color w:val="00B050"/>
          <w:sz w:val="18"/>
          <w:szCs w:val="18"/>
        </w:rPr>
        <w:t xml:space="preserve">{% </w:t>
      </w:r>
      <w:proofErr w:type="spellStart"/>
      <w:r w:rsidRPr="00A840D2">
        <w:rPr>
          <w:rFonts w:ascii="Consolas" w:hAnsi="Consolas"/>
          <w:color w:val="00B050"/>
          <w:sz w:val="18"/>
          <w:szCs w:val="18"/>
        </w:rPr>
        <w:t>if</w:t>
      </w:r>
      <w:proofErr w:type="spellEnd"/>
      <w:r w:rsidRPr="00A840D2">
        <w:rPr>
          <w:rFonts w:ascii="Consolas" w:hAnsi="Consolas"/>
          <w:color w:val="00B050"/>
          <w:sz w:val="18"/>
          <w:szCs w:val="18"/>
        </w:rPr>
        <w:t xml:space="preserve"> ZUSTAENDIG_NAME </w:t>
      </w:r>
      <w:proofErr w:type="gramStart"/>
      <w:r w:rsidRPr="00A840D2">
        <w:rPr>
          <w:rFonts w:ascii="Consolas" w:hAnsi="Consolas"/>
          <w:color w:val="00B050"/>
          <w:sz w:val="18"/>
          <w:szCs w:val="18"/>
        </w:rPr>
        <w:t>%}</w:t>
      </w:r>
      <w:r w:rsidRPr="00A840D2">
        <w:rPr>
          <w:rStyle w:val="PlatzhalterZchn"/>
        </w:rPr>
        <w:t>{</w:t>
      </w:r>
      <w:proofErr w:type="gramEnd"/>
      <w:r w:rsidRPr="00A840D2">
        <w:rPr>
          <w:rStyle w:val="PlatzhalterZchn"/>
        </w:rPr>
        <w:t>{ ZUSTAENDIG_NAME }}</w:t>
      </w:r>
      <w:r w:rsidRPr="00A840D2">
        <w:rPr>
          <w:rFonts w:ascii="Consolas" w:hAnsi="Consolas"/>
          <w:color w:val="00B050"/>
          <w:sz w:val="18"/>
          <w:szCs w:val="18"/>
        </w:rPr>
        <w:t xml:space="preserve">{% </w:t>
      </w:r>
      <w:proofErr w:type="spellStart"/>
      <w:r>
        <w:rPr>
          <w:rFonts w:ascii="Consolas" w:hAnsi="Consolas"/>
          <w:color w:val="00B050"/>
          <w:sz w:val="18"/>
          <w:szCs w:val="18"/>
        </w:rPr>
        <w:t>else</w:t>
      </w:r>
      <w:proofErr w:type="spellEnd"/>
      <w:r w:rsidRPr="00A840D2">
        <w:rPr>
          <w:rFonts w:ascii="Consolas" w:hAnsi="Consolas"/>
          <w:color w:val="00B050"/>
          <w:sz w:val="18"/>
          <w:szCs w:val="18"/>
        </w:rPr>
        <w:t xml:space="preserve"> %}</w:t>
      </w:r>
      <w:sdt>
        <w:sdtPr>
          <w:id w:val="-923257001"/>
          <w:placeholder>
            <w:docPart w:val="464B0A5A5B1947B1A8D29A7DF5782E7E"/>
          </w:placeholder>
          <w:showingPlcHdr/>
        </w:sdtPr>
        <w:sdtEndPr/>
        <w:sdtContent>
          <w:r w:rsidRPr="00107891">
            <w:rPr>
              <w:rFonts w:eastAsiaTheme="minorHAnsi"/>
              <w:shd w:val="clear" w:color="auto" w:fill="FBE4D5" w:themeFill="accent2" w:themeFillTint="33"/>
            </w:rPr>
            <w:t>Name</w:t>
          </w:r>
          <w:r>
            <w:rPr>
              <w:rFonts w:eastAsiaTheme="minorHAnsi"/>
              <w:shd w:val="clear" w:color="auto" w:fill="FBE4D5" w:themeFill="accent2" w:themeFillTint="33"/>
            </w:rPr>
            <w:t>, Funktion</w:t>
          </w:r>
          <w:r w:rsidRPr="00107891">
            <w:rPr>
              <w:rFonts w:eastAsiaTheme="minorHAnsi"/>
              <w:shd w:val="clear" w:color="auto" w:fill="FBE4D5" w:themeFill="accent2" w:themeFillTint="33"/>
            </w:rPr>
            <w:t xml:space="preserve"> eingeben</w:t>
          </w:r>
        </w:sdtContent>
      </w:sdt>
      <w:r w:rsidRPr="00A840D2">
        <w:rPr>
          <w:rFonts w:ascii="Consolas" w:hAnsi="Consolas"/>
          <w:color w:val="00B050"/>
          <w:sz w:val="18"/>
          <w:szCs w:val="18"/>
        </w:rPr>
        <w:t xml:space="preserve">{% </w:t>
      </w:r>
      <w:proofErr w:type="spellStart"/>
      <w:r w:rsidRPr="00A840D2">
        <w:rPr>
          <w:rFonts w:ascii="Consolas" w:hAnsi="Consolas"/>
          <w:color w:val="00B050"/>
          <w:sz w:val="18"/>
          <w:szCs w:val="18"/>
        </w:rPr>
        <w:t>endif</w:t>
      </w:r>
      <w:proofErr w:type="spellEnd"/>
      <w:r w:rsidRPr="00A840D2">
        <w:rPr>
          <w:rFonts w:ascii="Consolas" w:hAnsi="Consolas"/>
          <w:color w:val="00B050"/>
          <w:sz w:val="18"/>
          <w:szCs w:val="18"/>
        </w:rPr>
        <w:t xml:space="preserve"> %}</w:t>
      </w:r>
    </w:p>
    <w:sectPr w:rsidR="00762FF8" w:rsidSect="005726F2">
      <w:headerReference w:type="default" r:id="rId8"/>
      <w:footerReference w:type="default" r:id="rId9"/>
      <w:headerReference w:type="first" r:id="rId10"/>
      <w:footerReference w:type="first" r:id="rId11"/>
      <w:pgSz w:w="11907" w:h="16840"/>
      <w:pgMar w:top="851" w:right="1134" w:bottom="1021" w:left="1418" w:header="284" w:footer="5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391E54" w14:textId="77777777" w:rsidR="004B4A79" w:rsidRDefault="004B4A79">
      <w:r>
        <w:separator/>
      </w:r>
    </w:p>
  </w:endnote>
  <w:endnote w:type="continuationSeparator" w:id="0">
    <w:p w14:paraId="22D284FC" w14:textId="77777777" w:rsidR="004B4A79" w:rsidRDefault="004B4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091ABA" w14:textId="445AD157" w:rsidR="00775E51" w:rsidRPr="00737072" w:rsidRDefault="00ED49FB" w:rsidP="00523A70">
    <w:pPr>
      <w:tabs>
        <w:tab w:val="right" w:pos="9355"/>
      </w:tabs>
      <w:spacing w:before="240"/>
      <w:rPr>
        <w:rStyle w:val="PlatzhalterZchn"/>
        <w:sz w:val="16"/>
        <w:szCs w:val="16"/>
      </w:rPr>
    </w:pPr>
    <w:proofErr w:type="gramStart"/>
    <w:r w:rsidRPr="00737072">
      <w:rPr>
        <w:rStyle w:val="PlatzhalterZchn"/>
        <w:sz w:val="16"/>
        <w:szCs w:val="16"/>
      </w:rPr>
      <w:t>{{ LEITBEHOERDE</w:t>
    </w:r>
    <w:proofErr w:type="gramEnd"/>
    <w:r w:rsidRPr="00737072">
      <w:rPr>
        <w:rStyle w:val="PlatzhalterZchn"/>
        <w:sz w:val="16"/>
        <w:szCs w:val="16"/>
      </w:rPr>
      <w:t>_NAME }}</w:t>
    </w:r>
    <w:r w:rsidRPr="00737072">
      <w:rPr>
        <w:sz w:val="16"/>
        <w:szCs w:val="16"/>
      </w:rPr>
      <w:t xml:space="preserve"> | </w:t>
    </w:r>
    <w:sdt>
      <w:sdtPr>
        <w:rPr>
          <w:sz w:val="16"/>
          <w:szCs w:val="16"/>
        </w:rPr>
        <w:id w:val="-548303109"/>
        <w:placeholder>
          <w:docPart w:val="F881FAFA89AA4A4CB8F18BBB0DA76F55"/>
        </w:placeholder>
        <w:showingPlcHdr/>
      </w:sdtPr>
      <w:sdtEndPr/>
      <w:sdtContent>
        <w:r w:rsidR="00880AE9" w:rsidRPr="00737072">
          <w:rPr>
            <w:rStyle w:val="Platzhaltertext"/>
            <w:rFonts w:eastAsiaTheme="minorHAnsi"/>
            <w:color w:val="auto"/>
            <w:sz w:val="16"/>
            <w:szCs w:val="16"/>
            <w:shd w:val="clear" w:color="auto" w:fill="FBE4D5" w:themeFill="accent2" w:themeFillTint="33"/>
          </w:rPr>
          <w:t>Baubehörde eingeben</w:t>
        </w:r>
      </w:sdtContent>
    </w:sdt>
    <w:r w:rsidR="00880AE9" w:rsidRPr="00737072">
      <w:rPr>
        <w:sz w:val="16"/>
        <w:szCs w:val="16"/>
      </w:rPr>
      <w:t xml:space="preserve"> </w:t>
    </w:r>
    <w:r w:rsidRPr="00737072">
      <w:rPr>
        <w:sz w:val="16"/>
        <w:szCs w:val="16"/>
      </w:rPr>
      <w:t xml:space="preserve">| </w:t>
    </w:r>
    <w:r w:rsidRPr="00737072">
      <w:rPr>
        <w:rStyle w:val="PlatzhalterZchn"/>
        <w:sz w:val="16"/>
        <w:szCs w:val="16"/>
      </w:rPr>
      <w:t>{{ LEITBEHOERDE_ADRESSE_1 }}</w:t>
    </w:r>
    <w:r w:rsidRPr="00737072">
      <w:rPr>
        <w:sz w:val="16"/>
        <w:szCs w:val="16"/>
      </w:rPr>
      <w:t xml:space="preserve"> | </w:t>
    </w:r>
    <w:r w:rsidRPr="00737072">
      <w:rPr>
        <w:rStyle w:val="PlatzhalterZchn"/>
        <w:sz w:val="16"/>
        <w:szCs w:val="16"/>
      </w:rPr>
      <w:t>{{ LEITBEHOERDE_ADRESSE_2 }}</w:t>
    </w:r>
    <w:r w:rsidRPr="00737072">
      <w:rPr>
        <w:sz w:val="16"/>
        <w:szCs w:val="16"/>
      </w:rPr>
      <w:t xml:space="preserve"> | </w:t>
    </w:r>
    <w:r w:rsidRPr="00737072">
      <w:rPr>
        <w:rStyle w:val="PlatzhalterZchn"/>
        <w:sz w:val="16"/>
        <w:szCs w:val="16"/>
      </w:rPr>
      <w:t>{{ LEITBEHOERDE_TELEFON }}</w:t>
    </w:r>
    <w:r w:rsidRPr="00737072">
      <w:rPr>
        <w:sz w:val="16"/>
        <w:szCs w:val="16"/>
      </w:rPr>
      <w:t xml:space="preserve"> | </w:t>
    </w:r>
    <w:r w:rsidRPr="00737072">
      <w:rPr>
        <w:rStyle w:val="PlatzhalterZchn"/>
        <w:sz w:val="16"/>
        <w:szCs w:val="16"/>
      </w:rPr>
      <w:t>{{ LEITBEHOERDE_EMAIL }}</w:t>
    </w:r>
  </w:p>
  <w:p w14:paraId="7425EBB6" w14:textId="70EEFA13" w:rsidR="00775E51" w:rsidRPr="00303226" w:rsidRDefault="00303226" w:rsidP="00342C6E">
    <w:pPr>
      <w:tabs>
        <w:tab w:val="right" w:pos="9355"/>
      </w:tabs>
      <w:spacing w:before="120"/>
      <w:rPr>
        <w:sz w:val="16"/>
      </w:rPr>
    </w:pPr>
    <w:r>
      <w:rPr>
        <w:sz w:val="16"/>
      </w:rPr>
      <w:tab/>
    </w:r>
    <w:r w:rsidRPr="00CC1A1E">
      <w:rPr>
        <w:sz w:val="16"/>
      </w:rPr>
      <w:fldChar w:fldCharType="begin"/>
    </w:r>
    <w:r w:rsidRPr="00CC1A1E">
      <w:rPr>
        <w:sz w:val="16"/>
      </w:rPr>
      <w:instrText xml:space="preserve"> </w:instrText>
    </w:r>
    <w:r>
      <w:rPr>
        <w:sz w:val="16"/>
      </w:rPr>
      <w:instrText>PAGE</w:instrText>
    </w:r>
    <w:r w:rsidRPr="00CC1A1E">
      <w:rPr>
        <w:sz w:val="16"/>
      </w:rPr>
      <w:instrText xml:space="preserve">  \* Arabic  \* MERGEFORMAT </w:instrText>
    </w:r>
    <w:r w:rsidRPr="00CC1A1E">
      <w:rPr>
        <w:sz w:val="16"/>
      </w:rPr>
      <w:fldChar w:fldCharType="separate"/>
    </w:r>
    <w:r>
      <w:rPr>
        <w:sz w:val="16"/>
      </w:rPr>
      <w:t>2</w:t>
    </w:r>
    <w:r w:rsidRPr="00CC1A1E">
      <w:rPr>
        <w:sz w:val="16"/>
      </w:rPr>
      <w:fldChar w:fldCharType="end"/>
    </w:r>
    <w:r>
      <w:rPr>
        <w:sz w:val="16"/>
      </w:rPr>
      <w:t>/</w:t>
    </w:r>
    <w:r w:rsidRPr="00CC1A1E">
      <w:rPr>
        <w:sz w:val="16"/>
      </w:rPr>
      <w:fldChar w:fldCharType="begin"/>
    </w:r>
    <w:r w:rsidRPr="00CC1A1E">
      <w:rPr>
        <w:sz w:val="16"/>
      </w:rPr>
      <w:instrText xml:space="preserve"> </w:instrText>
    </w:r>
    <w:r>
      <w:rPr>
        <w:sz w:val="16"/>
      </w:rPr>
      <w:instrText>NUMPAGES</w:instrText>
    </w:r>
    <w:r w:rsidRPr="00CC1A1E">
      <w:rPr>
        <w:sz w:val="16"/>
      </w:rPr>
      <w:instrText xml:space="preserve">  \* Arabic  \* MERGEFORMAT </w:instrText>
    </w:r>
    <w:r w:rsidRPr="00CC1A1E">
      <w:rPr>
        <w:sz w:val="16"/>
      </w:rPr>
      <w:fldChar w:fldCharType="separate"/>
    </w:r>
    <w:r>
      <w:rPr>
        <w:sz w:val="16"/>
      </w:rPr>
      <w:t>3</w:t>
    </w:r>
    <w:r w:rsidRPr="00CC1A1E"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68B3F" w14:textId="77777777" w:rsidR="00ED49FB" w:rsidRPr="00ED49FB" w:rsidRDefault="00ED49FB" w:rsidP="00ED49FB">
    <w:pPr>
      <w:tabs>
        <w:tab w:val="right" w:pos="9355"/>
      </w:tabs>
      <w:spacing w:before="240"/>
      <w:rPr>
        <w:sz w:val="16"/>
        <w:szCs w:val="16"/>
      </w:rPr>
    </w:pPr>
    <w:proofErr w:type="gramStart"/>
    <w:r w:rsidRPr="00ED49FB">
      <w:rPr>
        <w:rStyle w:val="PlatzhalterZchn"/>
        <w:sz w:val="16"/>
        <w:szCs w:val="16"/>
      </w:rPr>
      <w:t>{{ LEITBEHOERDE</w:t>
    </w:r>
    <w:proofErr w:type="gramEnd"/>
    <w:r w:rsidRPr="00ED49FB">
      <w:rPr>
        <w:rStyle w:val="PlatzhalterZchn"/>
        <w:sz w:val="16"/>
        <w:szCs w:val="16"/>
      </w:rPr>
      <w:t>_NAME }}</w:t>
    </w:r>
    <w:r w:rsidRPr="00ED49FB">
      <w:rPr>
        <w:sz w:val="16"/>
        <w:szCs w:val="16"/>
      </w:rPr>
      <w:t xml:space="preserve"> | Direktion Bau | </w:t>
    </w:r>
    <w:r w:rsidRPr="00ED49FB">
      <w:rPr>
        <w:rStyle w:val="PlatzhalterZchn"/>
        <w:sz w:val="16"/>
        <w:szCs w:val="16"/>
      </w:rPr>
      <w:t>{{ LEITBEHOERDE_ADRESSE_1 }}</w:t>
    </w:r>
    <w:r w:rsidRPr="00ED49FB">
      <w:rPr>
        <w:sz w:val="16"/>
        <w:szCs w:val="16"/>
      </w:rPr>
      <w:t xml:space="preserve"> | </w:t>
    </w:r>
    <w:r w:rsidRPr="00ED49FB">
      <w:rPr>
        <w:rStyle w:val="PlatzhalterZchn"/>
        <w:sz w:val="16"/>
        <w:szCs w:val="16"/>
      </w:rPr>
      <w:t>{{ LEITBEHOERDE_ADRESSE_2 }}</w:t>
    </w:r>
    <w:r w:rsidRPr="00ED49FB">
      <w:rPr>
        <w:sz w:val="16"/>
        <w:szCs w:val="16"/>
      </w:rPr>
      <w:t xml:space="preserve"> | </w:t>
    </w:r>
    <w:r w:rsidRPr="00ED49FB">
      <w:rPr>
        <w:rStyle w:val="PlatzhalterZchn"/>
        <w:sz w:val="16"/>
        <w:szCs w:val="16"/>
      </w:rPr>
      <w:t>{{ LEITBEHOERDE_TELEFON }}</w:t>
    </w:r>
    <w:r w:rsidRPr="00ED49FB">
      <w:rPr>
        <w:sz w:val="16"/>
        <w:szCs w:val="16"/>
      </w:rPr>
      <w:t xml:space="preserve"> | </w:t>
    </w:r>
    <w:r w:rsidRPr="00ED49FB">
      <w:rPr>
        <w:rStyle w:val="PlatzhalterZchn"/>
        <w:sz w:val="16"/>
        <w:szCs w:val="16"/>
      </w:rPr>
      <w:t>{{ LEITBEHOERDE_EMAIL }}</w:t>
    </w:r>
  </w:p>
  <w:p w14:paraId="4263FE35" w14:textId="30DA0ECD" w:rsidR="00ED5BB6" w:rsidRPr="00DF0159" w:rsidRDefault="00DF0159" w:rsidP="00830E99">
    <w:pPr>
      <w:tabs>
        <w:tab w:val="right" w:pos="9355"/>
      </w:tabs>
      <w:spacing w:before="120"/>
      <w:rPr>
        <w:sz w:val="16"/>
      </w:rPr>
    </w:pPr>
    <w:r w:rsidRPr="00ED49FB">
      <w:rPr>
        <w:sz w:val="16"/>
        <w:szCs w:val="16"/>
      </w:rPr>
      <w:tab/>
    </w:r>
    <w:r w:rsidRPr="00CC1A1E">
      <w:rPr>
        <w:sz w:val="16"/>
      </w:rPr>
      <w:fldChar w:fldCharType="begin"/>
    </w:r>
    <w:r w:rsidRPr="00CC1A1E">
      <w:rPr>
        <w:sz w:val="16"/>
      </w:rPr>
      <w:instrText xml:space="preserve"> </w:instrText>
    </w:r>
    <w:r>
      <w:rPr>
        <w:sz w:val="16"/>
      </w:rPr>
      <w:instrText>PAGE</w:instrText>
    </w:r>
    <w:r w:rsidRPr="00CC1A1E">
      <w:rPr>
        <w:sz w:val="16"/>
      </w:rPr>
      <w:instrText xml:space="preserve">  \* Arabic  \* MERGEFORMAT </w:instrText>
    </w:r>
    <w:r w:rsidRPr="00CC1A1E">
      <w:rPr>
        <w:sz w:val="16"/>
      </w:rPr>
      <w:fldChar w:fldCharType="separate"/>
    </w:r>
    <w:r>
      <w:rPr>
        <w:sz w:val="16"/>
      </w:rPr>
      <w:t>3</w:t>
    </w:r>
    <w:r w:rsidRPr="00CC1A1E">
      <w:rPr>
        <w:sz w:val="16"/>
      </w:rPr>
      <w:fldChar w:fldCharType="end"/>
    </w:r>
    <w:r>
      <w:rPr>
        <w:sz w:val="16"/>
      </w:rPr>
      <w:t>/</w:t>
    </w:r>
    <w:r w:rsidRPr="00CC1A1E">
      <w:rPr>
        <w:sz w:val="16"/>
      </w:rPr>
      <w:fldChar w:fldCharType="begin"/>
    </w:r>
    <w:r w:rsidRPr="00CC1A1E">
      <w:rPr>
        <w:sz w:val="16"/>
      </w:rPr>
      <w:instrText xml:space="preserve"> </w:instrText>
    </w:r>
    <w:r>
      <w:rPr>
        <w:sz w:val="16"/>
      </w:rPr>
      <w:instrText>NUMPAGES</w:instrText>
    </w:r>
    <w:r w:rsidRPr="00CC1A1E">
      <w:rPr>
        <w:sz w:val="16"/>
      </w:rPr>
      <w:instrText xml:space="preserve">  \* Arabic  \* MERGEFORMAT </w:instrText>
    </w:r>
    <w:r w:rsidRPr="00CC1A1E">
      <w:rPr>
        <w:sz w:val="16"/>
      </w:rPr>
      <w:fldChar w:fldCharType="separate"/>
    </w:r>
    <w:r>
      <w:rPr>
        <w:sz w:val="16"/>
      </w:rPr>
      <w:t>7</w:t>
    </w:r>
    <w:r w:rsidRPr="00CC1A1E"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98B556" w14:textId="77777777" w:rsidR="004B4A79" w:rsidRDefault="004B4A79">
      <w:r>
        <w:separator/>
      </w:r>
    </w:p>
  </w:footnote>
  <w:footnote w:type="continuationSeparator" w:id="0">
    <w:p w14:paraId="345AE4AC" w14:textId="77777777" w:rsidR="004B4A79" w:rsidRDefault="004B4A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3CCA53" w14:textId="3872546C" w:rsidR="0077486D" w:rsidRPr="00D94429" w:rsidRDefault="00BC6444" w:rsidP="00D94429">
    <w:pPr>
      <w:pStyle w:val="Platzhalter"/>
      <w:spacing w:before="360" w:after="120"/>
      <w:jc w:val="right"/>
    </w:pPr>
    <w:proofErr w:type="gramStart"/>
    <w:r w:rsidRPr="00456755">
      <w:t>{{ "</w:t>
    </w:r>
    <w:proofErr w:type="gramEnd"/>
    <w:r w:rsidRPr="00456755">
      <w:t>GEMEINDE_WAPPEN" |</w:t>
    </w:r>
    <w:proofErr w:type="spellStart"/>
    <w:r w:rsidRPr="00456755">
      <w:t>image</w:t>
    </w:r>
    <w:proofErr w:type="spellEnd"/>
    <w:r w:rsidRPr="00456755">
      <w:t>(None, 7) }}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7EC8E" w14:textId="74EBD83D" w:rsidR="00FF1C3C" w:rsidRPr="00FF1C3C" w:rsidRDefault="00DF3DC0" w:rsidP="00FF1C3C">
    <w:pPr>
      <w:pStyle w:val="Platzhalter"/>
      <w:spacing w:before="360" w:after="120"/>
      <w:jc w:val="right"/>
    </w:pPr>
    <w:proofErr w:type="gramStart"/>
    <w:r w:rsidRPr="00F911F3">
      <w:t>{{ "</w:t>
    </w:r>
    <w:proofErr w:type="gramEnd"/>
    <w:r w:rsidRPr="00F911F3">
      <w:t>GEMEINDE_WAPPEN" |</w:t>
    </w:r>
    <w:proofErr w:type="spellStart"/>
    <w:r w:rsidRPr="00F911F3">
      <w:t>image</w:t>
    </w:r>
    <w:proofErr w:type="spellEnd"/>
    <w:r w:rsidRPr="00F911F3">
      <w:t xml:space="preserve">(None, </w:t>
    </w:r>
    <w:r w:rsidR="008D597D">
      <w:t>7</w:t>
    </w:r>
    <w:r w:rsidRPr="00F911F3">
      <w:t>) }}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55E45"/>
    <w:multiLevelType w:val="multilevel"/>
    <w:tmpl w:val="8B3CE3DA"/>
    <w:lvl w:ilvl="0">
      <w:start w:val="1"/>
      <w:numFmt w:val="decimal"/>
      <w:pStyle w:val="Absatz1Ebene"/>
      <w:lvlText w:val="%1."/>
      <w:lvlJc w:val="left"/>
      <w:pPr>
        <w:ind w:left="360" w:hanging="360"/>
      </w:pPr>
    </w:lvl>
    <w:lvl w:ilvl="1">
      <w:start w:val="1"/>
      <w:numFmt w:val="decimal"/>
      <w:pStyle w:val="Absatz2Ebene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3E035E"/>
    <w:multiLevelType w:val="multilevel"/>
    <w:tmpl w:val="B6CC5356"/>
    <w:lvl w:ilvl="0">
      <w:start w:val="1"/>
      <w:numFmt w:val="decimal"/>
      <w:lvlText w:val="1.%1"/>
      <w:lvlJc w:val="left"/>
      <w:pPr>
        <w:ind w:left="360" w:hanging="360"/>
      </w:pPr>
      <w:rPr>
        <w:rFonts w:ascii="Arial" w:hAnsi="Arial" w:hint="default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934C76"/>
    <w:multiLevelType w:val="hybridMultilevel"/>
    <w:tmpl w:val="F5E4F0E0"/>
    <w:lvl w:ilvl="0" w:tplc="B704868C">
      <w:start w:val="1"/>
      <w:numFmt w:val="decimal"/>
      <w:lvlText w:val="1.1.%1"/>
      <w:lvlJc w:val="left"/>
      <w:pPr>
        <w:ind w:left="360" w:hanging="360"/>
      </w:pPr>
      <w:rPr>
        <w:rFonts w:ascii="Arial" w:hAnsi="Arial" w:hint="default"/>
        <w:caps w:val="0"/>
        <w:strike w:val="0"/>
        <w:dstrike w:val="0"/>
        <w:vanish w:val="0"/>
        <w:sz w:val="22"/>
        <w:vertAlign w:val="baseline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369C1"/>
    <w:multiLevelType w:val="multilevel"/>
    <w:tmpl w:val="DF7E78DE"/>
    <w:lvl w:ilvl="0">
      <w:start w:val="1"/>
      <w:numFmt w:val="decimal"/>
      <w:lvlText w:val="1.%1"/>
      <w:lvlJc w:val="left"/>
      <w:pPr>
        <w:ind w:left="360" w:hanging="360"/>
      </w:pPr>
      <w:rPr>
        <w:rFonts w:ascii="Arial" w:hAnsi="Arial" w:hint="default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26B4EFD"/>
    <w:multiLevelType w:val="multilevel"/>
    <w:tmpl w:val="671636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5DB1B12"/>
    <w:multiLevelType w:val="hybridMultilevel"/>
    <w:tmpl w:val="92F07B90"/>
    <w:lvl w:ilvl="0" w:tplc="AD7C1E62">
      <w:start w:val="1"/>
      <w:numFmt w:val="bullet"/>
      <w:pStyle w:val="Auflist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9A7780">
      <w:start w:val="1"/>
      <w:numFmt w:val="bullet"/>
      <w:lvlText w:val="­"/>
      <w:lvlJc w:val="left"/>
      <w:pPr>
        <w:ind w:left="1440" w:hanging="360"/>
      </w:pPr>
      <w:rPr>
        <w:rFonts w:ascii="Arial" w:hAnsi="Arial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C20150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18E656DF"/>
    <w:multiLevelType w:val="multilevel"/>
    <w:tmpl w:val="DD00EB2E"/>
    <w:lvl w:ilvl="0">
      <w:start w:val="1"/>
      <w:numFmt w:val="decimal"/>
      <w:lvlText w:val="1.1.%1"/>
      <w:lvlJc w:val="left"/>
      <w:pPr>
        <w:ind w:left="360" w:hanging="360"/>
      </w:pPr>
      <w:rPr>
        <w:rFonts w:ascii="Arial" w:hAnsi="Arial" w:hint="default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76208F"/>
    <w:multiLevelType w:val="hybridMultilevel"/>
    <w:tmpl w:val="99BC6F3A"/>
    <w:lvl w:ilvl="0" w:tplc="2A8E1646">
      <w:start w:val="1"/>
      <w:numFmt w:val="decimal"/>
      <w:pStyle w:val="Listenabsatz"/>
      <w:lvlText w:val="1.%1"/>
      <w:lvlJc w:val="left"/>
      <w:pPr>
        <w:ind w:left="726" w:hanging="360"/>
      </w:pPr>
      <w:rPr>
        <w:rFonts w:ascii="Arial" w:hAnsi="Arial" w:hint="default"/>
        <w:caps w:val="0"/>
        <w:strike w:val="0"/>
        <w:dstrike w:val="0"/>
        <w:vanish w:val="0"/>
        <w:sz w:val="22"/>
        <w:vertAlign w:val="baseline"/>
      </w:rPr>
    </w:lvl>
    <w:lvl w:ilvl="1" w:tplc="08070019" w:tentative="1">
      <w:start w:val="1"/>
      <w:numFmt w:val="lowerLetter"/>
      <w:lvlText w:val="%2."/>
      <w:lvlJc w:val="left"/>
      <w:pPr>
        <w:ind w:left="1446" w:hanging="360"/>
      </w:pPr>
    </w:lvl>
    <w:lvl w:ilvl="2" w:tplc="0807001B" w:tentative="1">
      <w:start w:val="1"/>
      <w:numFmt w:val="lowerRoman"/>
      <w:lvlText w:val="%3."/>
      <w:lvlJc w:val="right"/>
      <w:pPr>
        <w:ind w:left="2166" w:hanging="180"/>
      </w:pPr>
    </w:lvl>
    <w:lvl w:ilvl="3" w:tplc="0807000F" w:tentative="1">
      <w:start w:val="1"/>
      <w:numFmt w:val="decimal"/>
      <w:lvlText w:val="%4."/>
      <w:lvlJc w:val="left"/>
      <w:pPr>
        <w:ind w:left="2886" w:hanging="360"/>
      </w:pPr>
    </w:lvl>
    <w:lvl w:ilvl="4" w:tplc="08070019" w:tentative="1">
      <w:start w:val="1"/>
      <w:numFmt w:val="lowerLetter"/>
      <w:lvlText w:val="%5."/>
      <w:lvlJc w:val="left"/>
      <w:pPr>
        <w:ind w:left="3606" w:hanging="360"/>
      </w:pPr>
    </w:lvl>
    <w:lvl w:ilvl="5" w:tplc="0807001B" w:tentative="1">
      <w:start w:val="1"/>
      <w:numFmt w:val="lowerRoman"/>
      <w:lvlText w:val="%6."/>
      <w:lvlJc w:val="right"/>
      <w:pPr>
        <w:ind w:left="4326" w:hanging="180"/>
      </w:pPr>
    </w:lvl>
    <w:lvl w:ilvl="6" w:tplc="0807000F" w:tentative="1">
      <w:start w:val="1"/>
      <w:numFmt w:val="decimal"/>
      <w:lvlText w:val="%7."/>
      <w:lvlJc w:val="left"/>
      <w:pPr>
        <w:ind w:left="5046" w:hanging="360"/>
      </w:pPr>
    </w:lvl>
    <w:lvl w:ilvl="7" w:tplc="08070019" w:tentative="1">
      <w:start w:val="1"/>
      <w:numFmt w:val="lowerLetter"/>
      <w:lvlText w:val="%8."/>
      <w:lvlJc w:val="left"/>
      <w:pPr>
        <w:ind w:left="5766" w:hanging="360"/>
      </w:pPr>
    </w:lvl>
    <w:lvl w:ilvl="8" w:tplc="0807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9" w15:restartNumberingAfterBreak="0">
    <w:nsid w:val="28772270"/>
    <w:multiLevelType w:val="multilevel"/>
    <w:tmpl w:val="C2F24D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9253D36"/>
    <w:multiLevelType w:val="multilevel"/>
    <w:tmpl w:val="0DD62B18"/>
    <w:lvl w:ilvl="0">
      <w:start w:val="1"/>
      <w:numFmt w:val="upperRoman"/>
      <w:pStyle w:val="berschrift1Rmisch"/>
      <w:lvlText w:val="%1."/>
      <w:lvlJc w:val="righ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AD90A2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BB0486E"/>
    <w:multiLevelType w:val="multilevel"/>
    <w:tmpl w:val="C5E469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03C2029"/>
    <w:multiLevelType w:val="hybridMultilevel"/>
    <w:tmpl w:val="DF00A64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A6075A"/>
    <w:multiLevelType w:val="hybridMultilevel"/>
    <w:tmpl w:val="771032B8"/>
    <w:lvl w:ilvl="0" w:tplc="CB6C8694">
      <w:start w:val="1"/>
      <w:numFmt w:val="decimal"/>
      <w:lvlText w:val="1.%1"/>
      <w:lvlJc w:val="left"/>
      <w:pPr>
        <w:ind w:left="360" w:hanging="360"/>
      </w:pPr>
      <w:rPr>
        <w:rFonts w:ascii="Arial" w:hAnsi="Arial" w:hint="default"/>
        <w:caps w:val="0"/>
        <w:strike w:val="0"/>
        <w:dstrike w:val="0"/>
        <w:vanish w:val="0"/>
        <w:sz w:val="22"/>
        <w:vertAlign w:val="baseline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87200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3AD0862"/>
    <w:multiLevelType w:val="multilevel"/>
    <w:tmpl w:val="824030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EE159B7"/>
    <w:multiLevelType w:val="multilevel"/>
    <w:tmpl w:val="FDDEC4B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umerierungHierarchi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63352555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4FA2618"/>
    <w:multiLevelType w:val="hybridMultilevel"/>
    <w:tmpl w:val="3DEE400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F637E6"/>
    <w:multiLevelType w:val="hybridMultilevel"/>
    <w:tmpl w:val="3D2E6CC6"/>
    <w:lvl w:ilvl="0" w:tplc="739A7780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8B58CA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FB2293E"/>
    <w:multiLevelType w:val="hybridMultilevel"/>
    <w:tmpl w:val="2BFCB0F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2047584">
    <w:abstractNumId w:val="5"/>
  </w:num>
  <w:num w:numId="2" w16cid:durableId="1397971385">
    <w:abstractNumId w:val="17"/>
  </w:num>
  <w:num w:numId="3" w16cid:durableId="1950891936">
    <w:abstractNumId w:val="8"/>
  </w:num>
  <w:num w:numId="4" w16cid:durableId="1493334073">
    <w:abstractNumId w:val="0"/>
  </w:num>
  <w:num w:numId="5" w16cid:durableId="17931342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06633956">
    <w:abstractNumId w:val="14"/>
  </w:num>
  <w:num w:numId="7" w16cid:durableId="3681891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767788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34234303">
    <w:abstractNumId w:val="2"/>
  </w:num>
  <w:num w:numId="10" w16cid:durableId="1994410435">
    <w:abstractNumId w:val="4"/>
  </w:num>
  <w:num w:numId="11" w16cid:durableId="2127962196">
    <w:abstractNumId w:val="10"/>
  </w:num>
  <w:num w:numId="12" w16cid:durableId="851265025">
    <w:abstractNumId w:val="18"/>
  </w:num>
  <w:num w:numId="13" w16cid:durableId="846872897">
    <w:abstractNumId w:val="11"/>
  </w:num>
  <w:num w:numId="14" w16cid:durableId="477112409">
    <w:abstractNumId w:val="9"/>
  </w:num>
  <w:num w:numId="15" w16cid:durableId="142940019">
    <w:abstractNumId w:val="16"/>
  </w:num>
  <w:num w:numId="16" w16cid:durableId="2103405579">
    <w:abstractNumId w:val="12"/>
  </w:num>
  <w:num w:numId="17" w16cid:durableId="1679426369">
    <w:abstractNumId w:val="1"/>
  </w:num>
  <w:num w:numId="18" w16cid:durableId="118300300">
    <w:abstractNumId w:val="3"/>
  </w:num>
  <w:num w:numId="19" w16cid:durableId="1992831777">
    <w:abstractNumId w:val="7"/>
  </w:num>
  <w:num w:numId="20" w16cid:durableId="218176746">
    <w:abstractNumId w:val="21"/>
  </w:num>
  <w:num w:numId="21" w16cid:durableId="1186402856">
    <w:abstractNumId w:val="15"/>
  </w:num>
  <w:num w:numId="22" w16cid:durableId="1560482263">
    <w:abstractNumId w:val="6"/>
  </w:num>
  <w:num w:numId="23" w16cid:durableId="192697275">
    <w:abstractNumId w:val="19"/>
  </w:num>
  <w:num w:numId="24" w16cid:durableId="676887664">
    <w:abstractNumId w:val="13"/>
  </w:num>
  <w:num w:numId="25" w16cid:durableId="682901778">
    <w:abstractNumId w:val="22"/>
  </w:num>
  <w:num w:numId="26" w16cid:durableId="815413210">
    <w:abstractNumId w:val="2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411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5549"/>
    <w:rsid w:val="00001A05"/>
    <w:rsid w:val="000063D2"/>
    <w:rsid w:val="00006CBF"/>
    <w:rsid w:val="000077B0"/>
    <w:rsid w:val="000220AB"/>
    <w:rsid w:val="00022A08"/>
    <w:rsid w:val="00026A36"/>
    <w:rsid w:val="00031391"/>
    <w:rsid w:val="00031573"/>
    <w:rsid w:val="00031EC9"/>
    <w:rsid w:val="0003410B"/>
    <w:rsid w:val="000341C0"/>
    <w:rsid w:val="0003485E"/>
    <w:rsid w:val="00034CBF"/>
    <w:rsid w:val="00036592"/>
    <w:rsid w:val="00036F24"/>
    <w:rsid w:val="000405D1"/>
    <w:rsid w:val="00041AF4"/>
    <w:rsid w:val="000444E2"/>
    <w:rsid w:val="00044F3E"/>
    <w:rsid w:val="00050CA5"/>
    <w:rsid w:val="00052E6C"/>
    <w:rsid w:val="00054141"/>
    <w:rsid w:val="000564CE"/>
    <w:rsid w:val="00061677"/>
    <w:rsid w:val="00062130"/>
    <w:rsid w:val="00063F87"/>
    <w:rsid w:val="0006771A"/>
    <w:rsid w:val="00070B5F"/>
    <w:rsid w:val="00074E58"/>
    <w:rsid w:val="000753FC"/>
    <w:rsid w:val="000771A1"/>
    <w:rsid w:val="00082844"/>
    <w:rsid w:val="00084282"/>
    <w:rsid w:val="000913AF"/>
    <w:rsid w:val="000940F5"/>
    <w:rsid w:val="000962C6"/>
    <w:rsid w:val="00097B58"/>
    <w:rsid w:val="000A4298"/>
    <w:rsid w:val="000A73A3"/>
    <w:rsid w:val="000B04CB"/>
    <w:rsid w:val="000B179C"/>
    <w:rsid w:val="000B2380"/>
    <w:rsid w:val="000B79A8"/>
    <w:rsid w:val="000B7B92"/>
    <w:rsid w:val="000C4899"/>
    <w:rsid w:val="000D6E48"/>
    <w:rsid w:val="000E1A07"/>
    <w:rsid w:val="000E40B8"/>
    <w:rsid w:val="000E4B0C"/>
    <w:rsid w:val="000E7B85"/>
    <w:rsid w:val="000F66AD"/>
    <w:rsid w:val="000F7B9E"/>
    <w:rsid w:val="001059BC"/>
    <w:rsid w:val="00107E91"/>
    <w:rsid w:val="00110A69"/>
    <w:rsid w:val="00113DD5"/>
    <w:rsid w:val="0011492E"/>
    <w:rsid w:val="00120152"/>
    <w:rsid w:val="00123F60"/>
    <w:rsid w:val="001273ED"/>
    <w:rsid w:val="00134954"/>
    <w:rsid w:val="00134967"/>
    <w:rsid w:val="001365C6"/>
    <w:rsid w:val="001439E0"/>
    <w:rsid w:val="00143F70"/>
    <w:rsid w:val="00145473"/>
    <w:rsid w:val="001459AC"/>
    <w:rsid w:val="00146DDD"/>
    <w:rsid w:val="001523F0"/>
    <w:rsid w:val="0015334B"/>
    <w:rsid w:val="00155D8A"/>
    <w:rsid w:val="0015665D"/>
    <w:rsid w:val="00156E99"/>
    <w:rsid w:val="00160E8D"/>
    <w:rsid w:val="00160FF4"/>
    <w:rsid w:val="00172A9E"/>
    <w:rsid w:val="001735E0"/>
    <w:rsid w:val="00174976"/>
    <w:rsid w:val="001753F3"/>
    <w:rsid w:val="00175814"/>
    <w:rsid w:val="00176A1D"/>
    <w:rsid w:val="00180122"/>
    <w:rsid w:val="001801E9"/>
    <w:rsid w:val="00180FCC"/>
    <w:rsid w:val="0018353B"/>
    <w:rsid w:val="00184EAD"/>
    <w:rsid w:val="00187E01"/>
    <w:rsid w:val="0019226C"/>
    <w:rsid w:val="0019450E"/>
    <w:rsid w:val="00195E1E"/>
    <w:rsid w:val="001A36A9"/>
    <w:rsid w:val="001A4236"/>
    <w:rsid w:val="001B0780"/>
    <w:rsid w:val="001B4187"/>
    <w:rsid w:val="001B5FCF"/>
    <w:rsid w:val="001B6F0E"/>
    <w:rsid w:val="001B714D"/>
    <w:rsid w:val="001C481C"/>
    <w:rsid w:val="001C572A"/>
    <w:rsid w:val="001D0693"/>
    <w:rsid w:val="001D11AB"/>
    <w:rsid w:val="001D14E0"/>
    <w:rsid w:val="001D25E1"/>
    <w:rsid w:val="001E2B7A"/>
    <w:rsid w:val="001E40CE"/>
    <w:rsid w:val="001E45BE"/>
    <w:rsid w:val="001E642C"/>
    <w:rsid w:val="001E6C4F"/>
    <w:rsid w:val="001E6D58"/>
    <w:rsid w:val="001F29FD"/>
    <w:rsid w:val="001F5519"/>
    <w:rsid w:val="002038C9"/>
    <w:rsid w:val="002068E5"/>
    <w:rsid w:val="002078CF"/>
    <w:rsid w:val="002078E7"/>
    <w:rsid w:val="0022036B"/>
    <w:rsid w:val="00222CE1"/>
    <w:rsid w:val="00227281"/>
    <w:rsid w:val="0022777D"/>
    <w:rsid w:val="00233A10"/>
    <w:rsid w:val="00234149"/>
    <w:rsid w:val="00234AFA"/>
    <w:rsid w:val="00234F01"/>
    <w:rsid w:val="00243237"/>
    <w:rsid w:val="00244504"/>
    <w:rsid w:val="0024656B"/>
    <w:rsid w:val="0024735A"/>
    <w:rsid w:val="002478BC"/>
    <w:rsid w:val="00250C71"/>
    <w:rsid w:val="00251D38"/>
    <w:rsid w:val="00252AD8"/>
    <w:rsid w:val="002532D2"/>
    <w:rsid w:val="00261313"/>
    <w:rsid w:val="002613BC"/>
    <w:rsid w:val="002676E5"/>
    <w:rsid w:val="0027075E"/>
    <w:rsid w:val="00272517"/>
    <w:rsid w:val="002761F6"/>
    <w:rsid w:val="00280404"/>
    <w:rsid w:val="00282E70"/>
    <w:rsid w:val="0028359E"/>
    <w:rsid w:val="00283D5B"/>
    <w:rsid w:val="00284C53"/>
    <w:rsid w:val="002860EF"/>
    <w:rsid w:val="002924F2"/>
    <w:rsid w:val="002A38DD"/>
    <w:rsid w:val="002A52F8"/>
    <w:rsid w:val="002B2800"/>
    <w:rsid w:val="002B56C8"/>
    <w:rsid w:val="002C3F15"/>
    <w:rsid w:val="002C43CC"/>
    <w:rsid w:val="002C537C"/>
    <w:rsid w:val="002C561C"/>
    <w:rsid w:val="002C6732"/>
    <w:rsid w:val="002C7217"/>
    <w:rsid w:val="002D2039"/>
    <w:rsid w:val="002D7C97"/>
    <w:rsid w:val="002E1D38"/>
    <w:rsid w:val="002E5930"/>
    <w:rsid w:val="002E6ADC"/>
    <w:rsid w:val="002E7B7C"/>
    <w:rsid w:val="002F0A65"/>
    <w:rsid w:val="002F3128"/>
    <w:rsid w:val="002F6A18"/>
    <w:rsid w:val="002F7347"/>
    <w:rsid w:val="002F79AA"/>
    <w:rsid w:val="002F7C00"/>
    <w:rsid w:val="0030240B"/>
    <w:rsid w:val="00302618"/>
    <w:rsid w:val="00303226"/>
    <w:rsid w:val="00304CEF"/>
    <w:rsid w:val="00305111"/>
    <w:rsid w:val="00306816"/>
    <w:rsid w:val="0030760D"/>
    <w:rsid w:val="00307912"/>
    <w:rsid w:val="003105BB"/>
    <w:rsid w:val="00314074"/>
    <w:rsid w:val="00315D7B"/>
    <w:rsid w:val="00317939"/>
    <w:rsid w:val="003220A7"/>
    <w:rsid w:val="003223D9"/>
    <w:rsid w:val="00322CBF"/>
    <w:rsid w:val="0032495C"/>
    <w:rsid w:val="003250AD"/>
    <w:rsid w:val="0032542A"/>
    <w:rsid w:val="0032559C"/>
    <w:rsid w:val="00326126"/>
    <w:rsid w:val="00326D38"/>
    <w:rsid w:val="003301FF"/>
    <w:rsid w:val="003313DA"/>
    <w:rsid w:val="00331500"/>
    <w:rsid w:val="0033263B"/>
    <w:rsid w:val="003333CF"/>
    <w:rsid w:val="00334324"/>
    <w:rsid w:val="003363CC"/>
    <w:rsid w:val="0033650F"/>
    <w:rsid w:val="00337EF2"/>
    <w:rsid w:val="00340EB6"/>
    <w:rsid w:val="003418C3"/>
    <w:rsid w:val="00342321"/>
    <w:rsid w:val="00342C6E"/>
    <w:rsid w:val="00346920"/>
    <w:rsid w:val="003509BF"/>
    <w:rsid w:val="00366A66"/>
    <w:rsid w:val="003675F5"/>
    <w:rsid w:val="003676D0"/>
    <w:rsid w:val="00371196"/>
    <w:rsid w:val="00372A06"/>
    <w:rsid w:val="0037374D"/>
    <w:rsid w:val="00377FDA"/>
    <w:rsid w:val="00381521"/>
    <w:rsid w:val="003855D4"/>
    <w:rsid w:val="0038797E"/>
    <w:rsid w:val="00390970"/>
    <w:rsid w:val="00390DBD"/>
    <w:rsid w:val="003910D7"/>
    <w:rsid w:val="00393C6C"/>
    <w:rsid w:val="00394899"/>
    <w:rsid w:val="00394D65"/>
    <w:rsid w:val="003960AF"/>
    <w:rsid w:val="003960FC"/>
    <w:rsid w:val="003A37D7"/>
    <w:rsid w:val="003A4557"/>
    <w:rsid w:val="003A761A"/>
    <w:rsid w:val="003B2ABC"/>
    <w:rsid w:val="003B3881"/>
    <w:rsid w:val="003B64AF"/>
    <w:rsid w:val="003C04E9"/>
    <w:rsid w:val="003C0CB7"/>
    <w:rsid w:val="003C1AC0"/>
    <w:rsid w:val="003C2E42"/>
    <w:rsid w:val="003C39AC"/>
    <w:rsid w:val="003C443C"/>
    <w:rsid w:val="003E2245"/>
    <w:rsid w:val="003E4617"/>
    <w:rsid w:val="003E6EE6"/>
    <w:rsid w:val="003F1152"/>
    <w:rsid w:val="003F529D"/>
    <w:rsid w:val="003F6023"/>
    <w:rsid w:val="00400DA9"/>
    <w:rsid w:val="00401BFD"/>
    <w:rsid w:val="00403406"/>
    <w:rsid w:val="0040547D"/>
    <w:rsid w:val="004061A9"/>
    <w:rsid w:val="004061FC"/>
    <w:rsid w:val="00407581"/>
    <w:rsid w:val="00412296"/>
    <w:rsid w:val="004160D0"/>
    <w:rsid w:val="00416286"/>
    <w:rsid w:val="004165BB"/>
    <w:rsid w:val="00416A76"/>
    <w:rsid w:val="00417A10"/>
    <w:rsid w:val="0042221B"/>
    <w:rsid w:val="0042385E"/>
    <w:rsid w:val="00432501"/>
    <w:rsid w:val="00440245"/>
    <w:rsid w:val="004403AA"/>
    <w:rsid w:val="00444195"/>
    <w:rsid w:val="004444AA"/>
    <w:rsid w:val="004465E9"/>
    <w:rsid w:val="004546D0"/>
    <w:rsid w:val="004564F7"/>
    <w:rsid w:val="00456755"/>
    <w:rsid w:val="0045739F"/>
    <w:rsid w:val="00465FB6"/>
    <w:rsid w:val="0047146C"/>
    <w:rsid w:val="004743D9"/>
    <w:rsid w:val="00474D2A"/>
    <w:rsid w:val="0047753D"/>
    <w:rsid w:val="00481271"/>
    <w:rsid w:val="004826AB"/>
    <w:rsid w:val="00482A4D"/>
    <w:rsid w:val="00490026"/>
    <w:rsid w:val="00490506"/>
    <w:rsid w:val="00491513"/>
    <w:rsid w:val="00491998"/>
    <w:rsid w:val="004926CF"/>
    <w:rsid w:val="004A462D"/>
    <w:rsid w:val="004A71D8"/>
    <w:rsid w:val="004A7A21"/>
    <w:rsid w:val="004A7FA8"/>
    <w:rsid w:val="004B00C4"/>
    <w:rsid w:val="004B4377"/>
    <w:rsid w:val="004B4A79"/>
    <w:rsid w:val="004B6200"/>
    <w:rsid w:val="004B794D"/>
    <w:rsid w:val="004C2E23"/>
    <w:rsid w:val="004C4356"/>
    <w:rsid w:val="004C5A2E"/>
    <w:rsid w:val="004C5FF9"/>
    <w:rsid w:val="004C6941"/>
    <w:rsid w:val="004C6F15"/>
    <w:rsid w:val="004D02CE"/>
    <w:rsid w:val="004D2924"/>
    <w:rsid w:val="004E090D"/>
    <w:rsid w:val="004E094C"/>
    <w:rsid w:val="004E0F0D"/>
    <w:rsid w:val="004E11AC"/>
    <w:rsid w:val="004E342E"/>
    <w:rsid w:val="004E404D"/>
    <w:rsid w:val="004E7BFA"/>
    <w:rsid w:val="004F0BA0"/>
    <w:rsid w:val="004F0DF8"/>
    <w:rsid w:val="004F2616"/>
    <w:rsid w:val="004F2AC9"/>
    <w:rsid w:val="004F535B"/>
    <w:rsid w:val="004F733F"/>
    <w:rsid w:val="005006DB"/>
    <w:rsid w:val="00500F83"/>
    <w:rsid w:val="00510E0C"/>
    <w:rsid w:val="0051256D"/>
    <w:rsid w:val="00516386"/>
    <w:rsid w:val="00516C11"/>
    <w:rsid w:val="005170B7"/>
    <w:rsid w:val="005211EA"/>
    <w:rsid w:val="00523A70"/>
    <w:rsid w:val="0053047B"/>
    <w:rsid w:val="00533642"/>
    <w:rsid w:val="005369D6"/>
    <w:rsid w:val="00537ADC"/>
    <w:rsid w:val="00544D07"/>
    <w:rsid w:val="005457C6"/>
    <w:rsid w:val="00547859"/>
    <w:rsid w:val="005561D2"/>
    <w:rsid w:val="00556504"/>
    <w:rsid w:val="00561258"/>
    <w:rsid w:val="0057105F"/>
    <w:rsid w:val="005726F2"/>
    <w:rsid w:val="0057406F"/>
    <w:rsid w:val="005754DD"/>
    <w:rsid w:val="005778D5"/>
    <w:rsid w:val="00583AB7"/>
    <w:rsid w:val="00583AD2"/>
    <w:rsid w:val="00583B35"/>
    <w:rsid w:val="00584B24"/>
    <w:rsid w:val="00585295"/>
    <w:rsid w:val="00586788"/>
    <w:rsid w:val="005952EB"/>
    <w:rsid w:val="00597F52"/>
    <w:rsid w:val="005A0776"/>
    <w:rsid w:val="005A12C6"/>
    <w:rsid w:val="005A1EC5"/>
    <w:rsid w:val="005A64DC"/>
    <w:rsid w:val="005B0A7E"/>
    <w:rsid w:val="005B4B8A"/>
    <w:rsid w:val="005C2E13"/>
    <w:rsid w:val="005C565F"/>
    <w:rsid w:val="005D230B"/>
    <w:rsid w:val="005D2989"/>
    <w:rsid w:val="005D6AD7"/>
    <w:rsid w:val="005E4226"/>
    <w:rsid w:val="005E6A82"/>
    <w:rsid w:val="005E73C5"/>
    <w:rsid w:val="005F2132"/>
    <w:rsid w:val="005F41BA"/>
    <w:rsid w:val="00600E24"/>
    <w:rsid w:val="006022A8"/>
    <w:rsid w:val="006041DC"/>
    <w:rsid w:val="006104FB"/>
    <w:rsid w:val="0061548F"/>
    <w:rsid w:val="00616E46"/>
    <w:rsid w:val="00624EAD"/>
    <w:rsid w:val="00626DEE"/>
    <w:rsid w:val="00631A2D"/>
    <w:rsid w:val="00634345"/>
    <w:rsid w:val="00635BF2"/>
    <w:rsid w:val="006372F7"/>
    <w:rsid w:val="006417F0"/>
    <w:rsid w:val="006432D5"/>
    <w:rsid w:val="00643AB2"/>
    <w:rsid w:val="00651E47"/>
    <w:rsid w:val="0065395C"/>
    <w:rsid w:val="00653E14"/>
    <w:rsid w:val="00656B38"/>
    <w:rsid w:val="00661302"/>
    <w:rsid w:val="00662709"/>
    <w:rsid w:val="00663D6F"/>
    <w:rsid w:val="006641F5"/>
    <w:rsid w:val="00665287"/>
    <w:rsid w:val="00666F12"/>
    <w:rsid w:val="00670754"/>
    <w:rsid w:val="00671446"/>
    <w:rsid w:val="00671638"/>
    <w:rsid w:val="006746E3"/>
    <w:rsid w:val="006748CA"/>
    <w:rsid w:val="00677B3D"/>
    <w:rsid w:val="0068239F"/>
    <w:rsid w:val="00682F67"/>
    <w:rsid w:val="006851F6"/>
    <w:rsid w:val="0068643A"/>
    <w:rsid w:val="0068757D"/>
    <w:rsid w:val="006909A7"/>
    <w:rsid w:val="00693095"/>
    <w:rsid w:val="00694225"/>
    <w:rsid w:val="0069448E"/>
    <w:rsid w:val="00696BBB"/>
    <w:rsid w:val="00696BE6"/>
    <w:rsid w:val="006A06FF"/>
    <w:rsid w:val="006A4B31"/>
    <w:rsid w:val="006A7DD0"/>
    <w:rsid w:val="006A7E18"/>
    <w:rsid w:val="006B1488"/>
    <w:rsid w:val="006B190D"/>
    <w:rsid w:val="006B233D"/>
    <w:rsid w:val="006B499B"/>
    <w:rsid w:val="006B56CC"/>
    <w:rsid w:val="006B5C9B"/>
    <w:rsid w:val="006B67F5"/>
    <w:rsid w:val="006C4155"/>
    <w:rsid w:val="006C5796"/>
    <w:rsid w:val="006D62E7"/>
    <w:rsid w:val="006D6882"/>
    <w:rsid w:val="006E0A50"/>
    <w:rsid w:val="006E0D40"/>
    <w:rsid w:val="006E3C7A"/>
    <w:rsid w:val="006E4049"/>
    <w:rsid w:val="006F580A"/>
    <w:rsid w:val="006F630E"/>
    <w:rsid w:val="006F75F6"/>
    <w:rsid w:val="00700F9E"/>
    <w:rsid w:val="00700FE4"/>
    <w:rsid w:val="0070313E"/>
    <w:rsid w:val="00703D57"/>
    <w:rsid w:val="007164A0"/>
    <w:rsid w:val="00716F98"/>
    <w:rsid w:val="00717609"/>
    <w:rsid w:val="00720E9F"/>
    <w:rsid w:val="0072422D"/>
    <w:rsid w:val="00730F48"/>
    <w:rsid w:val="00733023"/>
    <w:rsid w:val="0073316A"/>
    <w:rsid w:val="00736452"/>
    <w:rsid w:val="00737072"/>
    <w:rsid w:val="00741BEF"/>
    <w:rsid w:val="00741CA7"/>
    <w:rsid w:val="007501AD"/>
    <w:rsid w:val="0075108C"/>
    <w:rsid w:val="00752658"/>
    <w:rsid w:val="007532EC"/>
    <w:rsid w:val="0075607E"/>
    <w:rsid w:val="00757C7F"/>
    <w:rsid w:val="00760D6E"/>
    <w:rsid w:val="0076130C"/>
    <w:rsid w:val="00762FF8"/>
    <w:rsid w:val="0076473D"/>
    <w:rsid w:val="00764B33"/>
    <w:rsid w:val="00767484"/>
    <w:rsid w:val="00771293"/>
    <w:rsid w:val="007716D8"/>
    <w:rsid w:val="007726AE"/>
    <w:rsid w:val="0077486D"/>
    <w:rsid w:val="00775CD7"/>
    <w:rsid w:val="00775E51"/>
    <w:rsid w:val="0077654F"/>
    <w:rsid w:val="00776619"/>
    <w:rsid w:val="0077683E"/>
    <w:rsid w:val="007773C7"/>
    <w:rsid w:val="00786BB5"/>
    <w:rsid w:val="00787D6A"/>
    <w:rsid w:val="007973EA"/>
    <w:rsid w:val="007A010B"/>
    <w:rsid w:val="007A05B7"/>
    <w:rsid w:val="007A2E73"/>
    <w:rsid w:val="007A3DDB"/>
    <w:rsid w:val="007A5335"/>
    <w:rsid w:val="007B4C30"/>
    <w:rsid w:val="007C0ED3"/>
    <w:rsid w:val="007C429A"/>
    <w:rsid w:val="007D073C"/>
    <w:rsid w:val="007D0795"/>
    <w:rsid w:val="007D1D80"/>
    <w:rsid w:val="007D1D9A"/>
    <w:rsid w:val="007D299C"/>
    <w:rsid w:val="007D496B"/>
    <w:rsid w:val="007D6587"/>
    <w:rsid w:val="007E24F7"/>
    <w:rsid w:val="007E69C7"/>
    <w:rsid w:val="007F0C10"/>
    <w:rsid w:val="007F1DBD"/>
    <w:rsid w:val="007F4FDF"/>
    <w:rsid w:val="0080052D"/>
    <w:rsid w:val="00800FF5"/>
    <w:rsid w:val="008017DC"/>
    <w:rsid w:val="00804946"/>
    <w:rsid w:val="00805726"/>
    <w:rsid w:val="008106D4"/>
    <w:rsid w:val="00811220"/>
    <w:rsid w:val="00814457"/>
    <w:rsid w:val="008150EE"/>
    <w:rsid w:val="00815FA1"/>
    <w:rsid w:val="00826AE4"/>
    <w:rsid w:val="008273B9"/>
    <w:rsid w:val="00830E99"/>
    <w:rsid w:val="00835311"/>
    <w:rsid w:val="008366A7"/>
    <w:rsid w:val="00845D6F"/>
    <w:rsid w:val="00856D64"/>
    <w:rsid w:val="008600D4"/>
    <w:rsid w:val="008603C6"/>
    <w:rsid w:val="00861D92"/>
    <w:rsid w:val="00864A4E"/>
    <w:rsid w:val="0087222A"/>
    <w:rsid w:val="00875B61"/>
    <w:rsid w:val="008802DD"/>
    <w:rsid w:val="00880A65"/>
    <w:rsid w:val="00880AE9"/>
    <w:rsid w:val="00880EE5"/>
    <w:rsid w:val="00881840"/>
    <w:rsid w:val="00885F09"/>
    <w:rsid w:val="00886AAF"/>
    <w:rsid w:val="00886E78"/>
    <w:rsid w:val="00886F48"/>
    <w:rsid w:val="0088739A"/>
    <w:rsid w:val="00887541"/>
    <w:rsid w:val="00890659"/>
    <w:rsid w:val="008A3CF3"/>
    <w:rsid w:val="008B1258"/>
    <w:rsid w:val="008B2AF9"/>
    <w:rsid w:val="008B382D"/>
    <w:rsid w:val="008B470A"/>
    <w:rsid w:val="008B48E8"/>
    <w:rsid w:val="008B7569"/>
    <w:rsid w:val="008C1052"/>
    <w:rsid w:val="008D17FF"/>
    <w:rsid w:val="008D54E6"/>
    <w:rsid w:val="008D56C8"/>
    <w:rsid w:val="008D597D"/>
    <w:rsid w:val="008E0071"/>
    <w:rsid w:val="008E0122"/>
    <w:rsid w:val="008E27B7"/>
    <w:rsid w:val="008E2E79"/>
    <w:rsid w:val="008E64C2"/>
    <w:rsid w:val="008F1346"/>
    <w:rsid w:val="008F2322"/>
    <w:rsid w:val="008F6A7C"/>
    <w:rsid w:val="008F75EC"/>
    <w:rsid w:val="008F776A"/>
    <w:rsid w:val="009005D0"/>
    <w:rsid w:val="00900655"/>
    <w:rsid w:val="00900BBD"/>
    <w:rsid w:val="00907D99"/>
    <w:rsid w:val="009122FE"/>
    <w:rsid w:val="00914DF1"/>
    <w:rsid w:val="00920B6A"/>
    <w:rsid w:val="00921793"/>
    <w:rsid w:val="00923AC4"/>
    <w:rsid w:val="009335CF"/>
    <w:rsid w:val="0093610D"/>
    <w:rsid w:val="00945E91"/>
    <w:rsid w:val="00951445"/>
    <w:rsid w:val="00954A52"/>
    <w:rsid w:val="00957E23"/>
    <w:rsid w:val="00957F23"/>
    <w:rsid w:val="0096128F"/>
    <w:rsid w:val="00964E0D"/>
    <w:rsid w:val="00965137"/>
    <w:rsid w:val="009712B7"/>
    <w:rsid w:val="00972DB6"/>
    <w:rsid w:val="00974183"/>
    <w:rsid w:val="00974BF3"/>
    <w:rsid w:val="00975A16"/>
    <w:rsid w:val="009773E4"/>
    <w:rsid w:val="0098312F"/>
    <w:rsid w:val="0098402A"/>
    <w:rsid w:val="00984E0F"/>
    <w:rsid w:val="0099668B"/>
    <w:rsid w:val="00997B5A"/>
    <w:rsid w:val="009B7CA9"/>
    <w:rsid w:val="009B7F98"/>
    <w:rsid w:val="009C010F"/>
    <w:rsid w:val="009C3018"/>
    <w:rsid w:val="009D3D4F"/>
    <w:rsid w:val="009D3DD1"/>
    <w:rsid w:val="009E1999"/>
    <w:rsid w:val="009E4616"/>
    <w:rsid w:val="009E549B"/>
    <w:rsid w:val="009E5C14"/>
    <w:rsid w:val="009E7C9E"/>
    <w:rsid w:val="009F031E"/>
    <w:rsid w:val="009F28A5"/>
    <w:rsid w:val="009F5435"/>
    <w:rsid w:val="00A008FA"/>
    <w:rsid w:val="00A0308B"/>
    <w:rsid w:val="00A04E47"/>
    <w:rsid w:val="00A05A39"/>
    <w:rsid w:val="00A07134"/>
    <w:rsid w:val="00A07CA1"/>
    <w:rsid w:val="00A109FF"/>
    <w:rsid w:val="00A21369"/>
    <w:rsid w:val="00A21764"/>
    <w:rsid w:val="00A23ABC"/>
    <w:rsid w:val="00A2577A"/>
    <w:rsid w:val="00A258FB"/>
    <w:rsid w:val="00A30663"/>
    <w:rsid w:val="00A35E14"/>
    <w:rsid w:val="00A46B9D"/>
    <w:rsid w:val="00A5095F"/>
    <w:rsid w:val="00A57B6C"/>
    <w:rsid w:val="00A6005F"/>
    <w:rsid w:val="00A61ED3"/>
    <w:rsid w:val="00A62E75"/>
    <w:rsid w:val="00A7065C"/>
    <w:rsid w:val="00A70852"/>
    <w:rsid w:val="00A76AD2"/>
    <w:rsid w:val="00A82826"/>
    <w:rsid w:val="00A8308B"/>
    <w:rsid w:val="00A83FD9"/>
    <w:rsid w:val="00A85763"/>
    <w:rsid w:val="00A8746E"/>
    <w:rsid w:val="00A877CE"/>
    <w:rsid w:val="00A909C0"/>
    <w:rsid w:val="00A91B69"/>
    <w:rsid w:val="00A94A00"/>
    <w:rsid w:val="00A9545B"/>
    <w:rsid w:val="00AA2793"/>
    <w:rsid w:val="00AA3B60"/>
    <w:rsid w:val="00AA4598"/>
    <w:rsid w:val="00AA54F1"/>
    <w:rsid w:val="00AA577D"/>
    <w:rsid w:val="00AB3289"/>
    <w:rsid w:val="00AB4292"/>
    <w:rsid w:val="00AC128B"/>
    <w:rsid w:val="00AD27F8"/>
    <w:rsid w:val="00AD32EB"/>
    <w:rsid w:val="00AD6D95"/>
    <w:rsid w:val="00AE54F1"/>
    <w:rsid w:val="00AE56D1"/>
    <w:rsid w:val="00AE7D94"/>
    <w:rsid w:val="00AF0F4F"/>
    <w:rsid w:val="00AF34D3"/>
    <w:rsid w:val="00AF6399"/>
    <w:rsid w:val="00AF72F0"/>
    <w:rsid w:val="00B0045C"/>
    <w:rsid w:val="00B00EFA"/>
    <w:rsid w:val="00B02CE0"/>
    <w:rsid w:val="00B045B1"/>
    <w:rsid w:val="00B05466"/>
    <w:rsid w:val="00B06F10"/>
    <w:rsid w:val="00B1183D"/>
    <w:rsid w:val="00B164B7"/>
    <w:rsid w:val="00B252D4"/>
    <w:rsid w:val="00B32592"/>
    <w:rsid w:val="00B3299B"/>
    <w:rsid w:val="00B4039E"/>
    <w:rsid w:val="00B414C2"/>
    <w:rsid w:val="00B4157E"/>
    <w:rsid w:val="00B42209"/>
    <w:rsid w:val="00B430A5"/>
    <w:rsid w:val="00B430F0"/>
    <w:rsid w:val="00B43E7D"/>
    <w:rsid w:val="00B46213"/>
    <w:rsid w:val="00B527BF"/>
    <w:rsid w:val="00B543F2"/>
    <w:rsid w:val="00B54DE1"/>
    <w:rsid w:val="00B57D71"/>
    <w:rsid w:val="00B626B8"/>
    <w:rsid w:val="00B632AE"/>
    <w:rsid w:val="00B64046"/>
    <w:rsid w:val="00B65B43"/>
    <w:rsid w:val="00B65C13"/>
    <w:rsid w:val="00B71CEB"/>
    <w:rsid w:val="00B75A9E"/>
    <w:rsid w:val="00B76DAF"/>
    <w:rsid w:val="00B77E9B"/>
    <w:rsid w:val="00B803D4"/>
    <w:rsid w:val="00B8071C"/>
    <w:rsid w:val="00B80E33"/>
    <w:rsid w:val="00B83A5D"/>
    <w:rsid w:val="00B83B55"/>
    <w:rsid w:val="00B87AD1"/>
    <w:rsid w:val="00B92519"/>
    <w:rsid w:val="00B925C1"/>
    <w:rsid w:val="00B92FB9"/>
    <w:rsid w:val="00B978FF"/>
    <w:rsid w:val="00BA031A"/>
    <w:rsid w:val="00BA182B"/>
    <w:rsid w:val="00BB5100"/>
    <w:rsid w:val="00BB5C06"/>
    <w:rsid w:val="00BB67EE"/>
    <w:rsid w:val="00BB7917"/>
    <w:rsid w:val="00BC3264"/>
    <w:rsid w:val="00BC616A"/>
    <w:rsid w:val="00BC6444"/>
    <w:rsid w:val="00BC7BCB"/>
    <w:rsid w:val="00BD1901"/>
    <w:rsid w:val="00BD25FF"/>
    <w:rsid w:val="00BD3359"/>
    <w:rsid w:val="00BE1B0A"/>
    <w:rsid w:val="00BE375E"/>
    <w:rsid w:val="00BE3D36"/>
    <w:rsid w:val="00BE5095"/>
    <w:rsid w:val="00BF723A"/>
    <w:rsid w:val="00C00141"/>
    <w:rsid w:val="00C00C04"/>
    <w:rsid w:val="00C038F0"/>
    <w:rsid w:val="00C1364C"/>
    <w:rsid w:val="00C161CF"/>
    <w:rsid w:val="00C22210"/>
    <w:rsid w:val="00C258A9"/>
    <w:rsid w:val="00C25E13"/>
    <w:rsid w:val="00C26E77"/>
    <w:rsid w:val="00C3152D"/>
    <w:rsid w:val="00C31535"/>
    <w:rsid w:val="00C31D0F"/>
    <w:rsid w:val="00C31F43"/>
    <w:rsid w:val="00C32044"/>
    <w:rsid w:val="00C43DAA"/>
    <w:rsid w:val="00C443C8"/>
    <w:rsid w:val="00C454E1"/>
    <w:rsid w:val="00C47CED"/>
    <w:rsid w:val="00C50B3F"/>
    <w:rsid w:val="00C51100"/>
    <w:rsid w:val="00C52071"/>
    <w:rsid w:val="00C551AF"/>
    <w:rsid w:val="00C564E0"/>
    <w:rsid w:val="00C604F8"/>
    <w:rsid w:val="00C60BF0"/>
    <w:rsid w:val="00C627BD"/>
    <w:rsid w:val="00C63551"/>
    <w:rsid w:val="00C70E04"/>
    <w:rsid w:val="00C84C05"/>
    <w:rsid w:val="00C85D28"/>
    <w:rsid w:val="00C87B6A"/>
    <w:rsid w:val="00C902F4"/>
    <w:rsid w:val="00C91240"/>
    <w:rsid w:val="00C94ED0"/>
    <w:rsid w:val="00C95859"/>
    <w:rsid w:val="00CA164D"/>
    <w:rsid w:val="00CA1A6E"/>
    <w:rsid w:val="00CA1E33"/>
    <w:rsid w:val="00CA783F"/>
    <w:rsid w:val="00CB3C7D"/>
    <w:rsid w:val="00CB5B2D"/>
    <w:rsid w:val="00CB6029"/>
    <w:rsid w:val="00CC06B8"/>
    <w:rsid w:val="00CC09D2"/>
    <w:rsid w:val="00CC60B9"/>
    <w:rsid w:val="00CD0F74"/>
    <w:rsid w:val="00CD3F65"/>
    <w:rsid w:val="00CD6CC8"/>
    <w:rsid w:val="00CE4D8C"/>
    <w:rsid w:val="00CF007F"/>
    <w:rsid w:val="00CF0495"/>
    <w:rsid w:val="00CF7FB1"/>
    <w:rsid w:val="00D00675"/>
    <w:rsid w:val="00D014F6"/>
    <w:rsid w:val="00D029C6"/>
    <w:rsid w:val="00D04F16"/>
    <w:rsid w:val="00D05A1F"/>
    <w:rsid w:val="00D05ED2"/>
    <w:rsid w:val="00D103C4"/>
    <w:rsid w:val="00D15E83"/>
    <w:rsid w:val="00D15F93"/>
    <w:rsid w:val="00D17488"/>
    <w:rsid w:val="00D22424"/>
    <w:rsid w:val="00D22B39"/>
    <w:rsid w:val="00D26542"/>
    <w:rsid w:val="00D26556"/>
    <w:rsid w:val="00D30538"/>
    <w:rsid w:val="00D33062"/>
    <w:rsid w:val="00D33494"/>
    <w:rsid w:val="00D35DDE"/>
    <w:rsid w:val="00D37ADD"/>
    <w:rsid w:val="00D4025E"/>
    <w:rsid w:val="00D4281A"/>
    <w:rsid w:val="00D531B9"/>
    <w:rsid w:val="00D6166D"/>
    <w:rsid w:val="00D644E7"/>
    <w:rsid w:val="00D65763"/>
    <w:rsid w:val="00D66C5C"/>
    <w:rsid w:val="00D67109"/>
    <w:rsid w:val="00D6778C"/>
    <w:rsid w:val="00D702B0"/>
    <w:rsid w:val="00D74C5D"/>
    <w:rsid w:val="00D81BD1"/>
    <w:rsid w:val="00D8643D"/>
    <w:rsid w:val="00D93055"/>
    <w:rsid w:val="00D93A62"/>
    <w:rsid w:val="00D94429"/>
    <w:rsid w:val="00D964B1"/>
    <w:rsid w:val="00DA229D"/>
    <w:rsid w:val="00DA398E"/>
    <w:rsid w:val="00DB423B"/>
    <w:rsid w:val="00DB5BD1"/>
    <w:rsid w:val="00DB6F23"/>
    <w:rsid w:val="00DC05B3"/>
    <w:rsid w:val="00DC107A"/>
    <w:rsid w:val="00DC2F79"/>
    <w:rsid w:val="00DC4980"/>
    <w:rsid w:val="00DC7621"/>
    <w:rsid w:val="00DD16B2"/>
    <w:rsid w:val="00DD248B"/>
    <w:rsid w:val="00DD7DDD"/>
    <w:rsid w:val="00DE00AB"/>
    <w:rsid w:val="00DE0826"/>
    <w:rsid w:val="00DE083B"/>
    <w:rsid w:val="00DE0E40"/>
    <w:rsid w:val="00DE3D28"/>
    <w:rsid w:val="00DE4A51"/>
    <w:rsid w:val="00DE4FE6"/>
    <w:rsid w:val="00DE5549"/>
    <w:rsid w:val="00DF0159"/>
    <w:rsid w:val="00DF0AA7"/>
    <w:rsid w:val="00DF191B"/>
    <w:rsid w:val="00DF1FA0"/>
    <w:rsid w:val="00DF22F5"/>
    <w:rsid w:val="00DF249B"/>
    <w:rsid w:val="00DF3DC0"/>
    <w:rsid w:val="00DF5E41"/>
    <w:rsid w:val="00DF6DD1"/>
    <w:rsid w:val="00E0055B"/>
    <w:rsid w:val="00E02507"/>
    <w:rsid w:val="00E02B84"/>
    <w:rsid w:val="00E06ABB"/>
    <w:rsid w:val="00E101A8"/>
    <w:rsid w:val="00E131BE"/>
    <w:rsid w:val="00E15ADC"/>
    <w:rsid w:val="00E15D0D"/>
    <w:rsid w:val="00E2134B"/>
    <w:rsid w:val="00E357DC"/>
    <w:rsid w:val="00E35DEF"/>
    <w:rsid w:val="00E35E86"/>
    <w:rsid w:val="00E36602"/>
    <w:rsid w:val="00E5296B"/>
    <w:rsid w:val="00E548D0"/>
    <w:rsid w:val="00E63C2B"/>
    <w:rsid w:val="00E66CB4"/>
    <w:rsid w:val="00E71D66"/>
    <w:rsid w:val="00E731BB"/>
    <w:rsid w:val="00E74196"/>
    <w:rsid w:val="00E765BF"/>
    <w:rsid w:val="00E76B57"/>
    <w:rsid w:val="00E77715"/>
    <w:rsid w:val="00E77FAB"/>
    <w:rsid w:val="00E8195F"/>
    <w:rsid w:val="00E821DF"/>
    <w:rsid w:val="00E8438C"/>
    <w:rsid w:val="00E84A1F"/>
    <w:rsid w:val="00EA1D17"/>
    <w:rsid w:val="00EA234D"/>
    <w:rsid w:val="00EA57C5"/>
    <w:rsid w:val="00EB1704"/>
    <w:rsid w:val="00EB29D6"/>
    <w:rsid w:val="00EB5F01"/>
    <w:rsid w:val="00EB6B50"/>
    <w:rsid w:val="00EC39B2"/>
    <w:rsid w:val="00EC572F"/>
    <w:rsid w:val="00EC6BCB"/>
    <w:rsid w:val="00ED356B"/>
    <w:rsid w:val="00ED3A65"/>
    <w:rsid w:val="00ED49FB"/>
    <w:rsid w:val="00ED5BB6"/>
    <w:rsid w:val="00ED70B4"/>
    <w:rsid w:val="00ED7BBB"/>
    <w:rsid w:val="00EE074D"/>
    <w:rsid w:val="00EE0A36"/>
    <w:rsid w:val="00EE4EA4"/>
    <w:rsid w:val="00EE535F"/>
    <w:rsid w:val="00EF0D8F"/>
    <w:rsid w:val="00EF265E"/>
    <w:rsid w:val="00EF79EA"/>
    <w:rsid w:val="00F026DD"/>
    <w:rsid w:val="00F07A81"/>
    <w:rsid w:val="00F20B64"/>
    <w:rsid w:val="00F31C0A"/>
    <w:rsid w:val="00F32075"/>
    <w:rsid w:val="00F36DD2"/>
    <w:rsid w:val="00F42AE1"/>
    <w:rsid w:val="00F42D08"/>
    <w:rsid w:val="00F51B79"/>
    <w:rsid w:val="00F535EE"/>
    <w:rsid w:val="00F57738"/>
    <w:rsid w:val="00F601D2"/>
    <w:rsid w:val="00F7200B"/>
    <w:rsid w:val="00F752C9"/>
    <w:rsid w:val="00F818F6"/>
    <w:rsid w:val="00F84B1C"/>
    <w:rsid w:val="00F86E26"/>
    <w:rsid w:val="00F87142"/>
    <w:rsid w:val="00F87684"/>
    <w:rsid w:val="00F911F3"/>
    <w:rsid w:val="00F9473E"/>
    <w:rsid w:val="00FA2F60"/>
    <w:rsid w:val="00FA3F19"/>
    <w:rsid w:val="00FA474E"/>
    <w:rsid w:val="00FA5A74"/>
    <w:rsid w:val="00FA7A8B"/>
    <w:rsid w:val="00FA7CFA"/>
    <w:rsid w:val="00FB0C9A"/>
    <w:rsid w:val="00FB4624"/>
    <w:rsid w:val="00FB4CC6"/>
    <w:rsid w:val="00FB5A4E"/>
    <w:rsid w:val="00FB69CF"/>
    <w:rsid w:val="00FC3F3D"/>
    <w:rsid w:val="00FC4B77"/>
    <w:rsid w:val="00FC4DA6"/>
    <w:rsid w:val="00FD00F0"/>
    <w:rsid w:val="00FD0535"/>
    <w:rsid w:val="00FD4DA2"/>
    <w:rsid w:val="00FD6ABE"/>
    <w:rsid w:val="00FE3243"/>
    <w:rsid w:val="00FE4F94"/>
    <w:rsid w:val="00FF1C3C"/>
    <w:rsid w:val="00FF5375"/>
    <w:rsid w:val="00FF7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1649"/>
    <o:shapelayout v:ext="edit">
      <o:idmap v:ext="edit" data="1"/>
    </o:shapelayout>
  </w:shapeDefaults>
  <w:decimalSymbol w:val="."/>
  <w:listSeparator w:val=";"/>
  <w14:docId w14:val="4A6F518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0B179C"/>
    <w:pPr>
      <w:overflowPunct w:val="0"/>
      <w:autoSpaceDE w:val="0"/>
      <w:autoSpaceDN w:val="0"/>
      <w:adjustRightInd w:val="0"/>
      <w:spacing w:line="259" w:lineRule="auto"/>
      <w:textAlignment w:val="baseline"/>
    </w:pPr>
    <w:rPr>
      <w:rFonts w:ascii="Arial" w:eastAsia="Times New Roman" w:hAnsi="Arial" w:cs="Times New Roman"/>
      <w:sz w:val="22"/>
      <w:szCs w:val="20"/>
      <w:lang w:val="de-CH" w:eastAsia="de-DE"/>
    </w:rPr>
  </w:style>
  <w:style w:type="paragraph" w:styleId="berschrift1">
    <w:name w:val="heading 1"/>
    <w:basedOn w:val="Standard"/>
    <w:next w:val="Standard"/>
    <w:link w:val="berschrift1Zchn"/>
    <w:qFormat/>
    <w:rsid w:val="00EB5F01"/>
    <w:pPr>
      <w:keepNext/>
      <w:keepLines/>
      <w:numPr>
        <w:numId w:val="22"/>
      </w:numPr>
      <w:spacing w:before="240"/>
      <w:ind w:left="737" w:hanging="737"/>
      <w:outlineLvl w:val="0"/>
    </w:pPr>
    <w:rPr>
      <w:rFonts w:eastAsiaTheme="majorEastAsia" w:cstheme="majorBidi"/>
      <w:b/>
      <w:sz w:val="28"/>
      <w:szCs w:val="32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EB5F01"/>
    <w:pPr>
      <w:numPr>
        <w:ilvl w:val="1"/>
      </w:numPr>
      <w:ind w:left="737" w:hanging="737"/>
      <w:outlineLvl w:val="1"/>
    </w:pPr>
    <w:rPr>
      <w:sz w:val="22"/>
    </w:rPr>
  </w:style>
  <w:style w:type="paragraph" w:styleId="berschrift3">
    <w:name w:val="heading 3"/>
    <w:basedOn w:val="berschrift2"/>
    <w:next w:val="Standard"/>
    <w:link w:val="berschrift3Zchn"/>
    <w:uiPriority w:val="9"/>
    <w:unhideWhenUsed/>
    <w:qFormat/>
    <w:rsid w:val="00EB5F01"/>
    <w:pPr>
      <w:numPr>
        <w:ilvl w:val="2"/>
      </w:numPr>
      <w:ind w:left="737" w:hanging="737"/>
      <w:outlineLvl w:val="2"/>
    </w:p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8B48E8"/>
    <w:pPr>
      <w:keepNext/>
      <w:keepLines/>
      <w:numPr>
        <w:ilvl w:val="3"/>
        <w:numId w:val="2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B48E8"/>
    <w:pPr>
      <w:keepNext/>
      <w:keepLines/>
      <w:numPr>
        <w:ilvl w:val="4"/>
        <w:numId w:val="2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B48E8"/>
    <w:pPr>
      <w:keepNext/>
      <w:keepLines/>
      <w:numPr>
        <w:ilvl w:val="5"/>
        <w:numId w:val="2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B48E8"/>
    <w:pPr>
      <w:keepNext/>
      <w:keepLines/>
      <w:numPr>
        <w:ilvl w:val="6"/>
        <w:numId w:val="2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B48E8"/>
    <w:pPr>
      <w:keepNext/>
      <w:keepLines/>
      <w:numPr>
        <w:ilvl w:val="7"/>
        <w:numId w:val="2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B48E8"/>
    <w:pPr>
      <w:keepNext/>
      <w:keepLines/>
      <w:numPr>
        <w:ilvl w:val="8"/>
        <w:numId w:val="2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DE554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DE5549"/>
    <w:rPr>
      <w:rFonts w:ascii="Arial" w:eastAsia="Times New Roman" w:hAnsi="Arial" w:cs="Times New Roman"/>
      <w:sz w:val="22"/>
      <w:szCs w:val="20"/>
      <w:lang w:eastAsia="de-DE"/>
    </w:rPr>
  </w:style>
  <w:style w:type="paragraph" w:styleId="Fuzeile">
    <w:name w:val="footer"/>
    <w:basedOn w:val="Standard"/>
    <w:link w:val="FuzeileZchn"/>
    <w:rsid w:val="00DE554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DE5549"/>
    <w:rPr>
      <w:rFonts w:ascii="Arial" w:eastAsia="Times New Roman" w:hAnsi="Arial" w:cs="Times New Roman"/>
      <w:sz w:val="22"/>
      <w:szCs w:val="20"/>
      <w:lang w:eastAsia="de-DE"/>
    </w:rPr>
  </w:style>
  <w:style w:type="table" w:styleId="Tabellenraster">
    <w:name w:val="Table Grid"/>
    <w:basedOn w:val="NormaleTabelle"/>
    <w:uiPriority w:val="39"/>
    <w:rsid w:val="008F6A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link w:val="ListenabsatzZchn"/>
    <w:uiPriority w:val="34"/>
    <w:qFormat/>
    <w:rsid w:val="008017DC"/>
    <w:pPr>
      <w:numPr>
        <w:numId w:val="3"/>
      </w:numPr>
      <w:spacing w:before="240"/>
      <w:contextualSpacing/>
    </w:pPr>
  </w:style>
  <w:style w:type="character" w:customStyle="1" w:styleId="berschrift1Zchn">
    <w:name w:val="Überschrift 1 Zchn"/>
    <w:basedOn w:val="Absatz-Standardschriftart"/>
    <w:link w:val="berschrift1"/>
    <w:rsid w:val="00EB5F01"/>
    <w:rPr>
      <w:rFonts w:ascii="Arial" w:eastAsiaTheme="majorEastAsia" w:hAnsi="Arial" w:cstheme="majorBidi"/>
      <w:b/>
      <w:sz w:val="28"/>
      <w:szCs w:val="32"/>
      <w:lang w:val="de-CH"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5F01"/>
    <w:rPr>
      <w:rFonts w:ascii="Arial" w:eastAsiaTheme="majorEastAsia" w:hAnsi="Arial" w:cstheme="majorBidi"/>
      <w:b/>
      <w:sz w:val="22"/>
      <w:szCs w:val="32"/>
      <w:lang w:val="de-CH" w:eastAsia="de-DE"/>
    </w:rPr>
  </w:style>
  <w:style w:type="paragraph" w:customStyle="1" w:styleId="Formatvorlage1">
    <w:name w:val="Formatvorlage1"/>
    <w:basedOn w:val="berschrift1"/>
    <w:rsid w:val="00FA2F60"/>
  </w:style>
  <w:style w:type="character" w:customStyle="1" w:styleId="berschrift3Zchn">
    <w:name w:val="Überschrift 3 Zchn"/>
    <w:basedOn w:val="Absatz-Standardschriftart"/>
    <w:link w:val="berschrift3"/>
    <w:uiPriority w:val="9"/>
    <w:rsid w:val="00EB5F01"/>
    <w:rPr>
      <w:rFonts w:ascii="Arial" w:eastAsiaTheme="majorEastAsia" w:hAnsi="Arial" w:cstheme="majorBidi"/>
      <w:b/>
      <w:sz w:val="22"/>
      <w:szCs w:val="32"/>
      <w:lang w:val="de-CH"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B48E8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0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B48E8"/>
    <w:rPr>
      <w:rFonts w:asciiTheme="majorHAnsi" w:eastAsiaTheme="majorEastAsia" w:hAnsiTheme="majorHAnsi" w:cstheme="majorBidi"/>
      <w:color w:val="2F5496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B48E8"/>
    <w:rPr>
      <w:rFonts w:asciiTheme="majorHAnsi" w:eastAsiaTheme="majorEastAsia" w:hAnsiTheme="majorHAnsi" w:cstheme="majorBidi"/>
      <w:color w:val="1F3763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B48E8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0"/>
      <w:lang w:eastAsia="de-DE"/>
    </w:rPr>
  </w:style>
  <w:style w:type="paragraph" w:customStyle="1" w:styleId="NumerierungHierarchie2">
    <w:name w:val="Numerierung_Hierarchie2"/>
    <w:basedOn w:val="Standard"/>
    <w:rsid w:val="00B83A5D"/>
    <w:pPr>
      <w:numPr>
        <w:ilvl w:val="1"/>
        <w:numId w:val="2"/>
      </w:numPr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B48E8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B48E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customStyle="1" w:styleId="Absatz1Ebene">
    <w:name w:val="Absatz 1. Ebene"/>
    <w:basedOn w:val="Listenabsatz"/>
    <w:link w:val="Absatz1EbeneZchn"/>
    <w:qFormat/>
    <w:rsid w:val="00EB5F01"/>
    <w:pPr>
      <w:numPr>
        <w:numId w:val="4"/>
      </w:numPr>
      <w:contextualSpacing w:val="0"/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6B190D"/>
    <w:rPr>
      <w:rFonts w:ascii="Arial" w:eastAsia="Times New Roman" w:hAnsi="Arial" w:cs="Times New Roman"/>
      <w:sz w:val="22"/>
      <w:szCs w:val="20"/>
      <w:lang w:eastAsia="de-DE"/>
    </w:rPr>
  </w:style>
  <w:style w:type="character" w:customStyle="1" w:styleId="Absatz1EbeneZchn">
    <w:name w:val="Absatz 1. Ebene Zchn"/>
    <w:basedOn w:val="ListenabsatzZchn"/>
    <w:link w:val="Absatz1Ebene"/>
    <w:rsid w:val="00EB5F01"/>
    <w:rPr>
      <w:rFonts w:ascii="Arial" w:eastAsia="Times New Roman" w:hAnsi="Arial" w:cs="Times New Roman"/>
      <w:sz w:val="22"/>
      <w:szCs w:val="20"/>
      <w:lang w:val="de-CH" w:eastAsia="de-DE"/>
    </w:rPr>
  </w:style>
  <w:style w:type="paragraph" w:customStyle="1" w:styleId="Absatz2Ebene">
    <w:name w:val="Absatz 2. Ebene"/>
    <w:basedOn w:val="Listenabsatz"/>
    <w:link w:val="Absatz2EbeneZchn"/>
    <w:qFormat/>
    <w:rsid w:val="00EB5F01"/>
    <w:pPr>
      <w:numPr>
        <w:ilvl w:val="1"/>
        <w:numId w:val="4"/>
      </w:numPr>
      <w:spacing w:before="120"/>
      <w:ind w:left="788" w:hanging="431"/>
      <w:contextualSpacing w:val="0"/>
    </w:pPr>
  </w:style>
  <w:style w:type="character" w:customStyle="1" w:styleId="Absatz2EbeneZchn">
    <w:name w:val="Absatz 2. Ebene Zchn"/>
    <w:basedOn w:val="ListenabsatzZchn"/>
    <w:link w:val="Absatz2Ebene"/>
    <w:rsid w:val="00EB5F01"/>
    <w:rPr>
      <w:rFonts w:ascii="Arial" w:eastAsia="Times New Roman" w:hAnsi="Arial" w:cs="Times New Roman"/>
      <w:sz w:val="22"/>
      <w:szCs w:val="20"/>
      <w:lang w:val="de-CH" w:eastAsia="de-DE"/>
    </w:rPr>
  </w:style>
  <w:style w:type="character" w:styleId="Hyperlink">
    <w:name w:val="Hyperlink"/>
    <w:basedOn w:val="Absatz-Standardschriftart"/>
    <w:uiPriority w:val="99"/>
    <w:unhideWhenUsed/>
    <w:rsid w:val="00337EF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rsid w:val="00337EF2"/>
    <w:rPr>
      <w:color w:val="605E5C"/>
      <w:shd w:val="clear" w:color="auto" w:fill="E1DFDD"/>
    </w:rPr>
  </w:style>
  <w:style w:type="paragraph" w:customStyle="1" w:styleId="Auflistung">
    <w:name w:val="Auflistung"/>
    <w:basedOn w:val="Listenabsatz"/>
    <w:link w:val="AuflistungZchn"/>
    <w:qFormat/>
    <w:rsid w:val="00EB5F01"/>
    <w:pPr>
      <w:numPr>
        <w:numId w:val="1"/>
      </w:numPr>
      <w:spacing w:before="0"/>
      <w:ind w:left="357" w:hanging="357"/>
    </w:pPr>
  </w:style>
  <w:style w:type="character" w:customStyle="1" w:styleId="AuflistungZchn">
    <w:name w:val="Auflistung Zchn"/>
    <w:basedOn w:val="ListenabsatzZchn"/>
    <w:link w:val="Auflistung"/>
    <w:rsid w:val="00EB5F01"/>
    <w:rPr>
      <w:rFonts w:ascii="Arial" w:eastAsia="Times New Roman" w:hAnsi="Arial" w:cs="Times New Roman"/>
      <w:sz w:val="22"/>
      <w:szCs w:val="20"/>
      <w:lang w:val="de-CH" w:eastAsia="de-DE"/>
    </w:rPr>
  </w:style>
  <w:style w:type="character" w:styleId="Fett">
    <w:name w:val="Strong"/>
    <w:basedOn w:val="Absatz-Standardschriftart"/>
    <w:uiPriority w:val="22"/>
    <w:qFormat/>
    <w:rsid w:val="00A21764"/>
    <w:rPr>
      <w:rFonts w:ascii="Arial" w:hAnsi="Arial"/>
      <w:b/>
      <w:bCs/>
      <w:caps w:val="0"/>
      <w:smallCaps w:val="0"/>
      <w:strike w:val="0"/>
      <w:dstrike w:val="0"/>
      <w:vanish w:val="0"/>
      <w:sz w:val="22"/>
      <w:vertAlign w:val="baseline"/>
    </w:rPr>
  </w:style>
  <w:style w:type="paragraph" w:styleId="Titel">
    <w:name w:val="Title"/>
    <w:basedOn w:val="Standard"/>
    <w:next w:val="Standard"/>
    <w:link w:val="TitelZchn"/>
    <w:uiPriority w:val="10"/>
    <w:qFormat/>
    <w:rsid w:val="00EB5F01"/>
    <w:pPr>
      <w:spacing w:before="240"/>
      <w:contextualSpacing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B5F01"/>
    <w:rPr>
      <w:rFonts w:ascii="Arial" w:eastAsiaTheme="majorEastAsia" w:hAnsi="Arial" w:cstheme="majorBidi"/>
      <w:b/>
      <w:spacing w:val="-10"/>
      <w:kern w:val="28"/>
      <w:sz w:val="36"/>
      <w:szCs w:val="56"/>
      <w:lang w:val="de-CH" w:eastAsia="de-DE"/>
    </w:rPr>
  </w:style>
  <w:style w:type="paragraph" w:customStyle="1" w:styleId="berschrift1Rmisch">
    <w:name w:val="Überschrift 1 (Römisch)"/>
    <w:basedOn w:val="berschrift1"/>
    <w:qFormat/>
    <w:rsid w:val="00EB5F01"/>
    <w:pPr>
      <w:numPr>
        <w:numId w:val="11"/>
      </w:numPr>
      <w:ind w:left="737" w:hanging="737"/>
    </w:pPr>
    <w:rPr>
      <w:sz w:val="32"/>
    </w:rPr>
  </w:style>
  <w:style w:type="character" w:styleId="BesuchterLink">
    <w:name w:val="FollowedHyperlink"/>
    <w:basedOn w:val="Absatz-Standardschriftart"/>
    <w:uiPriority w:val="99"/>
    <w:semiHidden/>
    <w:unhideWhenUsed/>
    <w:rsid w:val="00BC616A"/>
    <w:rPr>
      <w:color w:val="954F72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BB67EE"/>
    <w:rPr>
      <w:color w:val="666666"/>
    </w:rPr>
  </w:style>
  <w:style w:type="paragraph" w:customStyle="1" w:styleId="Platzhalter">
    <w:name w:val="Platzhalter"/>
    <w:basedOn w:val="Standard"/>
    <w:link w:val="PlatzhalterZchn"/>
    <w:qFormat/>
    <w:rsid w:val="002C6732"/>
    <w:rPr>
      <w:color w:val="00B050"/>
    </w:rPr>
  </w:style>
  <w:style w:type="character" w:customStyle="1" w:styleId="PlatzhalterZchn">
    <w:name w:val="Platzhalter Zchn"/>
    <w:basedOn w:val="Absatz-Standardschriftart"/>
    <w:link w:val="Platzhalter"/>
    <w:rsid w:val="002C6732"/>
    <w:rPr>
      <w:rFonts w:ascii="Arial" w:eastAsia="Times New Roman" w:hAnsi="Arial" w:cs="Times New Roman"/>
      <w:color w:val="00B050"/>
      <w:sz w:val="22"/>
      <w:szCs w:val="20"/>
      <w:lang w:val="de-CH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5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881FAFA89AA4A4CB8F18BBB0DA76F5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4CC1A71-685C-4703-A637-2DE7366B300A}"/>
      </w:docPartPr>
      <w:docPartBody>
        <w:p w:rsidR="000F12E2" w:rsidRDefault="0074502C" w:rsidP="0074502C">
          <w:pPr>
            <w:pStyle w:val="F881FAFA89AA4A4CB8F18BBB0DA76F55"/>
          </w:pPr>
          <w:r w:rsidRPr="00737072">
            <w:rPr>
              <w:rStyle w:val="Platzhaltertext"/>
              <w:rFonts w:eastAsiaTheme="minorHAnsi"/>
              <w:sz w:val="16"/>
              <w:szCs w:val="16"/>
              <w:shd w:val="clear" w:color="auto" w:fill="FAE2D5" w:themeFill="accent2" w:themeFillTint="33"/>
            </w:rPr>
            <w:t>Baubehörde eingeben</w:t>
          </w:r>
        </w:p>
      </w:docPartBody>
    </w:docPart>
    <w:docPart>
      <w:docPartPr>
        <w:name w:val="450042231DB045B6B81A84A546D3040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934DE8-B30C-4E8D-B2CE-8A36F17C58A1}"/>
      </w:docPartPr>
      <w:docPartBody>
        <w:p w:rsidR="00B16380" w:rsidRDefault="0074502C" w:rsidP="0074502C">
          <w:pPr>
            <w:pStyle w:val="450042231DB045B6B81A84A546D3040D"/>
          </w:pPr>
          <w:r w:rsidRPr="00145473">
            <w:rPr>
              <w:rStyle w:val="Platzhaltertext"/>
              <w:rFonts w:eastAsiaTheme="minorHAnsi"/>
              <w:sz w:val="18"/>
              <w:szCs w:val="18"/>
              <w:shd w:val="clear" w:color="auto" w:fill="FAE2D5" w:themeFill="accent2" w:themeFillTint="33"/>
            </w:rPr>
            <w:t>Baubehörde eingeben</w:t>
          </w:r>
        </w:p>
      </w:docPartBody>
    </w:docPart>
    <w:docPart>
      <w:docPartPr>
        <w:name w:val="464B0A5A5B1947B1A8D29A7DF5782E7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386D31-4B40-4B9F-9A99-3D695403132B}"/>
      </w:docPartPr>
      <w:docPartBody>
        <w:p w:rsidR="00F73624" w:rsidRDefault="0074502C" w:rsidP="0074502C">
          <w:pPr>
            <w:pStyle w:val="464B0A5A5B1947B1A8D29A7DF5782E7E1"/>
          </w:pPr>
          <w:r w:rsidRPr="00107891">
            <w:rPr>
              <w:rFonts w:eastAsiaTheme="minorHAnsi"/>
              <w:shd w:val="clear" w:color="auto" w:fill="FAE2D5" w:themeFill="accent2" w:themeFillTint="33"/>
            </w:rPr>
            <w:t>Name</w:t>
          </w:r>
          <w:r>
            <w:rPr>
              <w:rFonts w:eastAsiaTheme="minorHAnsi"/>
              <w:shd w:val="clear" w:color="auto" w:fill="FAE2D5" w:themeFill="accent2" w:themeFillTint="33"/>
            </w:rPr>
            <w:t>, Funktion</w:t>
          </w:r>
          <w:r w:rsidRPr="00107891">
            <w:rPr>
              <w:rFonts w:eastAsiaTheme="minorHAnsi"/>
              <w:shd w:val="clear" w:color="auto" w:fill="FAE2D5" w:themeFill="accent2" w:themeFillTint="33"/>
            </w:rPr>
            <w:t xml:space="preserve"> eingeben</w:t>
          </w:r>
        </w:p>
      </w:docPartBody>
    </w:docPart>
    <w:docPart>
      <w:docPartPr>
        <w:name w:val="D5F65ACC7A3B4E7C918980CF13969C9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608ED76-DE93-4CC0-9D12-ACFAA0F676EF}"/>
      </w:docPartPr>
      <w:docPartBody>
        <w:p w:rsidR="0074502C" w:rsidRDefault="0074502C" w:rsidP="0074502C">
          <w:pPr>
            <w:pStyle w:val="D5F65ACC7A3B4E7C918980CF13969C9E"/>
          </w:pPr>
          <w:r w:rsidRPr="00C84C05">
            <w:rPr>
              <w:rFonts w:eastAsiaTheme="minorHAnsi"/>
              <w:shd w:val="clear" w:color="auto" w:fill="FAE2D5" w:themeFill="accent2" w:themeFillTint="33"/>
            </w:rPr>
            <w:t>Anzahl Publikationen angeben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44B"/>
    <w:rsid w:val="000512CE"/>
    <w:rsid w:val="000F12E2"/>
    <w:rsid w:val="001D25E1"/>
    <w:rsid w:val="00234149"/>
    <w:rsid w:val="002B1E5F"/>
    <w:rsid w:val="002F0A05"/>
    <w:rsid w:val="003A1593"/>
    <w:rsid w:val="00416286"/>
    <w:rsid w:val="004C362D"/>
    <w:rsid w:val="00554B56"/>
    <w:rsid w:val="00597F52"/>
    <w:rsid w:val="005A39AE"/>
    <w:rsid w:val="005D6B30"/>
    <w:rsid w:val="005F2132"/>
    <w:rsid w:val="00603AED"/>
    <w:rsid w:val="0061129B"/>
    <w:rsid w:val="0065395C"/>
    <w:rsid w:val="0074502C"/>
    <w:rsid w:val="008D029F"/>
    <w:rsid w:val="00942C36"/>
    <w:rsid w:val="0099672B"/>
    <w:rsid w:val="009E7C9E"/>
    <w:rsid w:val="00A1545E"/>
    <w:rsid w:val="00A72942"/>
    <w:rsid w:val="00B06F10"/>
    <w:rsid w:val="00B16380"/>
    <w:rsid w:val="00B729D0"/>
    <w:rsid w:val="00BA1277"/>
    <w:rsid w:val="00BE2C32"/>
    <w:rsid w:val="00C3244B"/>
    <w:rsid w:val="00D929A2"/>
    <w:rsid w:val="00DD3AD4"/>
    <w:rsid w:val="00DE44A5"/>
    <w:rsid w:val="00DF1FA0"/>
    <w:rsid w:val="00E26943"/>
    <w:rsid w:val="00EF0D8F"/>
    <w:rsid w:val="00F22F0C"/>
    <w:rsid w:val="00F73624"/>
    <w:rsid w:val="00FA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CH" w:eastAsia="de-CH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74502C"/>
    <w:rPr>
      <w:color w:val="666666"/>
    </w:rPr>
  </w:style>
  <w:style w:type="paragraph" w:customStyle="1" w:styleId="450042231DB045B6B81A84A546D3040D">
    <w:name w:val="450042231DB045B6B81A84A546D3040D"/>
    <w:rsid w:val="0074502C"/>
    <w:pPr>
      <w:overflowPunct w:val="0"/>
      <w:autoSpaceDE w:val="0"/>
      <w:autoSpaceDN w:val="0"/>
      <w:adjustRightInd w:val="0"/>
      <w:spacing w:after="0" w:line="259" w:lineRule="auto"/>
      <w:textAlignment w:val="baseline"/>
    </w:pPr>
    <w:rPr>
      <w:rFonts w:ascii="Arial" w:eastAsia="Times New Roman" w:hAnsi="Arial" w:cs="Times New Roman"/>
      <w:kern w:val="0"/>
      <w:sz w:val="22"/>
      <w:szCs w:val="20"/>
      <w:lang w:eastAsia="de-DE"/>
      <w14:ligatures w14:val="none"/>
    </w:rPr>
  </w:style>
  <w:style w:type="paragraph" w:customStyle="1" w:styleId="D5F65ACC7A3B4E7C918980CF13969C9E">
    <w:name w:val="D5F65ACC7A3B4E7C918980CF13969C9E"/>
    <w:rsid w:val="0074502C"/>
    <w:pPr>
      <w:overflowPunct w:val="0"/>
      <w:autoSpaceDE w:val="0"/>
      <w:autoSpaceDN w:val="0"/>
      <w:adjustRightInd w:val="0"/>
      <w:spacing w:after="0" w:line="259" w:lineRule="auto"/>
      <w:textAlignment w:val="baseline"/>
    </w:pPr>
    <w:rPr>
      <w:rFonts w:ascii="Arial" w:eastAsia="Times New Roman" w:hAnsi="Arial" w:cs="Times New Roman"/>
      <w:kern w:val="0"/>
      <w:sz w:val="22"/>
      <w:szCs w:val="20"/>
      <w:lang w:eastAsia="de-DE"/>
      <w14:ligatures w14:val="none"/>
    </w:rPr>
  </w:style>
  <w:style w:type="paragraph" w:customStyle="1" w:styleId="464B0A5A5B1947B1A8D29A7DF5782E7E1">
    <w:name w:val="464B0A5A5B1947B1A8D29A7DF5782E7E1"/>
    <w:rsid w:val="0074502C"/>
    <w:pPr>
      <w:overflowPunct w:val="0"/>
      <w:autoSpaceDE w:val="0"/>
      <w:autoSpaceDN w:val="0"/>
      <w:adjustRightInd w:val="0"/>
      <w:spacing w:after="0" w:line="259" w:lineRule="auto"/>
      <w:textAlignment w:val="baseline"/>
    </w:pPr>
    <w:rPr>
      <w:rFonts w:ascii="Arial" w:eastAsia="Times New Roman" w:hAnsi="Arial" w:cs="Times New Roman"/>
      <w:kern w:val="0"/>
      <w:sz w:val="22"/>
      <w:szCs w:val="20"/>
      <w:lang w:eastAsia="de-DE"/>
      <w14:ligatures w14:val="none"/>
    </w:rPr>
  </w:style>
  <w:style w:type="paragraph" w:customStyle="1" w:styleId="F881FAFA89AA4A4CB8F18BBB0DA76F55">
    <w:name w:val="F881FAFA89AA4A4CB8F18BBB0DA76F55"/>
    <w:rsid w:val="0074502C"/>
    <w:pPr>
      <w:overflowPunct w:val="0"/>
      <w:autoSpaceDE w:val="0"/>
      <w:autoSpaceDN w:val="0"/>
      <w:adjustRightInd w:val="0"/>
      <w:spacing w:after="0" w:line="259" w:lineRule="auto"/>
      <w:textAlignment w:val="baseline"/>
    </w:pPr>
    <w:rPr>
      <w:rFonts w:ascii="Arial" w:eastAsia="Times New Roman" w:hAnsi="Arial" w:cs="Times New Roman"/>
      <w:kern w:val="0"/>
      <w:sz w:val="22"/>
      <w:szCs w:val="20"/>
      <w:lang w:eastAsia="de-DE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9C7E6C-C6A8-42F9-87AB-F6C5CF7DA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428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Geschäftsbrief Vorlage</vt:lpstr>
    </vt:vector>
  </TitlesOfParts>
  <Manager/>
  <Company>https://Briefvorlagen.ch</Company>
  <LinksUpToDate>false</LinksUpToDate>
  <CharactersWithSpaces>3123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Geschäftsbrief Vorlage</dc:title>
  <dc:subject/>
  <dc:creator>https://Briefvorlagen.ch</dc:creator>
  <cp:keywords/>
  <dc:description>https://Briefvorlagen.ch
Geschäftsbrief Vorlage</dc:description>
  <cp:lastModifiedBy>Mueller Daniel AGI</cp:lastModifiedBy>
  <cp:revision>828</cp:revision>
  <cp:lastPrinted>2023-12-21T09:58:00Z</cp:lastPrinted>
  <dcterms:created xsi:type="dcterms:W3CDTF">2017-03-26T09:37:00Z</dcterms:created>
  <dcterms:modified xsi:type="dcterms:W3CDTF">2024-09-24T14:11:00Z</dcterms:modified>
  <cp:category/>
</cp:coreProperties>
</file>