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6"/>
        <w:gridCol w:w="3969"/>
      </w:tblGrid>
      <w:tr w:rsidR="00305111" w14:paraId="6BE461F8" w14:textId="77777777" w:rsidTr="00FA5E12">
        <w:trPr>
          <w:trHeight w:hRule="exact" w:val="1588"/>
        </w:trPr>
        <w:tc>
          <w:tcPr>
            <w:tcW w:w="5376" w:type="dxa"/>
            <w:tcMar>
              <w:top w:w="57" w:type="dxa"/>
              <w:bottom w:w="57" w:type="dxa"/>
            </w:tcMar>
          </w:tcPr>
          <w:p w14:paraId="582242BD" w14:textId="77777777" w:rsidR="00D94429" w:rsidRPr="002C6732" w:rsidRDefault="00D94429" w:rsidP="00D94429">
            <w:pPr>
              <w:pStyle w:val="Platzhalter"/>
              <w:rPr>
                <w:b/>
                <w:bCs/>
              </w:rPr>
            </w:pPr>
            <w:proofErr w:type="gramStart"/>
            <w:r w:rsidRPr="002C6732">
              <w:rPr>
                <w:b/>
                <w:bCs/>
              </w:rPr>
              <w:t>{{ LEITBEHOERDE</w:t>
            </w:r>
            <w:proofErr w:type="gramEnd"/>
            <w:r w:rsidRPr="002C6732">
              <w:rPr>
                <w:b/>
                <w:bCs/>
              </w:rPr>
              <w:t>_NAME }}</w:t>
            </w:r>
          </w:p>
          <w:sdt>
            <w:sdtPr>
              <w:rPr>
                <w:sz w:val="18"/>
                <w:szCs w:val="18"/>
              </w:rPr>
              <w:id w:val="9967708"/>
              <w:placeholder>
                <w:docPart w:val="450042231DB045B6B81A84A546D3040D"/>
              </w:placeholder>
              <w:showingPlcHdr/>
            </w:sdtPr>
            <w:sdtEndPr/>
            <w:sdtContent>
              <w:p w14:paraId="35672E38" w14:textId="77777777" w:rsidR="00D94429" w:rsidRPr="002C6732" w:rsidRDefault="00D94429" w:rsidP="00D94429">
                <w:pPr>
                  <w:rPr>
                    <w:sz w:val="18"/>
                    <w:szCs w:val="18"/>
                  </w:rPr>
                </w:pPr>
                <w:r w:rsidRPr="00145473">
                  <w:rPr>
                    <w:rStyle w:val="Platzhaltertext"/>
                    <w:rFonts w:eastAsiaTheme="minorHAnsi"/>
                    <w:color w:val="auto"/>
                    <w:sz w:val="18"/>
                    <w:szCs w:val="18"/>
                    <w:shd w:val="clear" w:color="auto" w:fill="FBE4D5" w:themeFill="accent2" w:themeFillTint="33"/>
                  </w:rPr>
                  <w:t>Baubehörde eingeben</w:t>
                </w:r>
              </w:p>
            </w:sdtContent>
          </w:sdt>
          <w:p w14:paraId="5264E0DA" w14:textId="77777777" w:rsidR="00D94429" w:rsidRPr="002C6732" w:rsidRDefault="00D94429" w:rsidP="00D94429">
            <w:pPr>
              <w:pStyle w:val="Platzhalter"/>
              <w:rPr>
                <w:sz w:val="18"/>
                <w:szCs w:val="18"/>
              </w:rPr>
            </w:pPr>
            <w:proofErr w:type="gramStart"/>
            <w:r w:rsidRPr="002C6732">
              <w:rPr>
                <w:sz w:val="18"/>
                <w:szCs w:val="18"/>
              </w:rPr>
              <w:t>{{ LEITBEHOERDE</w:t>
            </w:r>
            <w:proofErr w:type="gramEnd"/>
            <w:r w:rsidRPr="002C6732">
              <w:rPr>
                <w:sz w:val="18"/>
                <w:szCs w:val="18"/>
              </w:rPr>
              <w:t>_ADRESSE_1 }}</w:t>
            </w:r>
          </w:p>
          <w:p w14:paraId="6FECA21C" w14:textId="0312E21E" w:rsidR="00305111" w:rsidRPr="00D94429" w:rsidRDefault="00D94429" w:rsidP="00D94429">
            <w:pPr>
              <w:pStyle w:val="Platzhalter"/>
              <w:rPr>
                <w:sz w:val="18"/>
                <w:szCs w:val="18"/>
              </w:rPr>
            </w:pPr>
            <w:proofErr w:type="gramStart"/>
            <w:r w:rsidRPr="00D94429">
              <w:rPr>
                <w:sz w:val="18"/>
                <w:szCs w:val="18"/>
              </w:rPr>
              <w:t>{{ LEITBEHOERDE</w:t>
            </w:r>
            <w:proofErr w:type="gramEnd"/>
            <w:r w:rsidRPr="00D94429">
              <w:rPr>
                <w:sz w:val="18"/>
                <w:szCs w:val="18"/>
              </w:rPr>
              <w:t>_ADRESSE_2 }}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6413EFD3" w14:textId="77777777" w:rsidR="00305111" w:rsidRPr="006A06FF" w:rsidRDefault="00305111" w:rsidP="00B65C13"/>
        </w:tc>
      </w:tr>
      <w:tr w:rsidR="00305111" w:rsidRPr="006A06FF" w14:paraId="7AA7DE9F" w14:textId="77777777" w:rsidTr="000C4899">
        <w:trPr>
          <w:trHeight w:hRule="exact" w:val="2268"/>
        </w:trPr>
        <w:tc>
          <w:tcPr>
            <w:tcW w:w="5376" w:type="dxa"/>
            <w:tcMar>
              <w:top w:w="57" w:type="dxa"/>
              <w:bottom w:w="57" w:type="dxa"/>
            </w:tcMar>
          </w:tcPr>
          <w:p w14:paraId="184A96A0" w14:textId="77777777" w:rsidR="00653E14" w:rsidRPr="00DC4899" w:rsidRDefault="00653E14" w:rsidP="00653E14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DC4899">
              <w:rPr>
                <w:szCs w:val="22"/>
              </w:rPr>
              <w:t>Amtsblatt des Kantons Solothurn</w:t>
            </w:r>
          </w:p>
          <w:p w14:paraId="00813FFC" w14:textId="77777777" w:rsidR="00653E14" w:rsidRPr="00DC4899" w:rsidRDefault="00653E14" w:rsidP="00653E14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DC4899">
              <w:rPr>
                <w:szCs w:val="22"/>
              </w:rPr>
              <w:t>Staatskanzlei</w:t>
            </w:r>
          </w:p>
          <w:p w14:paraId="79806170" w14:textId="77777777" w:rsidR="00653E14" w:rsidRPr="00DC4899" w:rsidRDefault="00653E14" w:rsidP="00653E14">
            <w:pPr>
              <w:pStyle w:val="Kopfzeile"/>
              <w:rPr>
                <w:szCs w:val="22"/>
              </w:rPr>
            </w:pPr>
            <w:r w:rsidRPr="00DC4899">
              <w:rPr>
                <w:szCs w:val="22"/>
              </w:rPr>
              <w:t>Barfüssergasse 24</w:t>
            </w:r>
          </w:p>
          <w:p w14:paraId="4D26FD0D" w14:textId="77777777" w:rsidR="00653E14" w:rsidRPr="00DC4899" w:rsidRDefault="00653E14" w:rsidP="00653E14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DC4899">
              <w:rPr>
                <w:szCs w:val="22"/>
              </w:rPr>
              <w:t>4509 Solothurn</w:t>
            </w:r>
          </w:p>
          <w:p w14:paraId="6BC6A85F" w14:textId="77777777" w:rsidR="00653E14" w:rsidRPr="00DC4899" w:rsidRDefault="00653E14" w:rsidP="00653E14">
            <w:pPr>
              <w:rPr>
                <w:szCs w:val="22"/>
              </w:rPr>
            </w:pPr>
          </w:p>
          <w:p w14:paraId="3F363DBF" w14:textId="77777777" w:rsidR="00653E14" w:rsidRPr="00DC4899" w:rsidRDefault="00653E14" w:rsidP="00653E14">
            <w:pPr>
              <w:rPr>
                <w:szCs w:val="22"/>
              </w:rPr>
            </w:pPr>
            <w:r w:rsidRPr="00DC4899">
              <w:rPr>
                <w:szCs w:val="22"/>
              </w:rPr>
              <w:t>E-Mail: amtsblatt@sk.so.ch</w:t>
            </w:r>
          </w:p>
          <w:p w14:paraId="386FFD42" w14:textId="1EEB9E55" w:rsidR="00653E14" w:rsidRPr="00653E14" w:rsidRDefault="00653E14" w:rsidP="00653E14">
            <w:pPr>
              <w:tabs>
                <w:tab w:val="left" w:pos="1425"/>
              </w:tabs>
            </w:pPr>
            <w:r w:rsidRPr="00DC4899">
              <w:rPr>
                <w:szCs w:val="22"/>
              </w:rPr>
              <w:t>Telefon: +41 32 627 20 26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3B5396A2" w14:textId="77777777" w:rsidR="00305111" w:rsidRPr="002C6732" w:rsidRDefault="00305111" w:rsidP="00FA5E12">
            <w:pPr>
              <w:pStyle w:val="Kopfzeile"/>
              <w:tabs>
                <w:tab w:val="clear" w:pos="4536"/>
                <w:tab w:val="clear" w:pos="9072"/>
                <w:tab w:val="left" w:pos="738"/>
              </w:tabs>
              <w:rPr>
                <w:sz w:val="18"/>
                <w:szCs w:val="18"/>
              </w:rPr>
            </w:pPr>
            <w:r w:rsidRPr="002C6732">
              <w:rPr>
                <w:sz w:val="18"/>
                <w:szCs w:val="18"/>
              </w:rPr>
              <w:t>Kontakt:</w:t>
            </w:r>
            <w:r w:rsidRPr="002C6732">
              <w:rPr>
                <w:sz w:val="18"/>
                <w:szCs w:val="18"/>
              </w:rPr>
              <w:tab/>
            </w:r>
            <w:proofErr w:type="gramStart"/>
            <w:r w:rsidRPr="002C6732">
              <w:rPr>
                <w:rStyle w:val="PlatzhalterZchn"/>
                <w:sz w:val="18"/>
                <w:szCs w:val="18"/>
              </w:rPr>
              <w:t>{{ ZUSTAENDIG</w:t>
            </w:r>
            <w:proofErr w:type="gramEnd"/>
            <w:r w:rsidRPr="002C6732">
              <w:rPr>
                <w:rStyle w:val="PlatzhalterZchn"/>
                <w:sz w:val="18"/>
                <w:szCs w:val="18"/>
              </w:rPr>
              <w:t>_NAME }}</w:t>
            </w:r>
          </w:p>
          <w:p w14:paraId="10C68D89" w14:textId="77777777" w:rsidR="00305111" w:rsidRPr="002C6732" w:rsidRDefault="00305111" w:rsidP="00FA5E12">
            <w:pPr>
              <w:pStyle w:val="Kopfzeile"/>
              <w:tabs>
                <w:tab w:val="clear" w:pos="4536"/>
                <w:tab w:val="clear" w:pos="9072"/>
                <w:tab w:val="left" w:pos="738"/>
              </w:tabs>
              <w:rPr>
                <w:sz w:val="18"/>
                <w:szCs w:val="18"/>
              </w:rPr>
            </w:pPr>
            <w:r w:rsidRPr="002C6732">
              <w:rPr>
                <w:sz w:val="18"/>
                <w:szCs w:val="18"/>
              </w:rPr>
              <w:t>E-Mail:</w:t>
            </w:r>
            <w:r w:rsidRPr="002C6732">
              <w:rPr>
                <w:sz w:val="18"/>
                <w:szCs w:val="18"/>
              </w:rPr>
              <w:tab/>
            </w:r>
            <w:proofErr w:type="gramStart"/>
            <w:r w:rsidRPr="002C6732">
              <w:rPr>
                <w:rStyle w:val="PlatzhalterZchn"/>
                <w:sz w:val="18"/>
                <w:szCs w:val="18"/>
              </w:rPr>
              <w:t>{{ LEITBEHOERDE</w:t>
            </w:r>
            <w:proofErr w:type="gramEnd"/>
            <w:r w:rsidRPr="002C6732">
              <w:rPr>
                <w:rStyle w:val="PlatzhalterZchn"/>
                <w:sz w:val="18"/>
                <w:szCs w:val="18"/>
              </w:rPr>
              <w:t>_EMAIL }}</w:t>
            </w:r>
          </w:p>
          <w:p w14:paraId="2C307B97" w14:textId="77777777" w:rsidR="00305111" w:rsidRPr="002C6732" w:rsidRDefault="00305111" w:rsidP="00FA5E12">
            <w:pPr>
              <w:tabs>
                <w:tab w:val="left" w:pos="737"/>
              </w:tabs>
              <w:rPr>
                <w:sz w:val="18"/>
                <w:szCs w:val="18"/>
              </w:rPr>
            </w:pPr>
            <w:r w:rsidRPr="002C6732">
              <w:rPr>
                <w:sz w:val="18"/>
                <w:szCs w:val="18"/>
              </w:rPr>
              <w:t>Telefon:</w:t>
            </w:r>
            <w:r w:rsidRPr="002C6732">
              <w:rPr>
                <w:sz w:val="18"/>
                <w:szCs w:val="18"/>
              </w:rPr>
              <w:tab/>
            </w:r>
            <w:proofErr w:type="gramStart"/>
            <w:r w:rsidRPr="002C6732">
              <w:rPr>
                <w:rStyle w:val="PlatzhalterZchn"/>
                <w:sz w:val="18"/>
                <w:szCs w:val="18"/>
              </w:rPr>
              <w:t>{{ LEITBEHOERDE</w:t>
            </w:r>
            <w:proofErr w:type="gramEnd"/>
            <w:r w:rsidRPr="002C6732">
              <w:rPr>
                <w:rStyle w:val="PlatzhalterZchn"/>
                <w:sz w:val="18"/>
                <w:szCs w:val="18"/>
              </w:rPr>
              <w:t>_TELEFON }}</w:t>
            </w:r>
          </w:p>
          <w:p w14:paraId="5B0219E2" w14:textId="77777777" w:rsidR="00305111" w:rsidRPr="00A35E14" w:rsidRDefault="00305111" w:rsidP="00FA5E12">
            <w:pPr>
              <w:tabs>
                <w:tab w:val="left" w:pos="737"/>
              </w:tabs>
              <w:rPr>
                <w:sz w:val="18"/>
                <w:szCs w:val="18"/>
              </w:rPr>
            </w:pPr>
            <w:r w:rsidRPr="002C6732">
              <w:rPr>
                <w:sz w:val="18"/>
                <w:szCs w:val="18"/>
              </w:rPr>
              <w:t>Web:</w:t>
            </w:r>
            <w:r w:rsidRPr="002C6732">
              <w:rPr>
                <w:sz w:val="18"/>
                <w:szCs w:val="18"/>
              </w:rPr>
              <w:tab/>
            </w:r>
            <w:proofErr w:type="gramStart"/>
            <w:r w:rsidRPr="002C6732">
              <w:rPr>
                <w:rStyle w:val="PlatzhalterZchn"/>
                <w:sz w:val="18"/>
                <w:szCs w:val="18"/>
              </w:rPr>
              <w:t>{{ LEITBEHOERDE</w:t>
            </w:r>
            <w:proofErr w:type="gramEnd"/>
            <w:r w:rsidRPr="002C6732">
              <w:rPr>
                <w:rStyle w:val="PlatzhalterZchn"/>
                <w:sz w:val="18"/>
                <w:szCs w:val="18"/>
              </w:rPr>
              <w:t>_WEBSEITE }}</w:t>
            </w:r>
          </w:p>
        </w:tc>
      </w:tr>
      <w:tr w:rsidR="00305111" w:rsidRPr="006A06FF" w14:paraId="149333E8" w14:textId="77777777" w:rsidTr="00FA5E12">
        <w:trPr>
          <w:trHeight w:hRule="exact" w:val="397"/>
        </w:trPr>
        <w:tc>
          <w:tcPr>
            <w:tcW w:w="5376" w:type="dxa"/>
            <w:tcMar>
              <w:top w:w="57" w:type="dxa"/>
              <w:bottom w:w="57" w:type="dxa"/>
            </w:tcMar>
          </w:tcPr>
          <w:p w14:paraId="15146CB4" w14:textId="77777777" w:rsidR="00305111" w:rsidRPr="006A06FF" w:rsidRDefault="00305111" w:rsidP="00FA5E12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</w:rPr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4B9B0171" w14:textId="77777777" w:rsidR="00305111" w:rsidRPr="006A06FF" w:rsidRDefault="00305111" w:rsidP="00FA5E12">
            <w:pPr>
              <w:pStyle w:val="Kopfzeile"/>
              <w:tabs>
                <w:tab w:val="clear" w:pos="4536"/>
                <w:tab w:val="clear" w:pos="9072"/>
                <w:tab w:val="left" w:pos="1432"/>
              </w:tabs>
              <w:rPr>
                <w:szCs w:val="22"/>
              </w:rPr>
            </w:pPr>
            <w:proofErr w:type="gramStart"/>
            <w:r w:rsidRPr="002C6732">
              <w:rPr>
                <w:rStyle w:val="PlatzhalterZchn"/>
              </w:rPr>
              <w:t xml:space="preserve">{{ </w:t>
            </w:r>
            <w:r>
              <w:rPr>
                <w:rStyle w:val="PlatzhalterZchn"/>
              </w:rPr>
              <w:t>GEMEINDE</w:t>
            </w:r>
            <w:proofErr w:type="gramEnd"/>
            <w:r w:rsidRPr="002C6732">
              <w:rPr>
                <w:rStyle w:val="PlatzhalterZchn"/>
              </w:rPr>
              <w:t xml:space="preserve"> }}</w:t>
            </w:r>
            <w:r w:rsidRPr="00653E14">
              <w:t xml:space="preserve">, </w:t>
            </w:r>
            <w:r w:rsidRPr="002C6732">
              <w:rPr>
                <w:rStyle w:val="PlatzhalterZchn"/>
              </w:rPr>
              <w:t>{{ HEUTE }}</w:t>
            </w:r>
          </w:p>
        </w:tc>
      </w:tr>
    </w:tbl>
    <w:p w14:paraId="4C9D48F2" w14:textId="77777777" w:rsidR="0022036B" w:rsidRPr="003A4557" w:rsidRDefault="0022036B" w:rsidP="0022036B"/>
    <w:p w14:paraId="1EB3B3DE" w14:textId="0D68A97B" w:rsidR="00A109FF" w:rsidRPr="005C565F" w:rsidRDefault="00653E14" w:rsidP="00377FDA">
      <w:pPr>
        <w:rPr>
          <w:rStyle w:val="Fett"/>
        </w:rPr>
      </w:pPr>
      <w:r w:rsidRPr="00653E14">
        <w:rPr>
          <w:rStyle w:val="Fett"/>
        </w:rPr>
        <w:t>Inserat Amtsblatt (Baupublikation / Öffentliche Auflage)</w:t>
      </w:r>
    </w:p>
    <w:p w14:paraId="3C7DDC57" w14:textId="77777777" w:rsidR="003A4557" w:rsidRDefault="003A4557" w:rsidP="007A05B7"/>
    <w:p w14:paraId="49C69265" w14:textId="77777777" w:rsidR="00653E14" w:rsidRDefault="00653E14" w:rsidP="00653E14">
      <w:r>
        <w:t>Sehr geehrte Damen und Herren</w:t>
      </w:r>
    </w:p>
    <w:p w14:paraId="50358C51" w14:textId="77777777" w:rsidR="00653E14" w:rsidRDefault="00653E14" w:rsidP="00653E14"/>
    <w:p w14:paraId="768B4B22" w14:textId="61EB0FAC" w:rsidR="00653E14" w:rsidRDefault="00653E14" w:rsidP="00653E14">
      <w:r>
        <w:t>Wir erteilen Ihnen den Auftrag, untenstehendes Baugesuch im Amtsblatt zu publizieren.</w:t>
      </w:r>
    </w:p>
    <w:p w14:paraId="7EA5CF65" w14:textId="77777777" w:rsidR="00653E14" w:rsidRDefault="00653E14" w:rsidP="007A05B7"/>
    <w:tbl>
      <w:tblPr>
        <w:tblStyle w:val="Tabellenras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19"/>
        <w:gridCol w:w="6226"/>
      </w:tblGrid>
      <w:tr w:rsidR="00653E14" w:rsidRPr="006A06FF" w14:paraId="3F1CED51" w14:textId="77777777" w:rsidTr="00324F1D">
        <w:tc>
          <w:tcPr>
            <w:tcW w:w="3119" w:type="dxa"/>
            <w:tcBorders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0444CACE" w14:textId="77777777" w:rsidR="00653E14" w:rsidRPr="00B25DCA" w:rsidRDefault="00653E14" w:rsidP="00324F1D">
            <w:pPr>
              <w:ind w:right="-3"/>
              <w:rPr>
                <w:rStyle w:val="Fett"/>
              </w:rPr>
            </w:pPr>
            <w:r w:rsidRPr="00B25DCA">
              <w:rPr>
                <w:rStyle w:val="Fett"/>
              </w:rPr>
              <w:t>Auftraggeber</w:t>
            </w:r>
          </w:p>
        </w:tc>
        <w:tc>
          <w:tcPr>
            <w:tcW w:w="6226" w:type="dxa"/>
            <w:tcBorders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5E2500E6" w14:textId="77777777" w:rsidR="00653E14" w:rsidRPr="00653E14" w:rsidRDefault="00653E14" w:rsidP="00653E14">
            <w:pPr>
              <w:pStyle w:val="Platzhalter"/>
            </w:pPr>
            <w:proofErr w:type="gramStart"/>
            <w:r w:rsidRPr="00653E14">
              <w:t>{{ LEITBEHOERDE</w:t>
            </w:r>
            <w:proofErr w:type="gramEnd"/>
            <w:r w:rsidRPr="00653E14">
              <w:t>_NAME_ADRESSE }}</w:t>
            </w:r>
          </w:p>
          <w:p w14:paraId="4CA05D02" w14:textId="77777777" w:rsidR="00653E14" w:rsidRPr="00B10090" w:rsidRDefault="00653E14" w:rsidP="00653E14">
            <w:pPr>
              <w:pStyle w:val="Platzhalter"/>
            </w:pPr>
            <w:proofErr w:type="gramStart"/>
            <w:r w:rsidRPr="00653E14">
              <w:t>{{ LEITBEHOERDE</w:t>
            </w:r>
            <w:proofErr w:type="gramEnd"/>
            <w:r w:rsidRPr="00653E14">
              <w:t>_TELEFON }}</w:t>
            </w:r>
          </w:p>
        </w:tc>
      </w:tr>
      <w:tr w:rsidR="00653E14" w:rsidRPr="006A06FF" w14:paraId="0A78CB5A" w14:textId="77777777" w:rsidTr="00324F1D">
        <w:tc>
          <w:tcPr>
            <w:tcW w:w="3119" w:type="dxa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53C9233A" w14:textId="77777777" w:rsidR="00653E14" w:rsidRPr="00B25DCA" w:rsidRDefault="00653E14" w:rsidP="00324F1D">
            <w:pPr>
              <w:ind w:right="-3"/>
              <w:rPr>
                <w:rStyle w:val="Fett"/>
              </w:rPr>
            </w:pPr>
            <w:r w:rsidRPr="00B25DCA">
              <w:rPr>
                <w:rStyle w:val="Fett"/>
              </w:rPr>
              <w:t>Anzahl Publikationen</w:t>
            </w:r>
          </w:p>
        </w:tc>
        <w:sdt>
          <w:sdtPr>
            <w:rPr>
              <w:rFonts w:cs="Arial"/>
              <w:szCs w:val="22"/>
            </w:rPr>
            <w:id w:val="-335387693"/>
            <w:placeholder>
              <w:docPart w:val="B0DAFE20C9554AA6BFAB87D792168858"/>
            </w:placeholder>
            <w:showingPlcHdr/>
          </w:sdtPr>
          <w:sdtEndPr/>
          <w:sdtContent>
            <w:tc>
              <w:tcPr>
                <w:tcW w:w="6226" w:type="dxa"/>
                <w:tcBorders>
                  <w:bottom w:val="single" w:sz="4" w:space="0" w:color="D9D9D9" w:themeColor="background1" w:themeShade="D9"/>
                </w:tcBorders>
                <w:shd w:val="clear" w:color="auto" w:fill="auto"/>
              </w:tcPr>
              <w:p w14:paraId="66594A00" w14:textId="0C269889" w:rsidR="00653E14" w:rsidRPr="009B2763" w:rsidRDefault="00653E14" w:rsidP="00324F1D">
                <w:pPr>
                  <w:ind w:right="-6"/>
                  <w:jc w:val="both"/>
                  <w:rPr>
                    <w:rFonts w:cs="Arial"/>
                    <w:szCs w:val="22"/>
                  </w:rPr>
                </w:pPr>
                <w:r w:rsidRPr="00653E14">
                  <w:rPr>
                    <w:rFonts w:eastAsiaTheme="minorHAnsi"/>
                    <w:shd w:val="clear" w:color="auto" w:fill="FBE4D5" w:themeFill="accent2" w:themeFillTint="33"/>
                  </w:rPr>
                  <w:t>Angeben</w:t>
                </w:r>
                <w:r>
                  <w:rPr>
                    <w:rFonts w:eastAsiaTheme="minorHAnsi"/>
                    <w:shd w:val="clear" w:color="auto" w:fill="FBE4D5" w:themeFill="accent2" w:themeFillTint="33"/>
                  </w:rPr>
                  <w:t>,</w:t>
                </w:r>
                <w:r w:rsidRPr="00653E14">
                  <w:rPr>
                    <w:rFonts w:eastAsiaTheme="minorHAnsi"/>
                    <w:shd w:val="clear" w:color="auto" w:fill="FBE4D5" w:themeFill="accent2" w:themeFillTint="33"/>
                  </w:rPr>
                  <w:t xml:space="preserve"> wie oft das Baugesuch publiziert werden soll</w:t>
                </w:r>
              </w:p>
            </w:tc>
          </w:sdtContent>
        </w:sdt>
      </w:tr>
      <w:tr w:rsidR="00653E14" w:rsidRPr="006A06FF" w14:paraId="6E32B8C5" w14:textId="77777777" w:rsidTr="00324F1D">
        <w:tc>
          <w:tcPr>
            <w:tcW w:w="3119" w:type="dxa"/>
            <w:tcBorders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571DFE01" w14:textId="77777777" w:rsidR="00653E14" w:rsidRPr="00B25DCA" w:rsidRDefault="00653E14" w:rsidP="00324F1D">
            <w:pPr>
              <w:ind w:right="-3"/>
              <w:rPr>
                <w:rStyle w:val="Fett"/>
              </w:rPr>
            </w:pPr>
            <w:r w:rsidRPr="00B25DCA">
              <w:rPr>
                <w:rStyle w:val="Fett"/>
              </w:rPr>
              <w:t>Erscheinungsdatum</w:t>
            </w:r>
          </w:p>
        </w:tc>
        <w:tc>
          <w:tcPr>
            <w:tcW w:w="6226" w:type="dxa"/>
            <w:tcBorders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34A6630D" w14:textId="77777777" w:rsidR="00653E14" w:rsidRPr="00B10090" w:rsidRDefault="00653E14" w:rsidP="00653E14">
            <w:pPr>
              <w:pStyle w:val="Platzhalter"/>
            </w:pPr>
            <w:proofErr w:type="gramStart"/>
            <w:r w:rsidRPr="00B10090">
              <w:t>{{ PUBLIKATION</w:t>
            </w:r>
            <w:proofErr w:type="gramEnd"/>
            <w:r w:rsidRPr="00B10090">
              <w:t>_AMTSBLATT }}</w:t>
            </w:r>
          </w:p>
        </w:tc>
      </w:tr>
      <w:tr w:rsidR="00653E14" w:rsidRPr="006A06FF" w14:paraId="3ABC2FF5" w14:textId="77777777" w:rsidTr="00324F1D">
        <w:tc>
          <w:tcPr>
            <w:tcW w:w="3119" w:type="dxa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2AE74F9C" w14:textId="77777777" w:rsidR="00653E14" w:rsidRPr="00B25DCA" w:rsidRDefault="00653E14" w:rsidP="00324F1D">
            <w:pPr>
              <w:ind w:right="-3"/>
              <w:rPr>
                <w:rStyle w:val="Fett"/>
              </w:rPr>
            </w:pPr>
            <w:r>
              <w:rPr>
                <w:rStyle w:val="Fett"/>
              </w:rPr>
              <w:t>G</w:t>
            </w:r>
            <w:r w:rsidRPr="00B25DCA">
              <w:rPr>
                <w:rStyle w:val="Fett"/>
              </w:rPr>
              <w:t>emeinde</w:t>
            </w:r>
          </w:p>
        </w:tc>
        <w:tc>
          <w:tcPr>
            <w:tcW w:w="6226" w:type="dxa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06E5D8D6" w14:textId="78D6EB23" w:rsidR="00653E14" w:rsidRPr="00B10090" w:rsidRDefault="00653E14" w:rsidP="00653E14">
            <w:pPr>
              <w:pStyle w:val="Platzhalter"/>
            </w:pPr>
            <w:proofErr w:type="gramStart"/>
            <w:r w:rsidRPr="00B10090">
              <w:t xml:space="preserve">{{ </w:t>
            </w:r>
            <w:r>
              <w:t>GEMEINDE</w:t>
            </w:r>
            <w:proofErr w:type="gramEnd"/>
            <w:r w:rsidRPr="00B10090">
              <w:t xml:space="preserve"> }}</w:t>
            </w:r>
          </w:p>
        </w:tc>
      </w:tr>
      <w:tr w:rsidR="00653E14" w:rsidRPr="006A06FF" w14:paraId="5912B9CE" w14:textId="77777777" w:rsidTr="00324F1D">
        <w:tc>
          <w:tcPr>
            <w:tcW w:w="3119" w:type="dxa"/>
            <w:tcBorders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608895E8" w14:textId="77777777" w:rsidR="00653E14" w:rsidRPr="00B25DCA" w:rsidRDefault="00653E14" w:rsidP="00324F1D">
            <w:pPr>
              <w:ind w:right="-3"/>
              <w:rPr>
                <w:rStyle w:val="Fett"/>
              </w:rPr>
            </w:pPr>
            <w:r w:rsidRPr="00B25DCA">
              <w:rPr>
                <w:rStyle w:val="Fett"/>
              </w:rPr>
              <w:t>Titel des Bauprojekts</w:t>
            </w:r>
          </w:p>
        </w:tc>
        <w:tc>
          <w:tcPr>
            <w:tcW w:w="6226" w:type="dxa"/>
            <w:tcBorders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72EBBF31" w14:textId="77777777" w:rsidR="00653E14" w:rsidRPr="00B10090" w:rsidRDefault="00653E14" w:rsidP="00653E14">
            <w:pPr>
              <w:pStyle w:val="Platzhalter"/>
            </w:pPr>
            <w:proofErr w:type="gramStart"/>
            <w:r w:rsidRPr="00B10090">
              <w:t>{{ BESCHREIBUNG</w:t>
            </w:r>
            <w:proofErr w:type="gramEnd"/>
            <w:r w:rsidRPr="00B10090">
              <w:t>_BAUVORHABEN }}</w:t>
            </w:r>
          </w:p>
        </w:tc>
      </w:tr>
      <w:tr w:rsidR="00653E14" w:rsidRPr="006A06FF" w14:paraId="1CF81145" w14:textId="77777777" w:rsidTr="00324F1D">
        <w:tc>
          <w:tcPr>
            <w:tcW w:w="3119" w:type="dxa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3E6EE92E" w14:textId="367EB14F" w:rsidR="00653E14" w:rsidRPr="00B25DCA" w:rsidRDefault="00653E14" w:rsidP="00324F1D">
            <w:pPr>
              <w:ind w:right="-3"/>
              <w:rPr>
                <w:rStyle w:val="Fett"/>
              </w:rPr>
            </w:pPr>
            <w:r>
              <w:rPr>
                <w:rStyle w:val="Fett"/>
              </w:rPr>
              <w:t>Gesuchsteller/in</w:t>
            </w:r>
          </w:p>
        </w:tc>
        <w:tc>
          <w:tcPr>
            <w:tcW w:w="6226" w:type="dxa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616C1164" w14:textId="77777777" w:rsidR="00653E14" w:rsidRPr="00F329A7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 in ALLE_GESUCHSTELLER_LISTE %}</w:t>
            </w:r>
          </w:p>
          <w:p w14:paraId="09E421F8" w14:textId="77777777" w:rsidR="00653E14" w:rsidRDefault="00653E14" w:rsidP="00653E14">
            <w:pPr>
              <w:ind w:left="357" w:hanging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ALLE_GESUCHSTELLER_LISTE|length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&gt; 1 %}</w:t>
            </w:r>
          </w:p>
          <w:p w14:paraId="0FF7DC25" w14:textId="77777777" w:rsidR="00653E14" w:rsidRPr="00903B5C" w:rsidRDefault="00653E14" w:rsidP="00653E14">
            <w:pPr>
              <w:ind w:left="357" w:hanging="357"/>
            </w:pPr>
            <w:r w:rsidRPr="0074141E">
              <w:rPr>
                <w:rFonts w:cs="Arial"/>
                <w:sz w:val="18"/>
                <w:szCs w:val="18"/>
              </w:rPr>
              <w:t>●</w:t>
            </w:r>
            <w:r>
              <w:rPr>
                <w:rFonts w:cs="Arial"/>
                <w:sz w:val="18"/>
                <w:szCs w:val="18"/>
              </w:rPr>
              <w:tab/>
            </w:r>
            <w:proofErr w:type="gramStart"/>
            <w:r w:rsidRPr="00903B5C">
              <w:rPr>
                <w:rStyle w:val="PlatzhalterZchn"/>
              </w:rPr>
              <w:t>{{ G.NAME</w:t>
            </w:r>
            <w:proofErr w:type="gramEnd"/>
            <w:r w:rsidRPr="00903B5C">
              <w:rPr>
                <w:rStyle w:val="PlatzhalterZchn"/>
              </w:rPr>
              <w:t xml:space="preserve">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32C541FF" w14:textId="77777777" w:rsidR="00653E14" w:rsidRDefault="00653E14" w:rsidP="00653E14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5481A336" w14:textId="77777777" w:rsidR="00653E14" w:rsidRPr="00F329A7" w:rsidRDefault="00653E14" w:rsidP="00653E14">
            <w:pPr>
              <w:ind w:left="357"/>
            </w:pPr>
            <w:r w:rsidRPr="00F329A7">
              <w:t>vertreten durch</w:t>
            </w:r>
          </w:p>
          <w:p w14:paraId="0C5F24B7" w14:textId="77777777" w:rsidR="00653E14" w:rsidRPr="00903B5C" w:rsidRDefault="00653E14" w:rsidP="00653E14">
            <w:pPr>
              <w:ind w:left="357"/>
            </w:pPr>
            <w:proofErr w:type="gramStart"/>
            <w:r w:rsidRPr="00903B5C">
              <w:rPr>
                <w:rStyle w:val="PlatzhalterZchn"/>
              </w:rPr>
              <w:t>{{ G.VERTRETER</w:t>
            </w:r>
            <w:proofErr w:type="gramEnd"/>
            <w:r w:rsidRPr="00903B5C">
              <w:rPr>
                <w:rStyle w:val="PlatzhalterZchn"/>
              </w:rPr>
              <w:t>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391028A5" w14:textId="77777777" w:rsidR="00653E14" w:rsidRPr="00F329A7" w:rsidRDefault="00653E14" w:rsidP="00653E14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3BF40334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7E0BE9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7E0BE9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nsolas" w:hAnsi="Consolas" w:cs="Arial"/>
                <w:color w:val="00B050"/>
                <w:sz w:val="18"/>
                <w:szCs w:val="18"/>
              </w:rPr>
              <w:t>else</w:t>
            </w:r>
            <w:proofErr w:type="spellEnd"/>
            <w:r w:rsidRPr="007E0BE9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1B2BC3C0" w14:textId="77777777" w:rsidR="00653E14" w:rsidRPr="00903B5C" w:rsidRDefault="00653E14" w:rsidP="00653E14">
            <w:proofErr w:type="gramStart"/>
            <w:r w:rsidRPr="00903B5C">
              <w:rPr>
                <w:rStyle w:val="PlatzhalterZchn"/>
              </w:rPr>
              <w:t>{{ G.NAME</w:t>
            </w:r>
            <w:proofErr w:type="gramEnd"/>
            <w:r w:rsidRPr="00903B5C">
              <w:rPr>
                <w:rStyle w:val="PlatzhalterZchn"/>
              </w:rPr>
              <w:t xml:space="preserve">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790158C4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43B74400" w14:textId="77777777" w:rsidR="00653E14" w:rsidRPr="00F329A7" w:rsidRDefault="00653E14" w:rsidP="00653E14">
            <w:r w:rsidRPr="00F329A7">
              <w:t>vertreten durch</w:t>
            </w:r>
          </w:p>
          <w:p w14:paraId="68B883F2" w14:textId="77777777" w:rsidR="00653E14" w:rsidRPr="00903B5C" w:rsidRDefault="00653E14" w:rsidP="00653E14">
            <w:proofErr w:type="gramStart"/>
            <w:r w:rsidRPr="00903B5C">
              <w:rPr>
                <w:rStyle w:val="PlatzhalterZchn"/>
              </w:rPr>
              <w:t>{{ G.VERTRETER</w:t>
            </w:r>
            <w:proofErr w:type="gramEnd"/>
            <w:r w:rsidRPr="00903B5C">
              <w:rPr>
                <w:rStyle w:val="PlatzhalterZchn"/>
              </w:rPr>
              <w:t>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09AAD3DA" w14:textId="77777777" w:rsidR="00653E14" w:rsidRPr="0013074F" w:rsidRDefault="00653E14" w:rsidP="00653E1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13074F">
              <w:rPr>
                <w:rFonts w:ascii="Consolas" w:hAnsi="Consolas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13074F">
              <w:rPr>
                <w:rFonts w:ascii="Consolas" w:hAnsi="Consolas"/>
                <w:color w:val="00B050"/>
                <w:sz w:val="18"/>
                <w:szCs w:val="18"/>
              </w:rPr>
              <w:t>endif</w:t>
            </w:r>
            <w:proofErr w:type="spellEnd"/>
            <w:r w:rsidRPr="0013074F"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  <w:p w14:paraId="798E0C1D" w14:textId="77777777" w:rsidR="00653E14" w:rsidRPr="002F298F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  <w:p w14:paraId="3FF45F48" w14:textId="6DB86D47" w:rsidR="00653E14" w:rsidRPr="00653E14" w:rsidRDefault="00653E14" w:rsidP="00653E14"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</w:tc>
      </w:tr>
      <w:tr w:rsidR="00653E14" w:rsidRPr="006A06FF" w14:paraId="26FF5533" w14:textId="77777777" w:rsidTr="00324F1D">
        <w:tc>
          <w:tcPr>
            <w:tcW w:w="3119" w:type="dxa"/>
            <w:tcBorders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73BB3BCF" w14:textId="77777777" w:rsidR="00653E14" w:rsidRPr="00B25DCA" w:rsidRDefault="00653E14" w:rsidP="00324F1D">
            <w:pPr>
              <w:ind w:right="-3"/>
              <w:rPr>
                <w:rStyle w:val="Fett"/>
              </w:rPr>
            </w:pPr>
            <w:r w:rsidRPr="00B25DCA">
              <w:rPr>
                <w:rStyle w:val="Fett"/>
              </w:rPr>
              <w:t>Grundeigentümer/in</w:t>
            </w:r>
          </w:p>
        </w:tc>
        <w:tc>
          <w:tcPr>
            <w:tcW w:w="6226" w:type="dxa"/>
            <w:tcBorders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40CB9CF7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ALLE_GRUNDEIGENTUEMER_LISTE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5E517BC8" w14:textId="77777777" w:rsidR="00653E14" w:rsidRPr="00F329A7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 in ALLE_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GRUNDEIGENTUEMER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_LISTE %}</w:t>
            </w:r>
          </w:p>
          <w:p w14:paraId="77068F81" w14:textId="77777777" w:rsidR="00653E14" w:rsidRDefault="00653E14" w:rsidP="00653E14">
            <w:pPr>
              <w:ind w:left="357" w:hanging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ALLE_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GRUNDEIGENTUEMER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_LISTE|length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&gt; 1 %}</w:t>
            </w:r>
          </w:p>
          <w:p w14:paraId="51BC3EA0" w14:textId="77777777" w:rsidR="00653E14" w:rsidRPr="00F263FD" w:rsidRDefault="00653E14" w:rsidP="00653E14">
            <w:pPr>
              <w:pStyle w:val="Listenabsatz"/>
              <w:numPr>
                <w:ilvl w:val="0"/>
                <w:numId w:val="25"/>
              </w:numPr>
              <w:spacing w:before="0"/>
              <w:ind w:left="357" w:hanging="357"/>
              <w:rPr>
                <w:rFonts w:cs="Arial"/>
                <w:szCs w:val="22"/>
              </w:rPr>
            </w:pPr>
            <w:proofErr w:type="gramStart"/>
            <w:r w:rsidRPr="00903B5C">
              <w:rPr>
                <w:rStyle w:val="PlatzhalterZchn"/>
              </w:rPr>
              <w:t>{{ G.NAME</w:t>
            </w:r>
            <w:proofErr w:type="gramEnd"/>
            <w:r w:rsidRPr="00903B5C">
              <w:rPr>
                <w:rStyle w:val="PlatzhalterZchn"/>
              </w:rPr>
              <w:t xml:space="preserve">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3DBB5638" w14:textId="77777777" w:rsidR="00653E14" w:rsidRDefault="00653E14" w:rsidP="00653E14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56E770DE" w14:textId="77777777" w:rsidR="00653E14" w:rsidRPr="00F329A7" w:rsidRDefault="00653E14" w:rsidP="00653E14">
            <w:pPr>
              <w:ind w:left="357"/>
            </w:pPr>
            <w:r w:rsidRPr="00F329A7">
              <w:lastRenderedPageBreak/>
              <w:t>vertreten durch</w:t>
            </w:r>
          </w:p>
          <w:p w14:paraId="07E1DC47" w14:textId="77777777" w:rsidR="00653E14" w:rsidRDefault="00653E14" w:rsidP="00653E14">
            <w:pPr>
              <w:ind w:left="357"/>
              <w:rPr>
                <w:color w:val="00B050"/>
              </w:rPr>
            </w:pPr>
            <w:proofErr w:type="gramStart"/>
            <w:r w:rsidRPr="00903B5C">
              <w:rPr>
                <w:rStyle w:val="PlatzhalterZchn"/>
              </w:rPr>
              <w:t>{{ G.VERTRETER</w:t>
            </w:r>
            <w:proofErr w:type="gramEnd"/>
            <w:r w:rsidRPr="00903B5C">
              <w:rPr>
                <w:rStyle w:val="PlatzhalterZchn"/>
              </w:rPr>
              <w:t>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7ECC4B48" w14:textId="77777777" w:rsidR="00653E14" w:rsidRPr="00F329A7" w:rsidRDefault="00653E14" w:rsidP="00653E14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7E7111E6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>else</w:t>
            </w:r>
            <w:proofErr w:type="spellEnd"/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52C8916D" w14:textId="77777777" w:rsidR="00653E14" w:rsidRPr="00903B5C" w:rsidRDefault="00653E14" w:rsidP="00653E14">
            <w:proofErr w:type="gramStart"/>
            <w:r w:rsidRPr="00903B5C">
              <w:rPr>
                <w:rStyle w:val="PlatzhalterZchn"/>
              </w:rPr>
              <w:t>{{ G.NAME</w:t>
            </w:r>
            <w:proofErr w:type="gramEnd"/>
            <w:r w:rsidRPr="00903B5C">
              <w:rPr>
                <w:rStyle w:val="PlatzhalterZchn"/>
              </w:rPr>
              <w:t xml:space="preserve">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737FD996" w14:textId="77777777" w:rsidR="00653E14" w:rsidRPr="00F329A7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0ACB4B47" w14:textId="77777777" w:rsidR="00653E14" w:rsidRPr="00F329A7" w:rsidRDefault="00653E14" w:rsidP="00653E14">
            <w:pPr>
              <w:ind w:left="37"/>
            </w:pPr>
            <w:r w:rsidRPr="00F329A7">
              <w:t>vertreten durch</w:t>
            </w:r>
          </w:p>
          <w:p w14:paraId="341398F8" w14:textId="77777777" w:rsidR="00653E14" w:rsidRPr="00F329A7" w:rsidRDefault="00653E14" w:rsidP="00653E14">
            <w:pPr>
              <w:ind w:left="37"/>
            </w:pPr>
            <w:proofErr w:type="gramStart"/>
            <w:r w:rsidRPr="00903B5C">
              <w:rPr>
                <w:rStyle w:val="PlatzhalterZchn"/>
              </w:rPr>
              <w:t>{{ G.VERTRETER</w:t>
            </w:r>
            <w:proofErr w:type="gramEnd"/>
            <w:r w:rsidRPr="00903B5C">
              <w:rPr>
                <w:rStyle w:val="PlatzhalterZchn"/>
              </w:rPr>
              <w:t>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6EE02214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27885E1E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358F5A53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5788E92F" w14:textId="77777777" w:rsidR="00653E14" w:rsidRDefault="00653E14" w:rsidP="00653E1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D6166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D6166D">
              <w:rPr>
                <w:rFonts w:ascii="Consolas" w:hAnsi="Consolas" w:cs="Arial"/>
                <w:color w:val="00B050"/>
                <w:sz w:val="18"/>
                <w:szCs w:val="18"/>
              </w:rPr>
              <w:t>el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if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r w:rsidRPr="006104FB">
              <w:rPr>
                <w:rFonts w:ascii="Consolas" w:hAnsi="Consolas"/>
                <w:color w:val="00B050"/>
                <w:sz w:val="18"/>
                <w:szCs w:val="18"/>
              </w:rPr>
              <w:t>GESUCHSTELLER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_ANREDE == "Herr" %}</w:t>
            </w:r>
          </w:p>
          <w:p w14:paraId="3A669168" w14:textId="77777777" w:rsidR="00653E14" w:rsidRDefault="00653E14" w:rsidP="00653E14">
            <w:r>
              <w:t>Gesuchsteller</w:t>
            </w:r>
          </w:p>
          <w:p w14:paraId="0BE51AC0" w14:textId="77777777" w:rsidR="00653E14" w:rsidRDefault="00653E14" w:rsidP="00653E1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elif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r w:rsidRPr="006104FB">
              <w:rPr>
                <w:rFonts w:ascii="Consolas" w:hAnsi="Consolas"/>
                <w:color w:val="00B050"/>
                <w:sz w:val="18"/>
                <w:szCs w:val="18"/>
              </w:rPr>
              <w:t>GESUCHSTELLER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_ANREDE == "Frau" %}</w:t>
            </w:r>
          </w:p>
          <w:p w14:paraId="6F3FF4AA" w14:textId="77777777" w:rsidR="00653E14" w:rsidRDefault="00653E14" w:rsidP="00653E14">
            <w:r>
              <w:t>Gesuchstellerin</w:t>
            </w:r>
          </w:p>
          <w:p w14:paraId="039A1173" w14:textId="77777777" w:rsidR="00653E14" w:rsidRDefault="00653E14" w:rsidP="00653E1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else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  <w:p w14:paraId="489C2DA3" w14:textId="77777777" w:rsidR="00653E14" w:rsidRPr="00C76490" w:rsidRDefault="00653E14" w:rsidP="00653E14">
            <w:r w:rsidRPr="00914DF1">
              <w:t>Gesuchsteller/in</w:t>
            </w:r>
          </w:p>
          <w:p w14:paraId="1A4A1474" w14:textId="6396D8A5" w:rsidR="00653E14" w:rsidRPr="00653E14" w:rsidRDefault="00653E14" w:rsidP="00653E14"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</w:tc>
      </w:tr>
      <w:tr w:rsidR="00653E14" w:rsidRPr="006A06FF" w14:paraId="68642B14" w14:textId="77777777" w:rsidTr="00324F1D">
        <w:tc>
          <w:tcPr>
            <w:tcW w:w="3119" w:type="dxa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2C743BB4" w14:textId="77777777" w:rsidR="00653E14" w:rsidRPr="00B25DCA" w:rsidRDefault="00653E14" w:rsidP="00324F1D">
            <w:pPr>
              <w:ind w:right="-3"/>
              <w:rPr>
                <w:rStyle w:val="Fett"/>
              </w:rPr>
            </w:pPr>
            <w:r w:rsidRPr="00B25DCA">
              <w:rPr>
                <w:rStyle w:val="Fett"/>
              </w:rPr>
              <w:lastRenderedPageBreak/>
              <w:t>Projektverfasser/in</w:t>
            </w:r>
          </w:p>
        </w:tc>
        <w:tc>
          <w:tcPr>
            <w:tcW w:w="6226" w:type="dxa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59C1B5E8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ALLE_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PROJEKTVERFASSER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_LISTE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776C6124" w14:textId="77777777" w:rsidR="00653E14" w:rsidRPr="00F329A7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 in ALLE_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PROJEKTVERFASSER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_LISTE %}</w:t>
            </w:r>
          </w:p>
          <w:p w14:paraId="13D79672" w14:textId="77777777" w:rsidR="00653E14" w:rsidRDefault="00653E14" w:rsidP="00653E14">
            <w:pPr>
              <w:ind w:left="357" w:hanging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ALLE_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PROJEKTVERFASSER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_LISTE|length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&gt; 1 %}</w:t>
            </w:r>
          </w:p>
          <w:p w14:paraId="50B34A56" w14:textId="77777777" w:rsidR="00653E14" w:rsidRPr="00F263FD" w:rsidRDefault="00653E14" w:rsidP="00653E14">
            <w:pPr>
              <w:pStyle w:val="Listenabsatz"/>
              <w:numPr>
                <w:ilvl w:val="0"/>
                <w:numId w:val="25"/>
              </w:numPr>
              <w:spacing w:before="0"/>
              <w:ind w:left="357" w:hanging="357"/>
              <w:rPr>
                <w:rFonts w:cs="Arial"/>
                <w:szCs w:val="22"/>
              </w:rPr>
            </w:pPr>
            <w:proofErr w:type="gramStart"/>
            <w:r w:rsidRPr="00903B5C">
              <w:rPr>
                <w:rStyle w:val="PlatzhalterZchn"/>
              </w:rPr>
              <w:t>{{ G.NAME</w:t>
            </w:r>
            <w:proofErr w:type="gramEnd"/>
            <w:r w:rsidRPr="00903B5C">
              <w:rPr>
                <w:rStyle w:val="PlatzhalterZchn"/>
              </w:rPr>
              <w:t xml:space="preserve">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0937A48E" w14:textId="77777777" w:rsidR="00653E14" w:rsidRDefault="00653E14" w:rsidP="00653E14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36B090DC" w14:textId="77777777" w:rsidR="00653E14" w:rsidRPr="00F329A7" w:rsidRDefault="00653E14" w:rsidP="00653E14">
            <w:pPr>
              <w:ind w:left="357"/>
            </w:pPr>
            <w:r w:rsidRPr="00F329A7">
              <w:t>vertreten durch</w:t>
            </w:r>
          </w:p>
          <w:p w14:paraId="2EB22762" w14:textId="77777777" w:rsidR="00653E14" w:rsidRPr="00903B5C" w:rsidRDefault="00653E14" w:rsidP="00653E14">
            <w:pPr>
              <w:ind w:left="357"/>
            </w:pPr>
            <w:proofErr w:type="gramStart"/>
            <w:r w:rsidRPr="00903B5C">
              <w:rPr>
                <w:rStyle w:val="PlatzhalterZchn"/>
              </w:rPr>
              <w:t>{{ G.VERTRETER</w:t>
            </w:r>
            <w:proofErr w:type="gramEnd"/>
            <w:r w:rsidRPr="00903B5C">
              <w:rPr>
                <w:rStyle w:val="PlatzhalterZchn"/>
              </w:rPr>
              <w:t>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039D9DD1" w14:textId="77777777" w:rsidR="00653E14" w:rsidRPr="00F329A7" w:rsidRDefault="00653E14" w:rsidP="00653E14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50BC0BC7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>else</w:t>
            </w:r>
            <w:proofErr w:type="spellEnd"/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591CBB9D" w14:textId="77777777" w:rsidR="00653E14" w:rsidRPr="00903B5C" w:rsidRDefault="00653E14" w:rsidP="00653E14">
            <w:proofErr w:type="gramStart"/>
            <w:r w:rsidRPr="00903B5C">
              <w:rPr>
                <w:rStyle w:val="PlatzhalterZchn"/>
              </w:rPr>
              <w:t>{{ G.NAME</w:t>
            </w:r>
            <w:proofErr w:type="gramEnd"/>
            <w:r w:rsidRPr="00903B5C">
              <w:rPr>
                <w:rStyle w:val="PlatzhalterZchn"/>
              </w:rPr>
              <w:t xml:space="preserve">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3E566C92" w14:textId="77777777" w:rsidR="00653E14" w:rsidRPr="00F329A7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14900485" w14:textId="77777777" w:rsidR="00653E14" w:rsidRPr="00F329A7" w:rsidRDefault="00653E14" w:rsidP="00653E14">
            <w:pPr>
              <w:ind w:left="37"/>
            </w:pPr>
            <w:r w:rsidRPr="00F329A7">
              <w:t>vertreten durch</w:t>
            </w:r>
          </w:p>
          <w:p w14:paraId="740A0FDF" w14:textId="77777777" w:rsidR="00653E14" w:rsidRPr="00F329A7" w:rsidRDefault="00653E14" w:rsidP="00653E14">
            <w:pPr>
              <w:ind w:left="37"/>
            </w:pPr>
            <w:proofErr w:type="gramStart"/>
            <w:r w:rsidRPr="00903B5C">
              <w:rPr>
                <w:rStyle w:val="PlatzhalterZchn"/>
              </w:rPr>
              <w:t>{{ G.VERTRETER</w:t>
            </w:r>
            <w:proofErr w:type="gramEnd"/>
            <w:r w:rsidRPr="00903B5C">
              <w:rPr>
                <w:rStyle w:val="PlatzhalterZchn"/>
              </w:rPr>
              <w:t>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410FC8A3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1590DAFA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712D606A" w14:textId="77777777" w:rsidR="00653E14" w:rsidRDefault="00653E14" w:rsidP="00653E14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74D8BA2A" w14:textId="77777777" w:rsidR="00653E14" w:rsidRDefault="00653E14" w:rsidP="00653E1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D6166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D6166D">
              <w:rPr>
                <w:rFonts w:ascii="Consolas" w:hAnsi="Consolas" w:cs="Arial"/>
                <w:color w:val="00B050"/>
                <w:sz w:val="18"/>
                <w:szCs w:val="18"/>
              </w:rPr>
              <w:t>el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if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r w:rsidRPr="006104FB">
              <w:rPr>
                <w:rFonts w:ascii="Consolas" w:hAnsi="Consolas"/>
                <w:color w:val="00B050"/>
                <w:sz w:val="18"/>
                <w:szCs w:val="18"/>
              </w:rPr>
              <w:t>GESUCHSTELLER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_ANREDE == "Herr" %}</w:t>
            </w:r>
          </w:p>
          <w:p w14:paraId="396AE09C" w14:textId="77777777" w:rsidR="00653E14" w:rsidRDefault="00653E14" w:rsidP="00653E14">
            <w:r>
              <w:t>Gesuchsteller</w:t>
            </w:r>
          </w:p>
          <w:p w14:paraId="5437842E" w14:textId="77777777" w:rsidR="00653E14" w:rsidRDefault="00653E14" w:rsidP="00653E1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elif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r w:rsidRPr="006104FB">
              <w:rPr>
                <w:rFonts w:ascii="Consolas" w:hAnsi="Consolas"/>
                <w:color w:val="00B050"/>
                <w:sz w:val="18"/>
                <w:szCs w:val="18"/>
              </w:rPr>
              <w:t>GESUCHSTELLER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_ANREDE == "Frau" %}</w:t>
            </w:r>
          </w:p>
          <w:p w14:paraId="70D6CBCC" w14:textId="77777777" w:rsidR="00653E14" w:rsidRDefault="00653E14" w:rsidP="00653E14">
            <w:r>
              <w:t>Gesuchstellerin</w:t>
            </w:r>
          </w:p>
          <w:p w14:paraId="7B55514F" w14:textId="77777777" w:rsidR="00653E14" w:rsidRDefault="00653E14" w:rsidP="00653E14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else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  <w:p w14:paraId="131D3BD0" w14:textId="77777777" w:rsidR="00653E14" w:rsidRDefault="00653E14" w:rsidP="00653E14">
            <w:r w:rsidRPr="00914DF1">
              <w:t>Gesuchsteller/in</w:t>
            </w:r>
          </w:p>
          <w:p w14:paraId="10535803" w14:textId="4180D4E6" w:rsidR="00653E14" w:rsidRPr="00653E14" w:rsidRDefault="00653E14" w:rsidP="00653E14">
            <w:r w:rsidRPr="00DE29FA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DE29FA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DE29FA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</w:tc>
      </w:tr>
      <w:tr w:rsidR="00653E14" w:rsidRPr="006A06FF" w14:paraId="3C4E6E4B" w14:textId="77777777" w:rsidTr="00324F1D">
        <w:tc>
          <w:tcPr>
            <w:tcW w:w="3119" w:type="dxa"/>
            <w:tcBorders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65D57CC0" w14:textId="77777777" w:rsidR="00653E14" w:rsidRPr="00B25DCA" w:rsidRDefault="00653E14" w:rsidP="00324F1D">
            <w:pPr>
              <w:ind w:right="-3"/>
              <w:rPr>
                <w:rStyle w:val="Fett"/>
              </w:rPr>
            </w:pPr>
            <w:r w:rsidRPr="00B25DCA">
              <w:rPr>
                <w:rStyle w:val="Fett"/>
              </w:rPr>
              <w:t>Adresse</w:t>
            </w:r>
          </w:p>
        </w:tc>
        <w:tc>
          <w:tcPr>
            <w:tcW w:w="6226" w:type="dxa"/>
            <w:tcBorders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4A1FAD76" w14:textId="77777777" w:rsidR="00653E14" w:rsidRPr="00B10090" w:rsidRDefault="00653E14" w:rsidP="00653E14">
            <w:pPr>
              <w:pStyle w:val="Platzhalter"/>
            </w:pPr>
            <w:proofErr w:type="gramStart"/>
            <w:r w:rsidRPr="00B10090">
              <w:t>{{ ADRESSE</w:t>
            </w:r>
            <w:proofErr w:type="gramEnd"/>
            <w:r w:rsidRPr="00B10090">
              <w:t xml:space="preserve"> }}</w:t>
            </w:r>
          </w:p>
        </w:tc>
      </w:tr>
      <w:tr w:rsidR="00653E14" w:rsidRPr="006A06FF" w14:paraId="6E4E2E33" w14:textId="77777777" w:rsidTr="00324F1D">
        <w:tc>
          <w:tcPr>
            <w:tcW w:w="3119" w:type="dxa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27EA18B3" w14:textId="77777777" w:rsidR="00653E14" w:rsidRPr="00B25DCA" w:rsidRDefault="00653E14" w:rsidP="00324F1D">
            <w:pPr>
              <w:ind w:right="-3"/>
              <w:rPr>
                <w:rStyle w:val="Fett"/>
              </w:rPr>
            </w:pPr>
            <w:r w:rsidRPr="00B25DCA">
              <w:rPr>
                <w:rStyle w:val="Fett"/>
              </w:rPr>
              <w:t>Grundstücksnummer</w:t>
            </w:r>
          </w:p>
        </w:tc>
        <w:tc>
          <w:tcPr>
            <w:tcW w:w="6226" w:type="dxa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5AC2629E" w14:textId="77777777" w:rsidR="00653E14" w:rsidRPr="00B10090" w:rsidRDefault="00653E14" w:rsidP="00653E14">
            <w:pPr>
              <w:pStyle w:val="Platzhalter"/>
            </w:pPr>
            <w:proofErr w:type="gramStart"/>
            <w:r w:rsidRPr="00B10090">
              <w:t xml:space="preserve">{{ </w:t>
            </w:r>
            <w:r>
              <w:t>GRUNDSTUECK</w:t>
            </w:r>
            <w:proofErr w:type="gramEnd"/>
            <w:r w:rsidRPr="00B10090">
              <w:t xml:space="preserve"> }}</w:t>
            </w:r>
          </w:p>
        </w:tc>
      </w:tr>
      <w:tr w:rsidR="00653E14" w:rsidRPr="006A06FF" w14:paraId="03879CBF" w14:textId="77777777" w:rsidTr="00324F1D">
        <w:tc>
          <w:tcPr>
            <w:tcW w:w="3119" w:type="dxa"/>
            <w:tcBorders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84F3C75" w14:textId="77777777" w:rsidR="00653E14" w:rsidRPr="00B25DCA" w:rsidRDefault="00653E14" w:rsidP="00324F1D">
            <w:pPr>
              <w:ind w:right="-3"/>
              <w:rPr>
                <w:rStyle w:val="Fett"/>
              </w:rPr>
            </w:pPr>
            <w:r w:rsidRPr="00B25DCA">
              <w:rPr>
                <w:rStyle w:val="Fett"/>
              </w:rPr>
              <w:t>Planauflage</w:t>
            </w:r>
          </w:p>
        </w:tc>
        <w:tc>
          <w:tcPr>
            <w:tcW w:w="6226" w:type="dxa"/>
            <w:tcBorders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22CF3DEE" w14:textId="77777777" w:rsidR="00653E14" w:rsidRPr="006A06FF" w:rsidRDefault="00653E14" w:rsidP="00653E14">
            <w:pPr>
              <w:pStyle w:val="Platzhalter"/>
            </w:pPr>
            <w:proofErr w:type="gramStart"/>
            <w:r w:rsidRPr="00F23D8B">
              <w:t>{{ PUBLIKATION</w:t>
            </w:r>
            <w:proofErr w:type="gramEnd"/>
            <w:r w:rsidRPr="00F23D8B">
              <w:t>_LINK }}</w:t>
            </w:r>
          </w:p>
        </w:tc>
      </w:tr>
      <w:tr w:rsidR="00653E14" w:rsidRPr="006A06FF" w14:paraId="00CD894C" w14:textId="77777777" w:rsidTr="00324F1D">
        <w:tc>
          <w:tcPr>
            <w:tcW w:w="3119" w:type="dxa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0494F13B" w14:textId="77777777" w:rsidR="00653E14" w:rsidRPr="00B25DCA" w:rsidRDefault="00653E14" w:rsidP="00324F1D">
            <w:pPr>
              <w:ind w:right="-3"/>
              <w:rPr>
                <w:rStyle w:val="Fett"/>
              </w:rPr>
            </w:pPr>
            <w:r w:rsidRPr="00B25DCA">
              <w:rPr>
                <w:rStyle w:val="Fett"/>
              </w:rPr>
              <w:t>Einsprachefrist</w:t>
            </w:r>
          </w:p>
        </w:tc>
        <w:tc>
          <w:tcPr>
            <w:tcW w:w="6226" w:type="dxa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60F70D7E" w14:textId="77777777" w:rsidR="00653E14" w:rsidRPr="006C4155" w:rsidRDefault="00653E14" w:rsidP="00324F1D">
            <w:pPr>
              <w:ind w:right="-3"/>
            </w:pPr>
            <w:proofErr w:type="gramStart"/>
            <w:r w:rsidRPr="006C4155">
              <w:rPr>
                <w:rStyle w:val="PlatzhalterZchn"/>
              </w:rPr>
              <w:t>{{ PUBLIKATION</w:t>
            </w:r>
            <w:proofErr w:type="gramEnd"/>
            <w:r w:rsidRPr="006C4155">
              <w:rPr>
                <w:rStyle w:val="PlatzhalterZchn"/>
              </w:rPr>
              <w:t>_START }}</w:t>
            </w:r>
            <w:r w:rsidRPr="006C4155">
              <w:t xml:space="preserve"> bis </w:t>
            </w:r>
            <w:r w:rsidRPr="006C4155">
              <w:rPr>
                <w:rStyle w:val="PlatzhalterZchn"/>
              </w:rPr>
              <w:t>{{ PUBLIKATION_ENDE }}</w:t>
            </w:r>
          </w:p>
        </w:tc>
      </w:tr>
      <w:tr w:rsidR="00653E14" w:rsidRPr="006A06FF" w14:paraId="64F8AE18" w14:textId="77777777" w:rsidTr="00324F1D">
        <w:tc>
          <w:tcPr>
            <w:tcW w:w="3119" w:type="dxa"/>
            <w:tcBorders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6818D903" w14:textId="77777777" w:rsidR="00653E14" w:rsidRPr="00B25DCA" w:rsidRDefault="00653E14" w:rsidP="00324F1D">
            <w:pPr>
              <w:ind w:right="-3"/>
              <w:rPr>
                <w:rStyle w:val="Fett"/>
              </w:rPr>
            </w:pPr>
            <w:r w:rsidRPr="00B25DCA">
              <w:rPr>
                <w:rStyle w:val="Fett"/>
              </w:rPr>
              <w:t>Kontaktstelle</w:t>
            </w:r>
          </w:p>
        </w:tc>
        <w:tc>
          <w:tcPr>
            <w:tcW w:w="6226" w:type="dxa"/>
            <w:tcBorders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1C4A2EF8" w14:textId="77777777" w:rsidR="00653E14" w:rsidRPr="00B10090" w:rsidRDefault="00653E14" w:rsidP="00653E14">
            <w:pPr>
              <w:pStyle w:val="Platzhalter"/>
            </w:pPr>
            <w:proofErr w:type="gramStart"/>
            <w:r w:rsidRPr="00B10090">
              <w:t>{{ LEITBEHOERDE</w:t>
            </w:r>
            <w:proofErr w:type="gramEnd"/>
            <w:r w:rsidRPr="00B10090">
              <w:t>_NAME_ADRESSE }}</w:t>
            </w:r>
          </w:p>
        </w:tc>
      </w:tr>
      <w:tr w:rsidR="00653E14" w:rsidRPr="006A06FF" w14:paraId="0B2F153C" w14:textId="77777777" w:rsidTr="00324F1D">
        <w:tc>
          <w:tcPr>
            <w:tcW w:w="3119" w:type="dxa"/>
            <w:tcBorders>
              <w:right w:val="single" w:sz="4" w:space="0" w:color="D9D9D9" w:themeColor="background1" w:themeShade="D9"/>
            </w:tcBorders>
            <w:shd w:val="clear" w:color="auto" w:fill="auto"/>
          </w:tcPr>
          <w:p w14:paraId="333BABEE" w14:textId="77777777" w:rsidR="00653E14" w:rsidRPr="00B25DCA" w:rsidRDefault="00653E14" w:rsidP="00324F1D">
            <w:pPr>
              <w:ind w:right="-3"/>
              <w:rPr>
                <w:rStyle w:val="Fett"/>
              </w:rPr>
            </w:pPr>
            <w:r w:rsidRPr="00B25DCA">
              <w:rPr>
                <w:rStyle w:val="Fett"/>
              </w:rPr>
              <w:t>Einsprachen</w:t>
            </w:r>
          </w:p>
        </w:tc>
        <w:tc>
          <w:tcPr>
            <w:tcW w:w="6226" w:type="dxa"/>
            <w:tcBorders>
              <w:left w:val="single" w:sz="4" w:space="0" w:color="D9D9D9" w:themeColor="background1" w:themeShade="D9"/>
            </w:tcBorders>
            <w:shd w:val="clear" w:color="auto" w:fill="auto"/>
          </w:tcPr>
          <w:p w14:paraId="133FA1CE" w14:textId="77777777" w:rsidR="00653E14" w:rsidRPr="006A06FF" w:rsidRDefault="00653E14" w:rsidP="00324F1D">
            <w:pPr>
              <w:ind w:right="-3"/>
              <w:rPr>
                <w:rFonts w:cs="Arial"/>
                <w:szCs w:val="22"/>
              </w:rPr>
            </w:pPr>
            <w:r w:rsidRPr="00B83B1C">
              <w:rPr>
                <w:rFonts w:cs="Arial"/>
                <w:szCs w:val="22"/>
              </w:rPr>
              <w:t xml:space="preserve">Allfällige Einsprachen sind bis und mit </w:t>
            </w:r>
            <w:proofErr w:type="gramStart"/>
            <w:r w:rsidRPr="00653E14">
              <w:rPr>
                <w:rStyle w:val="PlatzhalterZchn"/>
              </w:rPr>
              <w:t>{{ PUBLIKATION</w:t>
            </w:r>
            <w:proofErr w:type="gramEnd"/>
            <w:r w:rsidRPr="00653E14">
              <w:rPr>
                <w:rStyle w:val="PlatzhalterZchn"/>
              </w:rPr>
              <w:t>_ENDE }}</w:t>
            </w:r>
            <w:r w:rsidRPr="00B83B1C">
              <w:rPr>
                <w:rFonts w:cs="Arial"/>
                <w:szCs w:val="22"/>
              </w:rPr>
              <w:t xml:space="preserve"> schriftlich im Doppel, mit Antrag und </w:t>
            </w:r>
            <w:r w:rsidRPr="00B83B1C">
              <w:rPr>
                <w:rFonts w:cs="Arial"/>
                <w:szCs w:val="22"/>
              </w:rPr>
              <w:lastRenderedPageBreak/>
              <w:t xml:space="preserve">Begründung per Post an die </w:t>
            </w:r>
            <w:r w:rsidRPr="00653E14">
              <w:rPr>
                <w:rStyle w:val="PlatzhalterZchn"/>
              </w:rPr>
              <w:t>{{ LEITBEHOERDE_NAME_ADRESSE }}</w:t>
            </w:r>
            <w:r w:rsidRPr="00B83B1C">
              <w:rPr>
                <w:rFonts w:cs="Arial"/>
                <w:szCs w:val="22"/>
              </w:rPr>
              <w:t xml:space="preserve"> einzureichen.</w:t>
            </w:r>
          </w:p>
        </w:tc>
      </w:tr>
    </w:tbl>
    <w:p w14:paraId="1E7BFEC0" w14:textId="77777777" w:rsidR="00653E14" w:rsidRDefault="00653E14" w:rsidP="007A05B7"/>
    <w:p w14:paraId="65AB5B63" w14:textId="77777777" w:rsidR="00272517" w:rsidRDefault="00272517" w:rsidP="0069448E"/>
    <w:p w14:paraId="76BAB58C" w14:textId="77777777" w:rsidR="0069448E" w:rsidRDefault="0069448E" w:rsidP="0022036B">
      <w:r>
        <w:t>Freundliche Grüsse</w:t>
      </w:r>
    </w:p>
    <w:p w14:paraId="77581429" w14:textId="06744A75" w:rsidR="00762FF8" w:rsidRDefault="00921793" w:rsidP="0022036B">
      <w:r w:rsidRPr="00A840D2">
        <w:rPr>
          <w:rFonts w:ascii="Consolas" w:hAnsi="Consolas"/>
          <w:color w:val="00B050"/>
          <w:sz w:val="18"/>
          <w:szCs w:val="18"/>
        </w:rPr>
        <w:t xml:space="preserve">{% </w:t>
      </w:r>
      <w:proofErr w:type="spellStart"/>
      <w:r w:rsidRPr="00A840D2">
        <w:rPr>
          <w:rFonts w:ascii="Consolas" w:hAnsi="Consolas"/>
          <w:color w:val="00B050"/>
          <w:sz w:val="18"/>
          <w:szCs w:val="18"/>
        </w:rPr>
        <w:t>if</w:t>
      </w:r>
      <w:proofErr w:type="spellEnd"/>
      <w:r w:rsidRPr="00A840D2">
        <w:rPr>
          <w:rFonts w:ascii="Consolas" w:hAnsi="Consolas"/>
          <w:color w:val="00B050"/>
          <w:sz w:val="18"/>
          <w:szCs w:val="18"/>
        </w:rPr>
        <w:t xml:space="preserve"> ZUSTAENDIG_NAME </w:t>
      </w:r>
      <w:proofErr w:type="gramStart"/>
      <w:r w:rsidRPr="00A840D2">
        <w:rPr>
          <w:rFonts w:ascii="Consolas" w:hAnsi="Consolas"/>
          <w:color w:val="00B050"/>
          <w:sz w:val="18"/>
          <w:szCs w:val="18"/>
        </w:rPr>
        <w:t>%}</w:t>
      </w:r>
      <w:r w:rsidRPr="00A840D2">
        <w:rPr>
          <w:rStyle w:val="PlatzhalterZchn"/>
        </w:rPr>
        <w:t>{</w:t>
      </w:r>
      <w:proofErr w:type="gramEnd"/>
      <w:r w:rsidRPr="00A840D2">
        <w:rPr>
          <w:rStyle w:val="PlatzhalterZchn"/>
        </w:rPr>
        <w:t>{ ZUSTAENDIG_NAME }}</w:t>
      </w:r>
      <w:r w:rsidRPr="00A840D2">
        <w:rPr>
          <w:rFonts w:ascii="Consolas" w:hAnsi="Consolas"/>
          <w:color w:val="00B050"/>
          <w:sz w:val="18"/>
          <w:szCs w:val="18"/>
        </w:rPr>
        <w:t xml:space="preserve">{% </w:t>
      </w:r>
      <w:proofErr w:type="spellStart"/>
      <w:r>
        <w:rPr>
          <w:rFonts w:ascii="Consolas" w:hAnsi="Consolas"/>
          <w:color w:val="00B050"/>
          <w:sz w:val="18"/>
          <w:szCs w:val="18"/>
        </w:rPr>
        <w:t>else</w:t>
      </w:r>
      <w:proofErr w:type="spellEnd"/>
      <w:r w:rsidRPr="00A840D2">
        <w:rPr>
          <w:rFonts w:ascii="Consolas" w:hAnsi="Consolas"/>
          <w:color w:val="00B050"/>
          <w:sz w:val="18"/>
          <w:szCs w:val="18"/>
        </w:rPr>
        <w:t xml:space="preserve"> %}</w:t>
      </w:r>
      <w:sdt>
        <w:sdtPr>
          <w:id w:val="-923257001"/>
          <w:placeholder>
            <w:docPart w:val="464B0A5A5B1947B1A8D29A7DF5782E7E"/>
          </w:placeholder>
          <w:showingPlcHdr/>
        </w:sdtPr>
        <w:sdtEndPr/>
        <w:sdtContent>
          <w:r w:rsidRPr="00107891">
            <w:rPr>
              <w:rFonts w:eastAsiaTheme="minorHAnsi"/>
              <w:shd w:val="clear" w:color="auto" w:fill="FBE4D5" w:themeFill="accent2" w:themeFillTint="33"/>
            </w:rPr>
            <w:t>Name</w:t>
          </w:r>
          <w:r>
            <w:rPr>
              <w:rFonts w:eastAsiaTheme="minorHAnsi"/>
              <w:shd w:val="clear" w:color="auto" w:fill="FBE4D5" w:themeFill="accent2" w:themeFillTint="33"/>
            </w:rPr>
            <w:t>, Funktion</w:t>
          </w:r>
          <w:r w:rsidRPr="00107891">
            <w:rPr>
              <w:rFonts w:eastAsiaTheme="minorHAnsi"/>
              <w:shd w:val="clear" w:color="auto" w:fill="FBE4D5" w:themeFill="accent2" w:themeFillTint="33"/>
            </w:rPr>
            <w:t xml:space="preserve"> eingeben</w:t>
          </w:r>
        </w:sdtContent>
      </w:sdt>
      <w:r w:rsidRPr="00A840D2">
        <w:rPr>
          <w:rFonts w:ascii="Consolas" w:hAnsi="Consolas"/>
          <w:color w:val="00B050"/>
          <w:sz w:val="18"/>
          <w:szCs w:val="18"/>
        </w:rPr>
        <w:t xml:space="preserve">{% </w:t>
      </w:r>
      <w:proofErr w:type="spellStart"/>
      <w:r w:rsidRPr="00A840D2">
        <w:rPr>
          <w:rFonts w:ascii="Consolas" w:hAnsi="Consolas"/>
          <w:color w:val="00B050"/>
          <w:sz w:val="18"/>
          <w:szCs w:val="18"/>
        </w:rPr>
        <w:t>endif</w:t>
      </w:r>
      <w:proofErr w:type="spellEnd"/>
      <w:r w:rsidRPr="00A840D2">
        <w:rPr>
          <w:rFonts w:ascii="Consolas" w:hAnsi="Consolas"/>
          <w:color w:val="00B050"/>
          <w:sz w:val="18"/>
          <w:szCs w:val="18"/>
        </w:rPr>
        <w:t xml:space="preserve"> %}</w:t>
      </w:r>
    </w:p>
    <w:sectPr w:rsidR="00762FF8" w:rsidSect="005726F2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851" w:right="1134" w:bottom="1021" w:left="1418" w:header="284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91E54" w14:textId="77777777" w:rsidR="004B4A79" w:rsidRDefault="004B4A79">
      <w:r>
        <w:separator/>
      </w:r>
    </w:p>
  </w:endnote>
  <w:endnote w:type="continuationSeparator" w:id="0">
    <w:p w14:paraId="22D284FC" w14:textId="77777777" w:rsidR="004B4A79" w:rsidRDefault="004B4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91ABA" w14:textId="445AD157" w:rsidR="00775E51" w:rsidRPr="00737072" w:rsidRDefault="00ED49FB" w:rsidP="00523A70">
    <w:pPr>
      <w:tabs>
        <w:tab w:val="right" w:pos="9355"/>
      </w:tabs>
      <w:spacing w:before="240"/>
      <w:rPr>
        <w:rStyle w:val="PlatzhalterZchn"/>
        <w:sz w:val="16"/>
        <w:szCs w:val="16"/>
      </w:rPr>
    </w:pPr>
    <w:proofErr w:type="gramStart"/>
    <w:r w:rsidRPr="00737072">
      <w:rPr>
        <w:rStyle w:val="PlatzhalterZchn"/>
        <w:sz w:val="16"/>
        <w:szCs w:val="16"/>
      </w:rPr>
      <w:t>{{ LEITBEHOERDE</w:t>
    </w:r>
    <w:proofErr w:type="gramEnd"/>
    <w:r w:rsidRPr="00737072">
      <w:rPr>
        <w:rStyle w:val="PlatzhalterZchn"/>
        <w:sz w:val="16"/>
        <w:szCs w:val="16"/>
      </w:rPr>
      <w:t>_NAME }}</w:t>
    </w:r>
    <w:r w:rsidRPr="00737072">
      <w:rPr>
        <w:sz w:val="16"/>
        <w:szCs w:val="16"/>
      </w:rPr>
      <w:t xml:space="preserve"> | </w:t>
    </w:r>
    <w:sdt>
      <w:sdtPr>
        <w:rPr>
          <w:sz w:val="16"/>
          <w:szCs w:val="16"/>
        </w:rPr>
        <w:id w:val="-548303109"/>
        <w:placeholder>
          <w:docPart w:val="F881FAFA89AA4A4CB8F18BBB0DA76F55"/>
        </w:placeholder>
        <w:showingPlcHdr/>
      </w:sdtPr>
      <w:sdtEndPr/>
      <w:sdtContent>
        <w:r w:rsidR="00880AE9" w:rsidRPr="00737072">
          <w:rPr>
            <w:rStyle w:val="Platzhaltertext"/>
            <w:rFonts w:eastAsiaTheme="minorHAnsi"/>
            <w:color w:val="auto"/>
            <w:sz w:val="16"/>
            <w:szCs w:val="16"/>
            <w:shd w:val="clear" w:color="auto" w:fill="FBE4D5" w:themeFill="accent2" w:themeFillTint="33"/>
          </w:rPr>
          <w:t>Baubehörde eingeben</w:t>
        </w:r>
      </w:sdtContent>
    </w:sdt>
    <w:r w:rsidR="00880AE9" w:rsidRPr="00737072">
      <w:rPr>
        <w:sz w:val="16"/>
        <w:szCs w:val="16"/>
      </w:rPr>
      <w:t xml:space="preserve"> </w:t>
    </w:r>
    <w:r w:rsidRPr="00737072">
      <w:rPr>
        <w:sz w:val="16"/>
        <w:szCs w:val="16"/>
      </w:rPr>
      <w:t xml:space="preserve">| </w:t>
    </w:r>
    <w:r w:rsidRPr="00737072">
      <w:rPr>
        <w:rStyle w:val="PlatzhalterZchn"/>
        <w:sz w:val="16"/>
        <w:szCs w:val="16"/>
      </w:rPr>
      <w:t>{{ LEITBEHOERDE_ADRESSE_1 }}</w:t>
    </w:r>
    <w:r w:rsidRPr="00737072">
      <w:rPr>
        <w:sz w:val="16"/>
        <w:szCs w:val="16"/>
      </w:rPr>
      <w:t xml:space="preserve"> | </w:t>
    </w:r>
    <w:r w:rsidRPr="00737072">
      <w:rPr>
        <w:rStyle w:val="PlatzhalterZchn"/>
        <w:sz w:val="16"/>
        <w:szCs w:val="16"/>
      </w:rPr>
      <w:t>{{ LEITBEHOERDE_ADRESSE_2 }}</w:t>
    </w:r>
    <w:r w:rsidRPr="00737072">
      <w:rPr>
        <w:sz w:val="16"/>
        <w:szCs w:val="16"/>
      </w:rPr>
      <w:t xml:space="preserve"> | </w:t>
    </w:r>
    <w:r w:rsidRPr="00737072">
      <w:rPr>
        <w:rStyle w:val="PlatzhalterZchn"/>
        <w:sz w:val="16"/>
        <w:szCs w:val="16"/>
      </w:rPr>
      <w:t>{{ LEITBEHOERDE_TELEFON }}</w:t>
    </w:r>
    <w:r w:rsidRPr="00737072">
      <w:rPr>
        <w:sz w:val="16"/>
        <w:szCs w:val="16"/>
      </w:rPr>
      <w:t xml:space="preserve"> | </w:t>
    </w:r>
    <w:r w:rsidRPr="00737072">
      <w:rPr>
        <w:rStyle w:val="PlatzhalterZchn"/>
        <w:sz w:val="16"/>
        <w:szCs w:val="16"/>
      </w:rPr>
      <w:t>{{ LEITBEHOERDE_EMAIL }}</w:t>
    </w:r>
  </w:p>
  <w:p w14:paraId="7425EBB6" w14:textId="70EEFA13" w:rsidR="00775E51" w:rsidRPr="00303226" w:rsidRDefault="00303226" w:rsidP="00342C6E">
    <w:pPr>
      <w:tabs>
        <w:tab w:val="right" w:pos="9355"/>
      </w:tabs>
      <w:spacing w:before="120"/>
      <w:rPr>
        <w:sz w:val="16"/>
      </w:rPr>
    </w:pPr>
    <w:r>
      <w:rPr>
        <w:sz w:val="16"/>
      </w:rPr>
      <w:tab/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</w:instrText>
    </w:r>
    <w:r>
      <w:rPr>
        <w:sz w:val="16"/>
      </w:rPr>
      <w:instrText>PAGE</w:instrText>
    </w:r>
    <w:r w:rsidRPr="00CC1A1E">
      <w:rPr>
        <w:sz w:val="16"/>
      </w:rPr>
      <w:instrText xml:space="preserve">  \* Arabic  \* MERGEFORMAT </w:instrText>
    </w:r>
    <w:r w:rsidRPr="00CC1A1E">
      <w:rPr>
        <w:sz w:val="16"/>
      </w:rPr>
      <w:fldChar w:fldCharType="separate"/>
    </w:r>
    <w:r>
      <w:rPr>
        <w:sz w:val="16"/>
      </w:rPr>
      <w:t>2</w:t>
    </w:r>
    <w:r w:rsidRPr="00CC1A1E">
      <w:rPr>
        <w:sz w:val="16"/>
      </w:rPr>
      <w:fldChar w:fldCharType="end"/>
    </w:r>
    <w:r>
      <w:rPr>
        <w:sz w:val="16"/>
      </w:rPr>
      <w:t>/</w:t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</w:instrText>
    </w:r>
    <w:r>
      <w:rPr>
        <w:sz w:val="16"/>
      </w:rPr>
      <w:instrText>NUMPAGES</w:instrText>
    </w:r>
    <w:r w:rsidRPr="00CC1A1E">
      <w:rPr>
        <w:sz w:val="16"/>
      </w:rPr>
      <w:instrText xml:space="preserve">  \* Arabic  \* MERGEFORMAT </w:instrText>
    </w:r>
    <w:r w:rsidRPr="00CC1A1E">
      <w:rPr>
        <w:sz w:val="16"/>
      </w:rPr>
      <w:fldChar w:fldCharType="separate"/>
    </w:r>
    <w:r>
      <w:rPr>
        <w:sz w:val="16"/>
      </w:rPr>
      <w:t>3</w:t>
    </w:r>
    <w:r w:rsidRPr="00CC1A1E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68B3F" w14:textId="77777777" w:rsidR="00ED49FB" w:rsidRPr="00ED49FB" w:rsidRDefault="00ED49FB" w:rsidP="00ED49FB">
    <w:pPr>
      <w:tabs>
        <w:tab w:val="right" w:pos="9355"/>
      </w:tabs>
      <w:spacing w:before="240"/>
      <w:rPr>
        <w:sz w:val="16"/>
        <w:szCs w:val="16"/>
      </w:rPr>
    </w:pPr>
    <w:proofErr w:type="gramStart"/>
    <w:r w:rsidRPr="00ED49FB">
      <w:rPr>
        <w:rStyle w:val="PlatzhalterZchn"/>
        <w:sz w:val="16"/>
        <w:szCs w:val="16"/>
      </w:rPr>
      <w:t>{{ LEITBEHOERDE</w:t>
    </w:r>
    <w:proofErr w:type="gramEnd"/>
    <w:r w:rsidRPr="00ED49FB">
      <w:rPr>
        <w:rStyle w:val="PlatzhalterZchn"/>
        <w:sz w:val="16"/>
        <w:szCs w:val="16"/>
      </w:rPr>
      <w:t>_NAME }}</w:t>
    </w:r>
    <w:r w:rsidRPr="00ED49FB">
      <w:rPr>
        <w:sz w:val="16"/>
        <w:szCs w:val="16"/>
      </w:rPr>
      <w:t xml:space="preserve"> | Direktion Bau | </w:t>
    </w:r>
    <w:r w:rsidRPr="00ED49FB">
      <w:rPr>
        <w:rStyle w:val="PlatzhalterZchn"/>
        <w:sz w:val="16"/>
        <w:szCs w:val="16"/>
      </w:rPr>
      <w:t>{{ LEITBEHOERDE_ADRESSE_1 }}</w:t>
    </w:r>
    <w:r w:rsidRPr="00ED49FB">
      <w:rPr>
        <w:sz w:val="16"/>
        <w:szCs w:val="16"/>
      </w:rPr>
      <w:t xml:space="preserve"> | </w:t>
    </w:r>
    <w:r w:rsidRPr="00ED49FB">
      <w:rPr>
        <w:rStyle w:val="PlatzhalterZchn"/>
        <w:sz w:val="16"/>
        <w:szCs w:val="16"/>
      </w:rPr>
      <w:t>{{ LEITBEHOERDE_ADRESSE_2 }}</w:t>
    </w:r>
    <w:r w:rsidRPr="00ED49FB">
      <w:rPr>
        <w:sz w:val="16"/>
        <w:szCs w:val="16"/>
      </w:rPr>
      <w:t xml:space="preserve"> | </w:t>
    </w:r>
    <w:r w:rsidRPr="00ED49FB">
      <w:rPr>
        <w:rStyle w:val="PlatzhalterZchn"/>
        <w:sz w:val="16"/>
        <w:szCs w:val="16"/>
      </w:rPr>
      <w:t>{{ LEITBEHOERDE_TELEFON }}</w:t>
    </w:r>
    <w:r w:rsidRPr="00ED49FB">
      <w:rPr>
        <w:sz w:val="16"/>
        <w:szCs w:val="16"/>
      </w:rPr>
      <w:t xml:space="preserve"> | </w:t>
    </w:r>
    <w:r w:rsidRPr="00ED49FB">
      <w:rPr>
        <w:rStyle w:val="PlatzhalterZchn"/>
        <w:sz w:val="16"/>
        <w:szCs w:val="16"/>
      </w:rPr>
      <w:t>{{ LEITBEHOERDE_EMAIL }}</w:t>
    </w:r>
  </w:p>
  <w:p w14:paraId="4263FE35" w14:textId="30DA0ECD" w:rsidR="00ED5BB6" w:rsidRPr="00DF0159" w:rsidRDefault="00DF0159" w:rsidP="00830E99">
    <w:pPr>
      <w:tabs>
        <w:tab w:val="right" w:pos="9355"/>
      </w:tabs>
      <w:spacing w:before="120"/>
      <w:rPr>
        <w:sz w:val="16"/>
      </w:rPr>
    </w:pPr>
    <w:r w:rsidRPr="00ED49FB">
      <w:rPr>
        <w:sz w:val="16"/>
        <w:szCs w:val="16"/>
      </w:rPr>
      <w:tab/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</w:instrText>
    </w:r>
    <w:r>
      <w:rPr>
        <w:sz w:val="16"/>
      </w:rPr>
      <w:instrText>PAGE</w:instrText>
    </w:r>
    <w:r w:rsidRPr="00CC1A1E">
      <w:rPr>
        <w:sz w:val="16"/>
      </w:rPr>
      <w:instrText xml:space="preserve">  \* Arabic  \* MERGEFORMAT </w:instrText>
    </w:r>
    <w:r w:rsidRPr="00CC1A1E">
      <w:rPr>
        <w:sz w:val="16"/>
      </w:rPr>
      <w:fldChar w:fldCharType="separate"/>
    </w:r>
    <w:r>
      <w:rPr>
        <w:sz w:val="16"/>
      </w:rPr>
      <w:t>3</w:t>
    </w:r>
    <w:r w:rsidRPr="00CC1A1E">
      <w:rPr>
        <w:sz w:val="16"/>
      </w:rPr>
      <w:fldChar w:fldCharType="end"/>
    </w:r>
    <w:r>
      <w:rPr>
        <w:sz w:val="16"/>
      </w:rPr>
      <w:t>/</w:t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</w:instrText>
    </w:r>
    <w:r>
      <w:rPr>
        <w:sz w:val="16"/>
      </w:rPr>
      <w:instrText>NUMPAGES</w:instrText>
    </w:r>
    <w:r w:rsidRPr="00CC1A1E">
      <w:rPr>
        <w:sz w:val="16"/>
      </w:rPr>
      <w:instrText xml:space="preserve">  \* Arabic  \* MERGEFORMAT </w:instrText>
    </w:r>
    <w:r w:rsidRPr="00CC1A1E">
      <w:rPr>
        <w:sz w:val="16"/>
      </w:rPr>
      <w:fldChar w:fldCharType="separate"/>
    </w:r>
    <w:r>
      <w:rPr>
        <w:sz w:val="16"/>
      </w:rPr>
      <w:t>7</w:t>
    </w:r>
    <w:r w:rsidRPr="00CC1A1E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8B556" w14:textId="77777777" w:rsidR="004B4A79" w:rsidRDefault="004B4A79">
      <w:r>
        <w:separator/>
      </w:r>
    </w:p>
  </w:footnote>
  <w:footnote w:type="continuationSeparator" w:id="0">
    <w:p w14:paraId="345AE4AC" w14:textId="77777777" w:rsidR="004B4A79" w:rsidRDefault="004B4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CCA53" w14:textId="3872546C" w:rsidR="0077486D" w:rsidRPr="00D94429" w:rsidRDefault="00BC6444" w:rsidP="00D94429">
    <w:pPr>
      <w:pStyle w:val="Platzhalter"/>
      <w:spacing w:before="360" w:after="120"/>
      <w:jc w:val="right"/>
    </w:pPr>
    <w:proofErr w:type="gramStart"/>
    <w:r w:rsidRPr="00456755">
      <w:t>{{ "</w:t>
    </w:r>
    <w:proofErr w:type="gramEnd"/>
    <w:r w:rsidRPr="00456755">
      <w:t>GEMEINDE_WAPPEN" |</w:t>
    </w:r>
    <w:proofErr w:type="spellStart"/>
    <w:r w:rsidRPr="00456755">
      <w:t>image</w:t>
    </w:r>
    <w:proofErr w:type="spellEnd"/>
    <w:r w:rsidRPr="00456755">
      <w:t>(None, 7) }}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7EC8E" w14:textId="74EBD83D" w:rsidR="00FF1C3C" w:rsidRPr="00FF1C3C" w:rsidRDefault="00DF3DC0" w:rsidP="00FF1C3C">
    <w:pPr>
      <w:pStyle w:val="Platzhalter"/>
      <w:spacing w:before="360" w:after="120"/>
      <w:jc w:val="right"/>
    </w:pPr>
    <w:proofErr w:type="gramStart"/>
    <w:r w:rsidRPr="00F911F3">
      <w:t>{{ "</w:t>
    </w:r>
    <w:proofErr w:type="gramEnd"/>
    <w:r w:rsidRPr="00F911F3">
      <w:t>GEMEINDE_WAPPEN" |</w:t>
    </w:r>
    <w:proofErr w:type="spellStart"/>
    <w:r w:rsidRPr="00F911F3">
      <w:t>image</w:t>
    </w:r>
    <w:proofErr w:type="spellEnd"/>
    <w:r w:rsidRPr="00F911F3">
      <w:t xml:space="preserve">(None, </w:t>
    </w:r>
    <w:r w:rsidR="008D597D">
      <w:t>7</w:t>
    </w:r>
    <w:r w:rsidRPr="00F911F3">
      <w:t>) }}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55E45"/>
    <w:multiLevelType w:val="multilevel"/>
    <w:tmpl w:val="8B3CE3DA"/>
    <w:lvl w:ilvl="0">
      <w:start w:val="1"/>
      <w:numFmt w:val="decimal"/>
      <w:pStyle w:val="Absatz1Ebene"/>
      <w:lvlText w:val="%1."/>
      <w:lvlJc w:val="left"/>
      <w:pPr>
        <w:ind w:left="360" w:hanging="360"/>
      </w:pPr>
    </w:lvl>
    <w:lvl w:ilvl="1">
      <w:start w:val="1"/>
      <w:numFmt w:val="decimal"/>
      <w:pStyle w:val="Absatz2Eben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3E035E"/>
    <w:multiLevelType w:val="multilevel"/>
    <w:tmpl w:val="B6CC5356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934C76"/>
    <w:multiLevelType w:val="hybridMultilevel"/>
    <w:tmpl w:val="F5E4F0E0"/>
    <w:lvl w:ilvl="0" w:tplc="B704868C">
      <w:start w:val="1"/>
      <w:numFmt w:val="decimal"/>
      <w:lvlText w:val="1.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369C1"/>
    <w:multiLevelType w:val="multilevel"/>
    <w:tmpl w:val="DF7E78DE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6B4EFD"/>
    <w:multiLevelType w:val="multilevel"/>
    <w:tmpl w:val="671636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DB1B12"/>
    <w:multiLevelType w:val="hybridMultilevel"/>
    <w:tmpl w:val="92F07B90"/>
    <w:lvl w:ilvl="0" w:tplc="AD7C1E62">
      <w:start w:val="1"/>
      <w:numFmt w:val="bullet"/>
      <w:pStyle w:val="Auflist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9A7780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20150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8E656DF"/>
    <w:multiLevelType w:val="multilevel"/>
    <w:tmpl w:val="DD00EB2E"/>
    <w:lvl w:ilvl="0">
      <w:start w:val="1"/>
      <w:numFmt w:val="decimal"/>
      <w:lvlText w:val="1.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76208F"/>
    <w:multiLevelType w:val="hybridMultilevel"/>
    <w:tmpl w:val="99BC6F3A"/>
    <w:lvl w:ilvl="0" w:tplc="2A8E1646">
      <w:start w:val="1"/>
      <w:numFmt w:val="decimal"/>
      <w:pStyle w:val="Listenabsatz"/>
      <w:lvlText w:val="1.%1"/>
      <w:lvlJc w:val="left"/>
      <w:pPr>
        <w:ind w:left="726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 w:tplc="08070019" w:tentative="1">
      <w:start w:val="1"/>
      <w:numFmt w:val="lowerLetter"/>
      <w:lvlText w:val="%2."/>
      <w:lvlJc w:val="left"/>
      <w:pPr>
        <w:ind w:left="1446" w:hanging="360"/>
      </w:pPr>
    </w:lvl>
    <w:lvl w:ilvl="2" w:tplc="0807001B" w:tentative="1">
      <w:start w:val="1"/>
      <w:numFmt w:val="lowerRoman"/>
      <w:lvlText w:val="%3."/>
      <w:lvlJc w:val="right"/>
      <w:pPr>
        <w:ind w:left="2166" w:hanging="180"/>
      </w:pPr>
    </w:lvl>
    <w:lvl w:ilvl="3" w:tplc="0807000F" w:tentative="1">
      <w:start w:val="1"/>
      <w:numFmt w:val="decimal"/>
      <w:lvlText w:val="%4."/>
      <w:lvlJc w:val="left"/>
      <w:pPr>
        <w:ind w:left="2886" w:hanging="360"/>
      </w:pPr>
    </w:lvl>
    <w:lvl w:ilvl="4" w:tplc="08070019" w:tentative="1">
      <w:start w:val="1"/>
      <w:numFmt w:val="lowerLetter"/>
      <w:lvlText w:val="%5."/>
      <w:lvlJc w:val="left"/>
      <w:pPr>
        <w:ind w:left="3606" w:hanging="360"/>
      </w:pPr>
    </w:lvl>
    <w:lvl w:ilvl="5" w:tplc="0807001B" w:tentative="1">
      <w:start w:val="1"/>
      <w:numFmt w:val="lowerRoman"/>
      <w:lvlText w:val="%6."/>
      <w:lvlJc w:val="right"/>
      <w:pPr>
        <w:ind w:left="4326" w:hanging="180"/>
      </w:pPr>
    </w:lvl>
    <w:lvl w:ilvl="6" w:tplc="0807000F" w:tentative="1">
      <w:start w:val="1"/>
      <w:numFmt w:val="decimal"/>
      <w:lvlText w:val="%7."/>
      <w:lvlJc w:val="left"/>
      <w:pPr>
        <w:ind w:left="5046" w:hanging="360"/>
      </w:pPr>
    </w:lvl>
    <w:lvl w:ilvl="7" w:tplc="08070019" w:tentative="1">
      <w:start w:val="1"/>
      <w:numFmt w:val="lowerLetter"/>
      <w:lvlText w:val="%8."/>
      <w:lvlJc w:val="left"/>
      <w:pPr>
        <w:ind w:left="5766" w:hanging="360"/>
      </w:pPr>
    </w:lvl>
    <w:lvl w:ilvl="8" w:tplc="0807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9" w15:restartNumberingAfterBreak="0">
    <w:nsid w:val="28772270"/>
    <w:multiLevelType w:val="multilevel"/>
    <w:tmpl w:val="C2F24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253D36"/>
    <w:multiLevelType w:val="multilevel"/>
    <w:tmpl w:val="0DD62B18"/>
    <w:lvl w:ilvl="0">
      <w:start w:val="1"/>
      <w:numFmt w:val="upperRoman"/>
      <w:pStyle w:val="berschrift1Rmisch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D90A2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B0486E"/>
    <w:multiLevelType w:val="multilevel"/>
    <w:tmpl w:val="C5E469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3C2029"/>
    <w:multiLevelType w:val="hybridMultilevel"/>
    <w:tmpl w:val="DF00A64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A6075A"/>
    <w:multiLevelType w:val="hybridMultilevel"/>
    <w:tmpl w:val="771032B8"/>
    <w:lvl w:ilvl="0" w:tplc="CB6C8694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7200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3AD0862"/>
    <w:multiLevelType w:val="multilevel"/>
    <w:tmpl w:val="82403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EE159B7"/>
    <w:multiLevelType w:val="multilevel"/>
    <w:tmpl w:val="FDDEC4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umerierungHierarchi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6335255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4FA2618"/>
    <w:multiLevelType w:val="hybridMultilevel"/>
    <w:tmpl w:val="3DEE400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F637E6"/>
    <w:multiLevelType w:val="hybridMultilevel"/>
    <w:tmpl w:val="3D2E6CC6"/>
    <w:lvl w:ilvl="0" w:tplc="739A778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8B58CA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FB2293E"/>
    <w:multiLevelType w:val="hybridMultilevel"/>
    <w:tmpl w:val="2BFCB0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2047584">
    <w:abstractNumId w:val="5"/>
  </w:num>
  <w:num w:numId="2" w16cid:durableId="1397971385">
    <w:abstractNumId w:val="17"/>
  </w:num>
  <w:num w:numId="3" w16cid:durableId="1950891936">
    <w:abstractNumId w:val="8"/>
  </w:num>
  <w:num w:numId="4" w16cid:durableId="1493334073">
    <w:abstractNumId w:val="0"/>
  </w:num>
  <w:num w:numId="5" w16cid:durableId="17931342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6633956">
    <w:abstractNumId w:val="14"/>
  </w:num>
  <w:num w:numId="7" w16cid:durableId="3681891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67788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4234303">
    <w:abstractNumId w:val="2"/>
  </w:num>
  <w:num w:numId="10" w16cid:durableId="1994410435">
    <w:abstractNumId w:val="4"/>
  </w:num>
  <w:num w:numId="11" w16cid:durableId="2127962196">
    <w:abstractNumId w:val="10"/>
  </w:num>
  <w:num w:numId="12" w16cid:durableId="851265025">
    <w:abstractNumId w:val="18"/>
  </w:num>
  <w:num w:numId="13" w16cid:durableId="846872897">
    <w:abstractNumId w:val="11"/>
  </w:num>
  <w:num w:numId="14" w16cid:durableId="477112409">
    <w:abstractNumId w:val="9"/>
  </w:num>
  <w:num w:numId="15" w16cid:durableId="142940019">
    <w:abstractNumId w:val="16"/>
  </w:num>
  <w:num w:numId="16" w16cid:durableId="2103405579">
    <w:abstractNumId w:val="12"/>
  </w:num>
  <w:num w:numId="17" w16cid:durableId="1679426369">
    <w:abstractNumId w:val="1"/>
  </w:num>
  <w:num w:numId="18" w16cid:durableId="118300300">
    <w:abstractNumId w:val="3"/>
  </w:num>
  <w:num w:numId="19" w16cid:durableId="1992831777">
    <w:abstractNumId w:val="7"/>
  </w:num>
  <w:num w:numId="20" w16cid:durableId="218176746">
    <w:abstractNumId w:val="21"/>
  </w:num>
  <w:num w:numId="21" w16cid:durableId="1186402856">
    <w:abstractNumId w:val="15"/>
  </w:num>
  <w:num w:numId="22" w16cid:durableId="1560482263">
    <w:abstractNumId w:val="6"/>
  </w:num>
  <w:num w:numId="23" w16cid:durableId="192697275">
    <w:abstractNumId w:val="19"/>
  </w:num>
  <w:num w:numId="24" w16cid:durableId="676887664">
    <w:abstractNumId w:val="13"/>
  </w:num>
  <w:num w:numId="25" w16cid:durableId="682901778">
    <w:abstractNumId w:val="22"/>
  </w:num>
  <w:num w:numId="26" w16cid:durableId="815413210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407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549"/>
    <w:rsid w:val="00001A05"/>
    <w:rsid w:val="000063D2"/>
    <w:rsid w:val="00006CBF"/>
    <w:rsid w:val="000077B0"/>
    <w:rsid w:val="000220AB"/>
    <w:rsid w:val="00022A08"/>
    <w:rsid w:val="00026A36"/>
    <w:rsid w:val="00031391"/>
    <w:rsid w:val="00031573"/>
    <w:rsid w:val="00031EC9"/>
    <w:rsid w:val="0003410B"/>
    <w:rsid w:val="000341C0"/>
    <w:rsid w:val="0003485E"/>
    <w:rsid w:val="00034CBF"/>
    <w:rsid w:val="00036592"/>
    <w:rsid w:val="00036F24"/>
    <w:rsid w:val="000405D1"/>
    <w:rsid w:val="00041AF4"/>
    <w:rsid w:val="000444E2"/>
    <w:rsid w:val="00044F3E"/>
    <w:rsid w:val="00050CA5"/>
    <w:rsid w:val="00052E6C"/>
    <w:rsid w:val="00054141"/>
    <w:rsid w:val="000564CE"/>
    <w:rsid w:val="00061677"/>
    <w:rsid w:val="00062130"/>
    <w:rsid w:val="00063F87"/>
    <w:rsid w:val="0006771A"/>
    <w:rsid w:val="00070B5F"/>
    <w:rsid w:val="00074E58"/>
    <w:rsid w:val="000753FC"/>
    <w:rsid w:val="000771A1"/>
    <w:rsid w:val="00082844"/>
    <w:rsid w:val="00084282"/>
    <w:rsid w:val="000913AF"/>
    <w:rsid w:val="000940F5"/>
    <w:rsid w:val="000962C6"/>
    <w:rsid w:val="00097B58"/>
    <w:rsid w:val="000A4298"/>
    <w:rsid w:val="000A73A3"/>
    <w:rsid w:val="000B04CB"/>
    <w:rsid w:val="000B179C"/>
    <w:rsid w:val="000B2380"/>
    <w:rsid w:val="000B79A8"/>
    <w:rsid w:val="000B7B92"/>
    <w:rsid w:val="000C4899"/>
    <w:rsid w:val="000D6E48"/>
    <w:rsid w:val="000E1A07"/>
    <w:rsid w:val="000E40B8"/>
    <w:rsid w:val="000E4B0C"/>
    <w:rsid w:val="000E7B85"/>
    <w:rsid w:val="000F66AD"/>
    <w:rsid w:val="000F7B9E"/>
    <w:rsid w:val="001059BC"/>
    <w:rsid w:val="00107E91"/>
    <w:rsid w:val="00110A69"/>
    <w:rsid w:val="00113DD5"/>
    <w:rsid w:val="0011492E"/>
    <w:rsid w:val="00120152"/>
    <w:rsid w:val="00123F60"/>
    <w:rsid w:val="001273ED"/>
    <w:rsid w:val="00134954"/>
    <w:rsid w:val="00134967"/>
    <w:rsid w:val="001365C6"/>
    <w:rsid w:val="001439E0"/>
    <w:rsid w:val="00143F70"/>
    <w:rsid w:val="00145473"/>
    <w:rsid w:val="001459AC"/>
    <w:rsid w:val="00146DDD"/>
    <w:rsid w:val="001523F0"/>
    <w:rsid w:val="0015334B"/>
    <w:rsid w:val="00155D8A"/>
    <w:rsid w:val="0015665D"/>
    <w:rsid w:val="00156E99"/>
    <w:rsid w:val="00160E8D"/>
    <w:rsid w:val="00160FF4"/>
    <w:rsid w:val="00172A9E"/>
    <w:rsid w:val="001735E0"/>
    <w:rsid w:val="00174976"/>
    <w:rsid w:val="001753F3"/>
    <w:rsid w:val="00175814"/>
    <w:rsid w:val="00176A1D"/>
    <w:rsid w:val="00180122"/>
    <w:rsid w:val="001801E9"/>
    <w:rsid w:val="00180FCC"/>
    <w:rsid w:val="0018353B"/>
    <w:rsid w:val="00184EAD"/>
    <w:rsid w:val="00187E01"/>
    <w:rsid w:val="0019226C"/>
    <w:rsid w:val="0019450E"/>
    <w:rsid w:val="00195E1E"/>
    <w:rsid w:val="001A36A9"/>
    <w:rsid w:val="001A4236"/>
    <w:rsid w:val="001B0780"/>
    <w:rsid w:val="001B4187"/>
    <w:rsid w:val="001B5FCF"/>
    <w:rsid w:val="001B6F0E"/>
    <w:rsid w:val="001B714D"/>
    <w:rsid w:val="001C481C"/>
    <w:rsid w:val="001C572A"/>
    <w:rsid w:val="001D0693"/>
    <w:rsid w:val="001D11AB"/>
    <w:rsid w:val="001D14E0"/>
    <w:rsid w:val="001D25E1"/>
    <w:rsid w:val="001E2B7A"/>
    <w:rsid w:val="001E40CE"/>
    <w:rsid w:val="001E45BE"/>
    <w:rsid w:val="001E642C"/>
    <w:rsid w:val="001E6C4F"/>
    <w:rsid w:val="001E6D58"/>
    <w:rsid w:val="001F29FD"/>
    <w:rsid w:val="001F5519"/>
    <w:rsid w:val="002038C9"/>
    <w:rsid w:val="002068E5"/>
    <w:rsid w:val="002078CF"/>
    <w:rsid w:val="002078E7"/>
    <w:rsid w:val="0022036B"/>
    <w:rsid w:val="00222CE1"/>
    <w:rsid w:val="00227281"/>
    <w:rsid w:val="0022777D"/>
    <w:rsid w:val="00233A10"/>
    <w:rsid w:val="00234149"/>
    <w:rsid w:val="00234AFA"/>
    <w:rsid w:val="00234F01"/>
    <w:rsid w:val="00243237"/>
    <w:rsid w:val="00244504"/>
    <w:rsid w:val="0024656B"/>
    <w:rsid w:val="0024735A"/>
    <w:rsid w:val="002478BC"/>
    <w:rsid w:val="00250C71"/>
    <w:rsid w:val="00251D38"/>
    <w:rsid w:val="00252AD8"/>
    <w:rsid w:val="002532D2"/>
    <w:rsid w:val="00261313"/>
    <w:rsid w:val="002613BC"/>
    <w:rsid w:val="002676E5"/>
    <w:rsid w:val="0027075E"/>
    <w:rsid w:val="00272517"/>
    <w:rsid w:val="002761F6"/>
    <w:rsid w:val="00280404"/>
    <w:rsid w:val="00282E70"/>
    <w:rsid w:val="0028359E"/>
    <w:rsid w:val="00283D5B"/>
    <w:rsid w:val="00284C53"/>
    <w:rsid w:val="002860EF"/>
    <w:rsid w:val="002924F2"/>
    <w:rsid w:val="002A38DD"/>
    <w:rsid w:val="002A52F8"/>
    <w:rsid w:val="002B2800"/>
    <w:rsid w:val="002B56C8"/>
    <w:rsid w:val="002C3F15"/>
    <w:rsid w:val="002C43CC"/>
    <w:rsid w:val="002C537C"/>
    <w:rsid w:val="002C561C"/>
    <w:rsid w:val="002C6732"/>
    <w:rsid w:val="002C7217"/>
    <w:rsid w:val="002D2039"/>
    <w:rsid w:val="002D7C97"/>
    <w:rsid w:val="002E1D38"/>
    <w:rsid w:val="002E5930"/>
    <w:rsid w:val="002E6ADC"/>
    <w:rsid w:val="002E7B7C"/>
    <w:rsid w:val="002F0A65"/>
    <w:rsid w:val="002F3128"/>
    <w:rsid w:val="002F6A18"/>
    <w:rsid w:val="002F7347"/>
    <w:rsid w:val="002F79AA"/>
    <w:rsid w:val="002F7C00"/>
    <w:rsid w:val="0030240B"/>
    <w:rsid w:val="00302618"/>
    <w:rsid w:val="00303226"/>
    <w:rsid w:val="00304CEF"/>
    <w:rsid w:val="00305111"/>
    <w:rsid w:val="00306816"/>
    <w:rsid w:val="0030760D"/>
    <w:rsid w:val="00307912"/>
    <w:rsid w:val="003105BB"/>
    <w:rsid w:val="00314074"/>
    <w:rsid w:val="00315D7B"/>
    <w:rsid w:val="00317939"/>
    <w:rsid w:val="003220A7"/>
    <w:rsid w:val="003223D9"/>
    <w:rsid w:val="00322CBF"/>
    <w:rsid w:val="0032495C"/>
    <w:rsid w:val="003250AD"/>
    <w:rsid w:val="0032542A"/>
    <w:rsid w:val="0032559C"/>
    <w:rsid w:val="00326126"/>
    <w:rsid w:val="00326D38"/>
    <w:rsid w:val="003301FF"/>
    <w:rsid w:val="003313DA"/>
    <w:rsid w:val="00331500"/>
    <w:rsid w:val="0033263B"/>
    <w:rsid w:val="003333CF"/>
    <w:rsid w:val="00334324"/>
    <w:rsid w:val="003363CC"/>
    <w:rsid w:val="0033650F"/>
    <w:rsid w:val="00337EF2"/>
    <w:rsid w:val="00340EB6"/>
    <w:rsid w:val="003418C3"/>
    <w:rsid w:val="00342321"/>
    <w:rsid w:val="00342C6E"/>
    <w:rsid w:val="00346920"/>
    <w:rsid w:val="003509BF"/>
    <w:rsid w:val="00366A66"/>
    <w:rsid w:val="003675F5"/>
    <w:rsid w:val="003676D0"/>
    <w:rsid w:val="00371196"/>
    <w:rsid w:val="00372A06"/>
    <w:rsid w:val="0037374D"/>
    <w:rsid w:val="00377FDA"/>
    <w:rsid w:val="00381521"/>
    <w:rsid w:val="003855D4"/>
    <w:rsid w:val="0038797E"/>
    <w:rsid w:val="00390970"/>
    <w:rsid w:val="00390DBD"/>
    <w:rsid w:val="003910D7"/>
    <w:rsid w:val="00393C6C"/>
    <w:rsid w:val="00394899"/>
    <w:rsid w:val="00394D65"/>
    <w:rsid w:val="003960AF"/>
    <w:rsid w:val="003960FC"/>
    <w:rsid w:val="003A37D7"/>
    <w:rsid w:val="003A4557"/>
    <w:rsid w:val="003A761A"/>
    <w:rsid w:val="003B2ABC"/>
    <w:rsid w:val="003B3881"/>
    <w:rsid w:val="003B64AF"/>
    <w:rsid w:val="003C04E9"/>
    <w:rsid w:val="003C0CB7"/>
    <w:rsid w:val="003C1AC0"/>
    <w:rsid w:val="003C2E42"/>
    <w:rsid w:val="003C39AC"/>
    <w:rsid w:val="003C443C"/>
    <w:rsid w:val="003E2245"/>
    <w:rsid w:val="003E4617"/>
    <w:rsid w:val="003E6EE6"/>
    <w:rsid w:val="003F1152"/>
    <w:rsid w:val="003F529D"/>
    <w:rsid w:val="003F6023"/>
    <w:rsid w:val="00400DA9"/>
    <w:rsid w:val="00401BFD"/>
    <w:rsid w:val="00403406"/>
    <w:rsid w:val="0040547D"/>
    <w:rsid w:val="004061A9"/>
    <w:rsid w:val="004061FC"/>
    <w:rsid w:val="00407581"/>
    <w:rsid w:val="00412296"/>
    <w:rsid w:val="00416286"/>
    <w:rsid w:val="004165BB"/>
    <w:rsid w:val="00416A76"/>
    <w:rsid w:val="00417A10"/>
    <w:rsid w:val="0042221B"/>
    <w:rsid w:val="0042385E"/>
    <w:rsid w:val="00432501"/>
    <w:rsid w:val="00440245"/>
    <w:rsid w:val="004403AA"/>
    <w:rsid w:val="00444195"/>
    <w:rsid w:val="004444AA"/>
    <w:rsid w:val="004465E9"/>
    <w:rsid w:val="004546D0"/>
    <w:rsid w:val="004564F7"/>
    <w:rsid w:val="00456755"/>
    <w:rsid w:val="0045739F"/>
    <w:rsid w:val="00465FB6"/>
    <w:rsid w:val="0047146C"/>
    <w:rsid w:val="004743D9"/>
    <w:rsid w:val="00474D2A"/>
    <w:rsid w:val="0047753D"/>
    <w:rsid w:val="00481271"/>
    <w:rsid w:val="004826AB"/>
    <w:rsid w:val="00482A4D"/>
    <w:rsid w:val="00490026"/>
    <w:rsid w:val="00490506"/>
    <w:rsid w:val="00491513"/>
    <w:rsid w:val="00491998"/>
    <w:rsid w:val="004926CF"/>
    <w:rsid w:val="004A462D"/>
    <w:rsid w:val="004A71D8"/>
    <w:rsid w:val="004A7A21"/>
    <w:rsid w:val="004A7FA8"/>
    <w:rsid w:val="004B00C4"/>
    <w:rsid w:val="004B4377"/>
    <w:rsid w:val="004B4A79"/>
    <w:rsid w:val="004B6200"/>
    <w:rsid w:val="004B794D"/>
    <w:rsid w:val="004C2E23"/>
    <w:rsid w:val="004C4356"/>
    <w:rsid w:val="004C5A2E"/>
    <w:rsid w:val="004C5FF9"/>
    <w:rsid w:val="004C6941"/>
    <w:rsid w:val="004C6F15"/>
    <w:rsid w:val="004D02CE"/>
    <w:rsid w:val="004D2924"/>
    <w:rsid w:val="004E090D"/>
    <w:rsid w:val="004E094C"/>
    <w:rsid w:val="004E0F0D"/>
    <w:rsid w:val="004E11AC"/>
    <w:rsid w:val="004E342E"/>
    <w:rsid w:val="004E404D"/>
    <w:rsid w:val="004E7BFA"/>
    <w:rsid w:val="004F0BA0"/>
    <w:rsid w:val="004F0DF8"/>
    <w:rsid w:val="004F2616"/>
    <w:rsid w:val="004F2AC9"/>
    <w:rsid w:val="004F535B"/>
    <w:rsid w:val="004F733F"/>
    <w:rsid w:val="005006DB"/>
    <w:rsid w:val="00500F83"/>
    <w:rsid w:val="00510E0C"/>
    <w:rsid w:val="0051256D"/>
    <w:rsid w:val="00516386"/>
    <w:rsid w:val="00516C11"/>
    <w:rsid w:val="005170B7"/>
    <w:rsid w:val="005211EA"/>
    <w:rsid w:val="00523A70"/>
    <w:rsid w:val="0053047B"/>
    <w:rsid w:val="005369D6"/>
    <w:rsid w:val="00537ADC"/>
    <w:rsid w:val="00544D07"/>
    <w:rsid w:val="005457C6"/>
    <w:rsid w:val="00547859"/>
    <w:rsid w:val="005561D2"/>
    <w:rsid w:val="00556504"/>
    <w:rsid w:val="00561258"/>
    <w:rsid w:val="0057105F"/>
    <w:rsid w:val="005726F2"/>
    <w:rsid w:val="0057406F"/>
    <w:rsid w:val="005754DD"/>
    <w:rsid w:val="005778D5"/>
    <w:rsid w:val="00583AB7"/>
    <w:rsid w:val="00583AD2"/>
    <w:rsid w:val="00583B35"/>
    <w:rsid w:val="00584B24"/>
    <w:rsid w:val="00585295"/>
    <w:rsid w:val="00586788"/>
    <w:rsid w:val="005952EB"/>
    <w:rsid w:val="00597F52"/>
    <w:rsid w:val="005A0776"/>
    <w:rsid w:val="005A12C6"/>
    <w:rsid w:val="005A1EC5"/>
    <w:rsid w:val="005A64DC"/>
    <w:rsid w:val="005B0A7E"/>
    <w:rsid w:val="005B4B8A"/>
    <w:rsid w:val="005C2E13"/>
    <w:rsid w:val="005C565F"/>
    <w:rsid w:val="005D230B"/>
    <w:rsid w:val="005D2989"/>
    <w:rsid w:val="005D6AD7"/>
    <w:rsid w:val="005E4226"/>
    <w:rsid w:val="005E6A82"/>
    <w:rsid w:val="005E73C5"/>
    <w:rsid w:val="005F2132"/>
    <w:rsid w:val="005F41BA"/>
    <w:rsid w:val="00600E24"/>
    <w:rsid w:val="006022A8"/>
    <w:rsid w:val="006041DC"/>
    <w:rsid w:val="006104FB"/>
    <w:rsid w:val="0061548F"/>
    <w:rsid w:val="00616E46"/>
    <w:rsid w:val="00624EAD"/>
    <w:rsid w:val="00626DEE"/>
    <w:rsid w:val="00631A2D"/>
    <w:rsid w:val="00634345"/>
    <w:rsid w:val="00635BF2"/>
    <w:rsid w:val="006372F7"/>
    <w:rsid w:val="006417F0"/>
    <w:rsid w:val="006432D5"/>
    <w:rsid w:val="00643AB2"/>
    <w:rsid w:val="00651E47"/>
    <w:rsid w:val="0065395C"/>
    <w:rsid w:val="00653E14"/>
    <w:rsid w:val="00656B38"/>
    <w:rsid w:val="00661302"/>
    <w:rsid w:val="00662709"/>
    <w:rsid w:val="00663D6F"/>
    <w:rsid w:val="006641F5"/>
    <w:rsid w:val="00665287"/>
    <w:rsid w:val="00666F12"/>
    <w:rsid w:val="00670754"/>
    <w:rsid w:val="00671446"/>
    <w:rsid w:val="00671638"/>
    <w:rsid w:val="006746E3"/>
    <w:rsid w:val="006748CA"/>
    <w:rsid w:val="00677B3D"/>
    <w:rsid w:val="0068239F"/>
    <w:rsid w:val="00682F67"/>
    <w:rsid w:val="006851F6"/>
    <w:rsid w:val="0068643A"/>
    <w:rsid w:val="0068757D"/>
    <w:rsid w:val="006909A7"/>
    <w:rsid w:val="00693095"/>
    <w:rsid w:val="00694225"/>
    <w:rsid w:val="0069448E"/>
    <w:rsid w:val="00696BBB"/>
    <w:rsid w:val="00696BE6"/>
    <w:rsid w:val="006A06FF"/>
    <w:rsid w:val="006A4B31"/>
    <w:rsid w:val="006A7DD0"/>
    <w:rsid w:val="006A7E18"/>
    <w:rsid w:val="006B1488"/>
    <w:rsid w:val="006B190D"/>
    <w:rsid w:val="006B233D"/>
    <w:rsid w:val="006B499B"/>
    <w:rsid w:val="006B56CC"/>
    <w:rsid w:val="006B5C9B"/>
    <w:rsid w:val="006B67F5"/>
    <w:rsid w:val="006C4155"/>
    <w:rsid w:val="006C5796"/>
    <w:rsid w:val="006D62E7"/>
    <w:rsid w:val="006D6882"/>
    <w:rsid w:val="006E0A50"/>
    <w:rsid w:val="006E0D40"/>
    <w:rsid w:val="006E3C7A"/>
    <w:rsid w:val="006E4049"/>
    <w:rsid w:val="006F580A"/>
    <w:rsid w:val="006F630E"/>
    <w:rsid w:val="006F75F6"/>
    <w:rsid w:val="00700F9E"/>
    <w:rsid w:val="00700FE4"/>
    <w:rsid w:val="0070313E"/>
    <w:rsid w:val="00703D57"/>
    <w:rsid w:val="007164A0"/>
    <w:rsid w:val="00716F98"/>
    <w:rsid w:val="00717609"/>
    <w:rsid w:val="00720E9F"/>
    <w:rsid w:val="0072422D"/>
    <w:rsid w:val="00730F48"/>
    <w:rsid w:val="00733023"/>
    <w:rsid w:val="0073316A"/>
    <w:rsid w:val="00736452"/>
    <w:rsid w:val="00737072"/>
    <w:rsid w:val="00741BEF"/>
    <w:rsid w:val="00741CA7"/>
    <w:rsid w:val="007501AD"/>
    <w:rsid w:val="0075108C"/>
    <w:rsid w:val="00752658"/>
    <w:rsid w:val="007532EC"/>
    <w:rsid w:val="0075607E"/>
    <w:rsid w:val="00757C7F"/>
    <w:rsid w:val="00760D6E"/>
    <w:rsid w:val="0076130C"/>
    <w:rsid w:val="00762FF8"/>
    <w:rsid w:val="0076473D"/>
    <w:rsid w:val="00764B33"/>
    <w:rsid w:val="00767484"/>
    <w:rsid w:val="00771293"/>
    <w:rsid w:val="007716D8"/>
    <w:rsid w:val="007726AE"/>
    <w:rsid w:val="0077486D"/>
    <w:rsid w:val="00775CD7"/>
    <w:rsid w:val="00775E51"/>
    <w:rsid w:val="0077654F"/>
    <w:rsid w:val="00776619"/>
    <w:rsid w:val="0077683E"/>
    <w:rsid w:val="007773C7"/>
    <w:rsid w:val="00786BB5"/>
    <w:rsid w:val="00787D6A"/>
    <w:rsid w:val="007973EA"/>
    <w:rsid w:val="007A010B"/>
    <w:rsid w:val="007A05B7"/>
    <w:rsid w:val="007A2E73"/>
    <w:rsid w:val="007A3DDB"/>
    <w:rsid w:val="007A5335"/>
    <w:rsid w:val="007B4C30"/>
    <w:rsid w:val="007C0ED3"/>
    <w:rsid w:val="007C429A"/>
    <w:rsid w:val="007D073C"/>
    <w:rsid w:val="007D0795"/>
    <w:rsid w:val="007D1D80"/>
    <w:rsid w:val="007D1D9A"/>
    <w:rsid w:val="007D299C"/>
    <w:rsid w:val="007D6587"/>
    <w:rsid w:val="007E24F7"/>
    <w:rsid w:val="007E69C7"/>
    <w:rsid w:val="007F0C10"/>
    <w:rsid w:val="007F1DBD"/>
    <w:rsid w:val="007F4FDF"/>
    <w:rsid w:val="0080052D"/>
    <w:rsid w:val="00800FF5"/>
    <w:rsid w:val="008017DC"/>
    <w:rsid w:val="00804946"/>
    <w:rsid w:val="00805726"/>
    <w:rsid w:val="008106D4"/>
    <w:rsid w:val="00811220"/>
    <w:rsid w:val="00814457"/>
    <w:rsid w:val="008150EE"/>
    <w:rsid w:val="00815FA1"/>
    <w:rsid w:val="00826AE4"/>
    <w:rsid w:val="008273B9"/>
    <w:rsid w:val="00830E99"/>
    <w:rsid w:val="00835311"/>
    <w:rsid w:val="008366A7"/>
    <w:rsid w:val="00845D6F"/>
    <w:rsid w:val="00856D64"/>
    <w:rsid w:val="008600D4"/>
    <w:rsid w:val="008603C6"/>
    <w:rsid w:val="00861D92"/>
    <w:rsid w:val="00864A4E"/>
    <w:rsid w:val="0087222A"/>
    <w:rsid w:val="00875B61"/>
    <w:rsid w:val="008802DD"/>
    <w:rsid w:val="00880A65"/>
    <w:rsid w:val="00880AE9"/>
    <w:rsid w:val="00880EE5"/>
    <w:rsid w:val="00881840"/>
    <w:rsid w:val="00885F09"/>
    <w:rsid w:val="00886AAF"/>
    <w:rsid w:val="00886E78"/>
    <w:rsid w:val="00886F48"/>
    <w:rsid w:val="0088739A"/>
    <w:rsid w:val="00887541"/>
    <w:rsid w:val="00890659"/>
    <w:rsid w:val="008A3CF3"/>
    <w:rsid w:val="008B1258"/>
    <w:rsid w:val="008B2AF9"/>
    <w:rsid w:val="008B382D"/>
    <w:rsid w:val="008B470A"/>
    <w:rsid w:val="008B48E8"/>
    <w:rsid w:val="008B7569"/>
    <w:rsid w:val="008C1052"/>
    <w:rsid w:val="008D17FF"/>
    <w:rsid w:val="008D54E6"/>
    <w:rsid w:val="008D56C8"/>
    <w:rsid w:val="008D597D"/>
    <w:rsid w:val="008E0071"/>
    <w:rsid w:val="008E0122"/>
    <w:rsid w:val="008E27B7"/>
    <w:rsid w:val="008E2E79"/>
    <w:rsid w:val="008E64C2"/>
    <w:rsid w:val="008F1346"/>
    <w:rsid w:val="008F2322"/>
    <w:rsid w:val="008F6A7C"/>
    <w:rsid w:val="008F75EC"/>
    <w:rsid w:val="008F776A"/>
    <w:rsid w:val="009005D0"/>
    <w:rsid w:val="00900655"/>
    <w:rsid w:val="00900BBD"/>
    <w:rsid w:val="00907D99"/>
    <w:rsid w:val="009122FE"/>
    <w:rsid w:val="00914DF1"/>
    <w:rsid w:val="00921793"/>
    <w:rsid w:val="00923AC4"/>
    <w:rsid w:val="009335CF"/>
    <w:rsid w:val="0093610D"/>
    <w:rsid w:val="00945E91"/>
    <w:rsid w:val="00954A52"/>
    <w:rsid w:val="00957E23"/>
    <w:rsid w:val="00957F23"/>
    <w:rsid w:val="0096128F"/>
    <w:rsid w:val="00964E0D"/>
    <w:rsid w:val="00965137"/>
    <w:rsid w:val="009712B7"/>
    <w:rsid w:val="00972DB6"/>
    <w:rsid w:val="00974183"/>
    <w:rsid w:val="00974BF3"/>
    <w:rsid w:val="00975A16"/>
    <w:rsid w:val="009773E4"/>
    <w:rsid w:val="0098312F"/>
    <w:rsid w:val="0098402A"/>
    <w:rsid w:val="00984E0F"/>
    <w:rsid w:val="0099668B"/>
    <w:rsid w:val="00997B5A"/>
    <w:rsid w:val="009B7CA9"/>
    <w:rsid w:val="009B7F98"/>
    <w:rsid w:val="009C010F"/>
    <w:rsid w:val="009C3018"/>
    <w:rsid w:val="009D3D4F"/>
    <w:rsid w:val="009D3DD1"/>
    <w:rsid w:val="009E1999"/>
    <w:rsid w:val="009E4616"/>
    <w:rsid w:val="009E549B"/>
    <w:rsid w:val="009E7C9E"/>
    <w:rsid w:val="009F031E"/>
    <w:rsid w:val="009F28A5"/>
    <w:rsid w:val="009F5435"/>
    <w:rsid w:val="00A008FA"/>
    <w:rsid w:val="00A0308B"/>
    <w:rsid w:val="00A04E47"/>
    <w:rsid w:val="00A05A39"/>
    <w:rsid w:val="00A07134"/>
    <w:rsid w:val="00A07CA1"/>
    <w:rsid w:val="00A109FF"/>
    <w:rsid w:val="00A21369"/>
    <w:rsid w:val="00A21764"/>
    <w:rsid w:val="00A23ABC"/>
    <w:rsid w:val="00A2577A"/>
    <w:rsid w:val="00A258FB"/>
    <w:rsid w:val="00A30663"/>
    <w:rsid w:val="00A35E14"/>
    <w:rsid w:val="00A46B9D"/>
    <w:rsid w:val="00A5095F"/>
    <w:rsid w:val="00A57B6C"/>
    <w:rsid w:val="00A6005F"/>
    <w:rsid w:val="00A61ED3"/>
    <w:rsid w:val="00A62E75"/>
    <w:rsid w:val="00A7065C"/>
    <w:rsid w:val="00A70852"/>
    <w:rsid w:val="00A76AD2"/>
    <w:rsid w:val="00A82826"/>
    <w:rsid w:val="00A8308B"/>
    <w:rsid w:val="00A83FD9"/>
    <w:rsid w:val="00A85763"/>
    <w:rsid w:val="00A8746E"/>
    <w:rsid w:val="00A877CE"/>
    <w:rsid w:val="00A909C0"/>
    <w:rsid w:val="00A91B69"/>
    <w:rsid w:val="00A94A00"/>
    <w:rsid w:val="00A9545B"/>
    <w:rsid w:val="00AA2793"/>
    <w:rsid w:val="00AA3B60"/>
    <w:rsid w:val="00AA4598"/>
    <w:rsid w:val="00AA54F1"/>
    <w:rsid w:val="00AA577D"/>
    <w:rsid w:val="00AB3289"/>
    <w:rsid w:val="00AB4292"/>
    <w:rsid w:val="00AC128B"/>
    <w:rsid w:val="00AD27F8"/>
    <w:rsid w:val="00AD32EB"/>
    <w:rsid w:val="00AD6D95"/>
    <w:rsid w:val="00AE54F1"/>
    <w:rsid w:val="00AE56D1"/>
    <w:rsid w:val="00AE7D94"/>
    <w:rsid w:val="00AF0F4F"/>
    <w:rsid w:val="00AF34D3"/>
    <w:rsid w:val="00AF6399"/>
    <w:rsid w:val="00AF72F0"/>
    <w:rsid w:val="00B0045C"/>
    <w:rsid w:val="00B00EFA"/>
    <w:rsid w:val="00B02CE0"/>
    <w:rsid w:val="00B045B1"/>
    <w:rsid w:val="00B05466"/>
    <w:rsid w:val="00B06F10"/>
    <w:rsid w:val="00B1183D"/>
    <w:rsid w:val="00B164B7"/>
    <w:rsid w:val="00B252D4"/>
    <w:rsid w:val="00B32592"/>
    <w:rsid w:val="00B3299B"/>
    <w:rsid w:val="00B4039E"/>
    <w:rsid w:val="00B414C2"/>
    <w:rsid w:val="00B4157E"/>
    <w:rsid w:val="00B42209"/>
    <w:rsid w:val="00B430A5"/>
    <w:rsid w:val="00B430F0"/>
    <w:rsid w:val="00B43E7D"/>
    <w:rsid w:val="00B46213"/>
    <w:rsid w:val="00B527BF"/>
    <w:rsid w:val="00B543F2"/>
    <w:rsid w:val="00B54DE1"/>
    <w:rsid w:val="00B57D71"/>
    <w:rsid w:val="00B626B8"/>
    <w:rsid w:val="00B632AE"/>
    <w:rsid w:val="00B64046"/>
    <w:rsid w:val="00B65B43"/>
    <w:rsid w:val="00B65C13"/>
    <w:rsid w:val="00B71CEB"/>
    <w:rsid w:val="00B75A9E"/>
    <w:rsid w:val="00B76DAF"/>
    <w:rsid w:val="00B77E9B"/>
    <w:rsid w:val="00B803D4"/>
    <w:rsid w:val="00B8071C"/>
    <w:rsid w:val="00B80E33"/>
    <w:rsid w:val="00B83A5D"/>
    <w:rsid w:val="00B83B55"/>
    <w:rsid w:val="00B87AD1"/>
    <w:rsid w:val="00B92519"/>
    <w:rsid w:val="00B925C1"/>
    <w:rsid w:val="00B92FB9"/>
    <w:rsid w:val="00B978FF"/>
    <w:rsid w:val="00BA031A"/>
    <w:rsid w:val="00BA182B"/>
    <w:rsid w:val="00BB5100"/>
    <w:rsid w:val="00BB5C06"/>
    <w:rsid w:val="00BB67EE"/>
    <w:rsid w:val="00BB7917"/>
    <w:rsid w:val="00BC3264"/>
    <w:rsid w:val="00BC616A"/>
    <w:rsid w:val="00BC6444"/>
    <w:rsid w:val="00BC7BCB"/>
    <w:rsid w:val="00BD1901"/>
    <w:rsid w:val="00BD25FF"/>
    <w:rsid w:val="00BD3359"/>
    <w:rsid w:val="00BE1B0A"/>
    <w:rsid w:val="00BE375E"/>
    <w:rsid w:val="00BE3D36"/>
    <w:rsid w:val="00BE5095"/>
    <w:rsid w:val="00BF723A"/>
    <w:rsid w:val="00C00141"/>
    <w:rsid w:val="00C00C04"/>
    <w:rsid w:val="00C038F0"/>
    <w:rsid w:val="00C1364C"/>
    <w:rsid w:val="00C161CF"/>
    <w:rsid w:val="00C22210"/>
    <w:rsid w:val="00C258A9"/>
    <w:rsid w:val="00C25E13"/>
    <w:rsid w:val="00C26E77"/>
    <w:rsid w:val="00C3152D"/>
    <w:rsid w:val="00C31535"/>
    <w:rsid w:val="00C31D0F"/>
    <w:rsid w:val="00C31F43"/>
    <w:rsid w:val="00C32044"/>
    <w:rsid w:val="00C43DAA"/>
    <w:rsid w:val="00C443C8"/>
    <w:rsid w:val="00C454E1"/>
    <w:rsid w:val="00C47CED"/>
    <w:rsid w:val="00C50B3F"/>
    <w:rsid w:val="00C51100"/>
    <w:rsid w:val="00C52071"/>
    <w:rsid w:val="00C551AF"/>
    <w:rsid w:val="00C564E0"/>
    <w:rsid w:val="00C604F8"/>
    <w:rsid w:val="00C60BF0"/>
    <w:rsid w:val="00C627BD"/>
    <w:rsid w:val="00C63551"/>
    <w:rsid w:val="00C70E04"/>
    <w:rsid w:val="00C85D28"/>
    <w:rsid w:val="00C87B6A"/>
    <w:rsid w:val="00C902F4"/>
    <w:rsid w:val="00C91240"/>
    <w:rsid w:val="00C94ED0"/>
    <w:rsid w:val="00C95859"/>
    <w:rsid w:val="00CA164D"/>
    <w:rsid w:val="00CA1A6E"/>
    <w:rsid w:val="00CA1E33"/>
    <w:rsid w:val="00CA783F"/>
    <w:rsid w:val="00CB3C7D"/>
    <w:rsid w:val="00CB5B2D"/>
    <w:rsid w:val="00CB6029"/>
    <w:rsid w:val="00CC06B8"/>
    <w:rsid w:val="00CC09D2"/>
    <w:rsid w:val="00CC60B9"/>
    <w:rsid w:val="00CD0F74"/>
    <w:rsid w:val="00CD3F65"/>
    <w:rsid w:val="00CD6CC8"/>
    <w:rsid w:val="00CE4D8C"/>
    <w:rsid w:val="00CF007F"/>
    <w:rsid w:val="00CF0495"/>
    <w:rsid w:val="00CF7FB1"/>
    <w:rsid w:val="00D00675"/>
    <w:rsid w:val="00D014F6"/>
    <w:rsid w:val="00D029C6"/>
    <w:rsid w:val="00D04F16"/>
    <w:rsid w:val="00D05A1F"/>
    <w:rsid w:val="00D05ED2"/>
    <w:rsid w:val="00D103C4"/>
    <w:rsid w:val="00D15E83"/>
    <w:rsid w:val="00D15F93"/>
    <w:rsid w:val="00D17488"/>
    <w:rsid w:val="00D22424"/>
    <w:rsid w:val="00D22B39"/>
    <w:rsid w:val="00D26542"/>
    <w:rsid w:val="00D26556"/>
    <w:rsid w:val="00D30538"/>
    <w:rsid w:val="00D33062"/>
    <w:rsid w:val="00D33494"/>
    <w:rsid w:val="00D35DDE"/>
    <w:rsid w:val="00D37ADD"/>
    <w:rsid w:val="00D4025E"/>
    <w:rsid w:val="00D4281A"/>
    <w:rsid w:val="00D531B9"/>
    <w:rsid w:val="00D6166D"/>
    <w:rsid w:val="00D644E7"/>
    <w:rsid w:val="00D65763"/>
    <w:rsid w:val="00D66C5C"/>
    <w:rsid w:val="00D67109"/>
    <w:rsid w:val="00D6778C"/>
    <w:rsid w:val="00D702B0"/>
    <w:rsid w:val="00D74C5D"/>
    <w:rsid w:val="00D81BD1"/>
    <w:rsid w:val="00D8643D"/>
    <w:rsid w:val="00D93055"/>
    <w:rsid w:val="00D93A62"/>
    <w:rsid w:val="00D94429"/>
    <w:rsid w:val="00D964B1"/>
    <w:rsid w:val="00DA229D"/>
    <w:rsid w:val="00DA398E"/>
    <w:rsid w:val="00DB423B"/>
    <w:rsid w:val="00DB5BD1"/>
    <w:rsid w:val="00DB6F23"/>
    <w:rsid w:val="00DC05B3"/>
    <w:rsid w:val="00DC107A"/>
    <w:rsid w:val="00DC2F79"/>
    <w:rsid w:val="00DC4980"/>
    <w:rsid w:val="00DC7621"/>
    <w:rsid w:val="00DD16B2"/>
    <w:rsid w:val="00DD248B"/>
    <w:rsid w:val="00DD7DDD"/>
    <w:rsid w:val="00DE00AB"/>
    <w:rsid w:val="00DE0826"/>
    <w:rsid w:val="00DE083B"/>
    <w:rsid w:val="00DE0E40"/>
    <w:rsid w:val="00DE3D28"/>
    <w:rsid w:val="00DE4A51"/>
    <w:rsid w:val="00DE4FE6"/>
    <w:rsid w:val="00DE5549"/>
    <w:rsid w:val="00DF0159"/>
    <w:rsid w:val="00DF0AA7"/>
    <w:rsid w:val="00DF191B"/>
    <w:rsid w:val="00DF1FA0"/>
    <w:rsid w:val="00DF22F5"/>
    <w:rsid w:val="00DF249B"/>
    <w:rsid w:val="00DF3DC0"/>
    <w:rsid w:val="00DF5E41"/>
    <w:rsid w:val="00DF6DD1"/>
    <w:rsid w:val="00E0055B"/>
    <w:rsid w:val="00E02507"/>
    <w:rsid w:val="00E02B84"/>
    <w:rsid w:val="00E06ABB"/>
    <w:rsid w:val="00E101A8"/>
    <w:rsid w:val="00E131BE"/>
    <w:rsid w:val="00E15ADC"/>
    <w:rsid w:val="00E2134B"/>
    <w:rsid w:val="00E357DC"/>
    <w:rsid w:val="00E35DEF"/>
    <w:rsid w:val="00E35E86"/>
    <w:rsid w:val="00E36602"/>
    <w:rsid w:val="00E5296B"/>
    <w:rsid w:val="00E548D0"/>
    <w:rsid w:val="00E63C2B"/>
    <w:rsid w:val="00E66CB4"/>
    <w:rsid w:val="00E71D66"/>
    <w:rsid w:val="00E731BB"/>
    <w:rsid w:val="00E74196"/>
    <w:rsid w:val="00E765BF"/>
    <w:rsid w:val="00E76B57"/>
    <w:rsid w:val="00E77715"/>
    <w:rsid w:val="00E77FAB"/>
    <w:rsid w:val="00E8195F"/>
    <w:rsid w:val="00E821DF"/>
    <w:rsid w:val="00E8438C"/>
    <w:rsid w:val="00E84A1F"/>
    <w:rsid w:val="00EA1D17"/>
    <w:rsid w:val="00EA234D"/>
    <w:rsid w:val="00EA57C5"/>
    <w:rsid w:val="00EB1704"/>
    <w:rsid w:val="00EB29D6"/>
    <w:rsid w:val="00EB5F01"/>
    <w:rsid w:val="00EB6B50"/>
    <w:rsid w:val="00EC39B2"/>
    <w:rsid w:val="00EC572F"/>
    <w:rsid w:val="00EC6BCB"/>
    <w:rsid w:val="00ED356B"/>
    <w:rsid w:val="00ED3A65"/>
    <w:rsid w:val="00ED49FB"/>
    <w:rsid w:val="00ED5BB6"/>
    <w:rsid w:val="00ED70B4"/>
    <w:rsid w:val="00ED7BBB"/>
    <w:rsid w:val="00EE074D"/>
    <w:rsid w:val="00EE0A36"/>
    <w:rsid w:val="00EE4EA4"/>
    <w:rsid w:val="00EE535F"/>
    <w:rsid w:val="00EF0D8F"/>
    <w:rsid w:val="00EF265E"/>
    <w:rsid w:val="00EF79EA"/>
    <w:rsid w:val="00F026DD"/>
    <w:rsid w:val="00F07A81"/>
    <w:rsid w:val="00F20B64"/>
    <w:rsid w:val="00F31C0A"/>
    <w:rsid w:val="00F32075"/>
    <w:rsid w:val="00F36DD2"/>
    <w:rsid w:val="00F42AE1"/>
    <w:rsid w:val="00F42D08"/>
    <w:rsid w:val="00F51B79"/>
    <w:rsid w:val="00F535EE"/>
    <w:rsid w:val="00F57738"/>
    <w:rsid w:val="00F601D2"/>
    <w:rsid w:val="00F7200B"/>
    <w:rsid w:val="00F752C9"/>
    <w:rsid w:val="00F818F6"/>
    <w:rsid w:val="00F84B1C"/>
    <w:rsid w:val="00F86E26"/>
    <w:rsid w:val="00F87142"/>
    <w:rsid w:val="00F87684"/>
    <w:rsid w:val="00F911F3"/>
    <w:rsid w:val="00F9473E"/>
    <w:rsid w:val="00FA2F60"/>
    <w:rsid w:val="00FA3F19"/>
    <w:rsid w:val="00FA474E"/>
    <w:rsid w:val="00FA5A74"/>
    <w:rsid w:val="00FA7A8B"/>
    <w:rsid w:val="00FA7CFA"/>
    <w:rsid w:val="00FB0C9A"/>
    <w:rsid w:val="00FB4624"/>
    <w:rsid w:val="00FB4CC6"/>
    <w:rsid w:val="00FB5A4E"/>
    <w:rsid w:val="00FB69CF"/>
    <w:rsid w:val="00FC3F3D"/>
    <w:rsid w:val="00FC4B77"/>
    <w:rsid w:val="00FC4DA6"/>
    <w:rsid w:val="00FD00F0"/>
    <w:rsid w:val="00FD0535"/>
    <w:rsid w:val="00FD4DA2"/>
    <w:rsid w:val="00FD6ABE"/>
    <w:rsid w:val="00FE3243"/>
    <w:rsid w:val="00FE4F94"/>
    <w:rsid w:val="00FF1C3C"/>
    <w:rsid w:val="00FF5375"/>
    <w:rsid w:val="00FF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7553"/>
    <o:shapelayout v:ext="edit">
      <o:idmap v:ext="edit" data="1"/>
    </o:shapelayout>
  </w:shapeDefaults>
  <w:decimalSymbol w:val="."/>
  <w:listSeparator w:val=";"/>
  <w14:docId w14:val="4A6F518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0B179C"/>
    <w:pPr>
      <w:overflowPunct w:val="0"/>
      <w:autoSpaceDE w:val="0"/>
      <w:autoSpaceDN w:val="0"/>
      <w:adjustRightInd w:val="0"/>
      <w:spacing w:line="259" w:lineRule="auto"/>
      <w:textAlignment w:val="baseline"/>
    </w:pPr>
    <w:rPr>
      <w:rFonts w:ascii="Arial" w:eastAsia="Times New Roman" w:hAnsi="Arial" w:cs="Times New Roman"/>
      <w:sz w:val="22"/>
      <w:szCs w:val="20"/>
      <w:lang w:val="de-CH" w:eastAsia="de-DE"/>
    </w:rPr>
  </w:style>
  <w:style w:type="paragraph" w:styleId="berschrift1">
    <w:name w:val="heading 1"/>
    <w:basedOn w:val="Standard"/>
    <w:next w:val="Standard"/>
    <w:link w:val="berschrift1Zchn"/>
    <w:qFormat/>
    <w:rsid w:val="00EB5F01"/>
    <w:pPr>
      <w:keepNext/>
      <w:keepLines/>
      <w:numPr>
        <w:numId w:val="22"/>
      </w:numPr>
      <w:spacing w:before="240"/>
      <w:ind w:left="737" w:hanging="737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EB5F01"/>
    <w:pPr>
      <w:numPr>
        <w:ilvl w:val="1"/>
      </w:numPr>
      <w:ind w:left="737" w:hanging="737"/>
      <w:outlineLvl w:val="1"/>
    </w:pPr>
    <w:rPr>
      <w:sz w:val="22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EB5F01"/>
    <w:pPr>
      <w:numPr>
        <w:ilvl w:val="2"/>
      </w:numPr>
      <w:ind w:left="737" w:hanging="737"/>
      <w:outlineLvl w:val="2"/>
    </w:p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8B48E8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48E8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48E8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48E8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48E8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48E8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DE55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E5549"/>
    <w:rPr>
      <w:rFonts w:ascii="Arial" w:eastAsia="Times New Roman" w:hAnsi="Arial" w:cs="Times New Roman"/>
      <w:sz w:val="22"/>
      <w:szCs w:val="20"/>
      <w:lang w:eastAsia="de-DE"/>
    </w:rPr>
  </w:style>
  <w:style w:type="paragraph" w:styleId="Fuzeile">
    <w:name w:val="footer"/>
    <w:basedOn w:val="Standard"/>
    <w:link w:val="FuzeileZchn"/>
    <w:rsid w:val="00DE55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E5549"/>
    <w:rPr>
      <w:rFonts w:ascii="Arial" w:eastAsia="Times New Roman" w:hAnsi="Arial" w:cs="Times New Roman"/>
      <w:sz w:val="22"/>
      <w:szCs w:val="20"/>
      <w:lang w:eastAsia="de-DE"/>
    </w:rPr>
  </w:style>
  <w:style w:type="table" w:styleId="Tabellenraster">
    <w:name w:val="Table Grid"/>
    <w:basedOn w:val="NormaleTabelle"/>
    <w:uiPriority w:val="39"/>
    <w:rsid w:val="008F6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8017DC"/>
    <w:pPr>
      <w:numPr>
        <w:numId w:val="3"/>
      </w:numPr>
      <w:spacing w:before="24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EB5F01"/>
    <w:rPr>
      <w:rFonts w:ascii="Arial" w:eastAsiaTheme="majorEastAsia" w:hAnsi="Arial" w:cstheme="majorBidi"/>
      <w:b/>
      <w:sz w:val="28"/>
      <w:szCs w:val="32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5F01"/>
    <w:rPr>
      <w:rFonts w:ascii="Arial" w:eastAsiaTheme="majorEastAsia" w:hAnsi="Arial" w:cstheme="majorBidi"/>
      <w:b/>
      <w:sz w:val="22"/>
      <w:szCs w:val="32"/>
      <w:lang w:val="de-CH" w:eastAsia="de-DE"/>
    </w:rPr>
  </w:style>
  <w:style w:type="paragraph" w:customStyle="1" w:styleId="Formatvorlage1">
    <w:name w:val="Formatvorlage1"/>
    <w:basedOn w:val="berschrift1"/>
    <w:rsid w:val="00FA2F60"/>
  </w:style>
  <w:style w:type="character" w:customStyle="1" w:styleId="berschrift3Zchn">
    <w:name w:val="Überschrift 3 Zchn"/>
    <w:basedOn w:val="Absatz-Standardschriftart"/>
    <w:link w:val="berschrift3"/>
    <w:uiPriority w:val="9"/>
    <w:rsid w:val="00EB5F01"/>
    <w:rPr>
      <w:rFonts w:ascii="Arial" w:eastAsiaTheme="majorEastAsia" w:hAnsi="Arial" w:cstheme="majorBidi"/>
      <w:b/>
      <w:sz w:val="22"/>
      <w:szCs w:val="32"/>
      <w:lang w:val="de-CH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B48E8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48E8"/>
    <w:rPr>
      <w:rFonts w:asciiTheme="majorHAnsi" w:eastAsiaTheme="majorEastAsia" w:hAnsiTheme="majorHAnsi" w:cstheme="majorBidi"/>
      <w:color w:val="2F5496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48E8"/>
    <w:rPr>
      <w:rFonts w:asciiTheme="majorHAnsi" w:eastAsiaTheme="majorEastAsia" w:hAnsiTheme="majorHAnsi" w:cstheme="majorBidi"/>
      <w:color w:val="1F3763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48E8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0"/>
      <w:lang w:eastAsia="de-DE"/>
    </w:rPr>
  </w:style>
  <w:style w:type="paragraph" w:customStyle="1" w:styleId="NumerierungHierarchie2">
    <w:name w:val="Numerierung_Hierarchie2"/>
    <w:basedOn w:val="Standard"/>
    <w:rsid w:val="00B83A5D"/>
    <w:pPr>
      <w:numPr>
        <w:ilvl w:val="1"/>
        <w:numId w:val="2"/>
      </w:numPr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48E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48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customStyle="1" w:styleId="Absatz1Ebene">
    <w:name w:val="Absatz 1. Ebene"/>
    <w:basedOn w:val="Listenabsatz"/>
    <w:link w:val="Absatz1EbeneZchn"/>
    <w:qFormat/>
    <w:rsid w:val="00EB5F01"/>
    <w:pPr>
      <w:numPr>
        <w:numId w:val="4"/>
      </w:numPr>
      <w:contextualSpacing w:val="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6B190D"/>
    <w:rPr>
      <w:rFonts w:ascii="Arial" w:eastAsia="Times New Roman" w:hAnsi="Arial" w:cs="Times New Roman"/>
      <w:sz w:val="22"/>
      <w:szCs w:val="20"/>
      <w:lang w:eastAsia="de-DE"/>
    </w:rPr>
  </w:style>
  <w:style w:type="character" w:customStyle="1" w:styleId="Absatz1EbeneZchn">
    <w:name w:val="Absatz 1. Ebene Zchn"/>
    <w:basedOn w:val="ListenabsatzZchn"/>
    <w:link w:val="Absatz1Ebene"/>
    <w:rsid w:val="00EB5F01"/>
    <w:rPr>
      <w:rFonts w:ascii="Arial" w:eastAsia="Times New Roman" w:hAnsi="Arial" w:cs="Times New Roman"/>
      <w:sz w:val="22"/>
      <w:szCs w:val="20"/>
      <w:lang w:val="de-CH" w:eastAsia="de-DE"/>
    </w:rPr>
  </w:style>
  <w:style w:type="paragraph" w:customStyle="1" w:styleId="Absatz2Ebene">
    <w:name w:val="Absatz 2. Ebene"/>
    <w:basedOn w:val="Listenabsatz"/>
    <w:link w:val="Absatz2EbeneZchn"/>
    <w:qFormat/>
    <w:rsid w:val="00EB5F01"/>
    <w:pPr>
      <w:numPr>
        <w:ilvl w:val="1"/>
        <w:numId w:val="4"/>
      </w:numPr>
      <w:spacing w:before="120"/>
      <w:ind w:left="788" w:hanging="431"/>
      <w:contextualSpacing w:val="0"/>
    </w:pPr>
  </w:style>
  <w:style w:type="character" w:customStyle="1" w:styleId="Absatz2EbeneZchn">
    <w:name w:val="Absatz 2. Ebene Zchn"/>
    <w:basedOn w:val="ListenabsatzZchn"/>
    <w:link w:val="Absatz2Ebene"/>
    <w:rsid w:val="00EB5F01"/>
    <w:rPr>
      <w:rFonts w:ascii="Arial" w:eastAsia="Times New Roman" w:hAnsi="Arial" w:cs="Times New Roman"/>
      <w:sz w:val="22"/>
      <w:szCs w:val="20"/>
      <w:lang w:val="de-CH" w:eastAsia="de-DE"/>
    </w:rPr>
  </w:style>
  <w:style w:type="character" w:styleId="Hyperlink">
    <w:name w:val="Hyperlink"/>
    <w:basedOn w:val="Absatz-Standardschriftart"/>
    <w:uiPriority w:val="99"/>
    <w:unhideWhenUsed/>
    <w:rsid w:val="00337EF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337EF2"/>
    <w:rPr>
      <w:color w:val="605E5C"/>
      <w:shd w:val="clear" w:color="auto" w:fill="E1DFDD"/>
    </w:rPr>
  </w:style>
  <w:style w:type="paragraph" w:customStyle="1" w:styleId="Auflistung">
    <w:name w:val="Auflistung"/>
    <w:basedOn w:val="Listenabsatz"/>
    <w:link w:val="AuflistungZchn"/>
    <w:qFormat/>
    <w:rsid w:val="00EB5F01"/>
    <w:pPr>
      <w:numPr>
        <w:numId w:val="1"/>
      </w:numPr>
      <w:spacing w:before="0"/>
      <w:ind w:left="357" w:hanging="357"/>
    </w:pPr>
  </w:style>
  <w:style w:type="character" w:customStyle="1" w:styleId="AuflistungZchn">
    <w:name w:val="Auflistung Zchn"/>
    <w:basedOn w:val="ListenabsatzZchn"/>
    <w:link w:val="Auflistung"/>
    <w:rsid w:val="00EB5F01"/>
    <w:rPr>
      <w:rFonts w:ascii="Arial" w:eastAsia="Times New Roman" w:hAnsi="Arial" w:cs="Times New Roman"/>
      <w:sz w:val="22"/>
      <w:szCs w:val="20"/>
      <w:lang w:val="de-CH" w:eastAsia="de-DE"/>
    </w:rPr>
  </w:style>
  <w:style w:type="character" w:styleId="Fett">
    <w:name w:val="Strong"/>
    <w:basedOn w:val="Absatz-Standardschriftart"/>
    <w:uiPriority w:val="22"/>
    <w:qFormat/>
    <w:rsid w:val="00A21764"/>
    <w:rPr>
      <w:rFonts w:ascii="Arial" w:hAnsi="Arial"/>
      <w:b/>
      <w:bCs/>
      <w:caps w:val="0"/>
      <w:smallCaps w:val="0"/>
      <w:strike w:val="0"/>
      <w:dstrike w:val="0"/>
      <w:vanish w:val="0"/>
      <w:sz w:val="22"/>
      <w:vertAlign w:val="baseline"/>
    </w:rPr>
  </w:style>
  <w:style w:type="paragraph" w:styleId="Titel">
    <w:name w:val="Title"/>
    <w:basedOn w:val="Standard"/>
    <w:next w:val="Standard"/>
    <w:link w:val="TitelZchn"/>
    <w:uiPriority w:val="10"/>
    <w:qFormat/>
    <w:rsid w:val="00EB5F01"/>
    <w:pPr>
      <w:spacing w:before="240"/>
      <w:contextualSpacing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B5F01"/>
    <w:rPr>
      <w:rFonts w:ascii="Arial" w:eastAsiaTheme="majorEastAsia" w:hAnsi="Arial" w:cstheme="majorBidi"/>
      <w:b/>
      <w:spacing w:val="-10"/>
      <w:kern w:val="28"/>
      <w:sz w:val="36"/>
      <w:szCs w:val="56"/>
      <w:lang w:val="de-CH" w:eastAsia="de-DE"/>
    </w:rPr>
  </w:style>
  <w:style w:type="paragraph" w:customStyle="1" w:styleId="berschrift1Rmisch">
    <w:name w:val="Überschrift 1 (Römisch)"/>
    <w:basedOn w:val="berschrift1"/>
    <w:qFormat/>
    <w:rsid w:val="00EB5F01"/>
    <w:pPr>
      <w:numPr>
        <w:numId w:val="11"/>
      </w:numPr>
      <w:ind w:left="737" w:hanging="737"/>
    </w:pPr>
    <w:rPr>
      <w:sz w:val="32"/>
    </w:rPr>
  </w:style>
  <w:style w:type="character" w:styleId="BesuchterLink">
    <w:name w:val="FollowedHyperlink"/>
    <w:basedOn w:val="Absatz-Standardschriftart"/>
    <w:uiPriority w:val="99"/>
    <w:semiHidden/>
    <w:unhideWhenUsed/>
    <w:rsid w:val="00BC616A"/>
    <w:rPr>
      <w:color w:val="954F72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BB67EE"/>
    <w:rPr>
      <w:color w:val="666666"/>
    </w:rPr>
  </w:style>
  <w:style w:type="paragraph" w:customStyle="1" w:styleId="Platzhalter">
    <w:name w:val="Platzhalter"/>
    <w:basedOn w:val="Standard"/>
    <w:link w:val="PlatzhalterZchn"/>
    <w:qFormat/>
    <w:rsid w:val="002C6732"/>
    <w:rPr>
      <w:color w:val="00B050"/>
    </w:rPr>
  </w:style>
  <w:style w:type="character" w:customStyle="1" w:styleId="PlatzhalterZchn">
    <w:name w:val="Platzhalter Zchn"/>
    <w:basedOn w:val="Absatz-Standardschriftart"/>
    <w:link w:val="Platzhalter"/>
    <w:rsid w:val="002C6732"/>
    <w:rPr>
      <w:rFonts w:ascii="Arial" w:eastAsia="Times New Roman" w:hAnsi="Arial" w:cs="Times New Roman"/>
      <w:color w:val="00B050"/>
      <w:sz w:val="22"/>
      <w:szCs w:val="20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5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881FAFA89AA4A4CB8F18BBB0DA76F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CC1A71-685C-4703-A637-2DE7366B300A}"/>
      </w:docPartPr>
      <w:docPartBody>
        <w:p w:rsidR="000F12E2" w:rsidRDefault="00DE44A5" w:rsidP="00DE44A5">
          <w:pPr>
            <w:pStyle w:val="F881FAFA89AA4A4CB8F18BBB0DA76F551"/>
          </w:pPr>
          <w:r w:rsidRPr="00737072">
            <w:rPr>
              <w:rStyle w:val="Platzhaltertext"/>
              <w:rFonts w:eastAsiaTheme="minorHAnsi"/>
              <w:sz w:val="16"/>
              <w:szCs w:val="16"/>
              <w:shd w:val="clear" w:color="auto" w:fill="FAE2D5" w:themeFill="accent2" w:themeFillTint="33"/>
            </w:rPr>
            <w:t>Baubehörde eingeben</w:t>
          </w:r>
        </w:p>
      </w:docPartBody>
    </w:docPart>
    <w:docPart>
      <w:docPartPr>
        <w:name w:val="450042231DB045B6B81A84A546D304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934DE8-B30C-4E8D-B2CE-8A36F17C58A1}"/>
      </w:docPartPr>
      <w:docPartBody>
        <w:p w:rsidR="00B16380" w:rsidRDefault="00DE44A5" w:rsidP="00DE44A5">
          <w:pPr>
            <w:pStyle w:val="450042231DB045B6B81A84A546D3040D1"/>
          </w:pPr>
          <w:r w:rsidRPr="00145473">
            <w:rPr>
              <w:rStyle w:val="Platzhaltertext"/>
              <w:rFonts w:eastAsiaTheme="minorHAnsi"/>
              <w:sz w:val="18"/>
              <w:szCs w:val="18"/>
              <w:shd w:val="clear" w:color="auto" w:fill="FAE2D5" w:themeFill="accent2" w:themeFillTint="33"/>
            </w:rPr>
            <w:t>Baubehörde eingeben</w:t>
          </w:r>
        </w:p>
      </w:docPartBody>
    </w:docPart>
    <w:docPart>
      <w:docPartPr>
        <w:name w:val="464B0A5A5B1947B1A8D29A7DF5782E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386D31-4B40-4B9F-9A99-3D695403132B}"/>
      </w:docPartPr>
      <w:docPartBody>
        <w:p w:rsidR="00F73624" w:rsidRDefault="00DE44A5" w:rsidP="00DE44A5">
          <w:pPr>
            <w:pStyle w:val="464B0A5A5B1947B1A8D29A7DF5782E7E"/>
          </w:pPr>
          <w:r w:rsidRPr="00107891">
            <w:rPr>
              <w:rFonts w:eastAsiaTheme="minorHAnsi"/>
              <w:shd w:val="clear" w:color="auto" w:fill="FAE2D5" w:themeFill="accent2" w:themeFillTint="33"/>
            </w:rPr>
            <w:t>Name</w:t>
          </w:r>
          <w:r>
            <w:rPr>
              <w:rFonts w:eastAsiaTheme="minorHAnsi"/>
              <w:shd w:val="clear" w:color="auto" w:fill="FAE2D5" w:themeFill="accent2" w:themeFillTint="33"/>
            </w:rPr>
            <w:t>, Funktion</w:t>
          </w:r>
          <w:r w:rsidRPr="00107891">
            <w:rPr>
              <w:rFonts w:eastAsiaTheme="minorHAnsi"/>
              <w:shd w:val="clear" w:color="auto" w:fill="FAE2D5" w:themeFill="accent2" w:themeFillTint="33"/>
            </w:rPr>
            <w:t xml:space="preserve"> eingeben</w:t>
          </w:r>
        </w:p>
      </w:docPartBody>
    </w:docPart>
    <w:docPart>
      <w:docPartPr>
        <w:name w:val="B0DAFE20C9554AA6BFAB87D7921688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DAFD1B-D8D4-49CD-8CC2-642867251B0E}"/>
      </w:docPartPr>
      <w:docPartBody>
        <w:p w:rsidR="00DE44A5" w:rsidRDefault="00DE44A5" w:rsidP="00DE44A5">
          <w:pPr>
            <w:pStyle w:val="B0DAFE20C9554AA6BFAB87D792168858"/>
          </w:pPr>
          <w:r w:rsidRPr="00653E14">
            <w:rPr>
              <w:rFonts w:eastAsiaTheme="minorHAnsi"/>
              <w:shd w:val="clear" w:color="auto" w:fill="FAE2D5" w:themeFill="accent2" w:themeFillTint="33"/>
            </w:rPr>
            <w:t>Angeben</w:t>
          </w:r>
          <w:r>
            <w:rPr>
              <w:rFonts w:eastAsiaTheme="minorHAnsi"/>
              <w:shd w:val="clear" w:color="auto" w:fill="FAE2D5" w:themeFill="accent2" w:themeFillTint="33"/>
            </w:rPr>
            <w:t>,</w:t>
          </w:r>
          <w:r w:rsidRPr="00653E14">
            <w:rPr>
              <w:rFonts w:eastAsiaTheme="minorHAnsi"/>
              <w:shd w:val="clear" w:color="auto" w:fill="FAE2D5" w:themeFill="accent2" w:themeFillTint="33"/>
            </w:rPr>
            <w:t xml:space="preserve"> wie oft das Baugesuch publiziert werden soll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44B"/>
    <w:rsid w:val="000512CE"/>
    <w:rsid w:val="000F12E2"/>
    <w:rsid w:val="001D25E1"/>
    <w:rsid w:val="00234149"/>
    <w:rsid w:val="002B1E5F"/>
    <w:rsid w:val="002F0A05"/>
    <w:rsid w:val="003A1593"/>
    <w:rsid w:val="00416286"/>
    <w:rsid w:val="004C362D"/>
    <w:rsid w:val="00554B56"/>
    <w:rsid w:val="00597F52"/>
    <w:rsid w:val="005A39AE"/>
    <w:rsid w:val="005D6B30"/>
    <w:rsid w:val="005F2132"/>
    <w:rsid w:val="00603AED"/>
    <w:rsid w:val="0061129B"/>
    <w:rsid w:val="0065395C"/>
    <w:rsid w:val="008D029F"/>
    <w:rsid w:val="00942C36"/>
    <w:rsid w:val="009E7C9E"/>
    <w:rsid w:val="00A1545E"/>
    <w:rsid w:val="00A72942"/>
    <w:rsid w:val="00B06F10"/>
    <w:rsid w:val="00B16380"/>
    <w:rsid w:val="00B729D0"/>
    <w:rsid w:val="00BA1277"/>
    <w:rsid w:val="00BE2C32"/>
    <w:rsid w:val="00C3244B"/>
    <w:rsid w:val="00D929A2"/>
    <w:rsid w:val="00DD3AD4"/>
    <w:rsid w:val="00DE44A5"/>
    <w:rsid w:val="00DF1FA0"/>
    <w:rsid w:val="00E26943"/>
    <w:rsid w:val="00EF0D8F"/>
    <w:rsid w:val="00F22F0C"/>
    <w:rsid w:val="00F73624"/>
    <w:rsid w:val="00FA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CH" w:eastAsia="de-CH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E44A5"/>
    <w:rPr>
      <w:color w:val="666666"/>
    </w:rPr>
  </w:style>
  <w:style w:type="paragraph" w:customStyle="1" w:styleId="450042231DB045B6B81A84A546D3040D1">
    <w:name w:val="450042231DB045B6B81A84A546D3040D1"/>
    <w:rsid w:val="00DE44A5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B0DAFE20C9554AA6BFAB87D792168858">
    <w:name w:val="B0DAFE20C9554AA6BFAB87D792168858"/>
    <w:rsid w:val="00DE44A5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464B0A5A5B1947B1A8D29A7DF5782E7E">
    <w:name w:val="464B0A5A5B1947B1A8D29A7DF5782E7E"/>
    <w:rsid w:val="00DE44A5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F881FAFA89AA4A4CB8F18BBB0DA76F551">
    <w:name w:val="F881FAFA89AA4A4CB8F18BBB0DA76F551"/>
    <w:rsid w:val="00DE44A5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C7E6C-C6A8-42F9-87AB-F6C5CF7DA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414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Geschäftsbrief Vorlage</vt:lpstr>
    </vt:vector>
  </TitlesOfParts>
  <Manager/>
  <Company>https://Briefvorlagen.ch</Company>
  <LinksUpToDate>false</LinksUpToDate>
  <CharactersWithSpaces>3021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Geschäftsbrief Vorlage</dc:title>
  <dc:subject/>
  <dc:creator>https://Briefvorlagen.ch</dc:creator>
  <cp:keywords/>
  <dc:description>https://Briefvorlagen.ch
Geschäftsbrief Vorlage</dc:description>
  <cp:lastModifiedBy>Mueller Daniel AGI</cp:lastModifiedBy>
  <cp:revision>824</cp:revision>
  <cp:lastPrinted>2023-12-21T09:58:00Z</cp:lastPrinted>
  <dcterms:created xsi:type="dcterms:W3CDTF">2017-03-26T09:37:00Z</dcterms:created>
  <dcterms:modified xsi:type="dcterms:W3CDTF">2024-09-24T13:34:00Z</dcterms:modified>
  <cp:category/>
</cp:coreProperties>
</file>