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3969"/>
      </w:tblGrid>
      <w:tr w:rsidR="00305111" w14:paraId="6BE461F8" w14:textId="77777777" w:rsidTr="00FA5E12">
        <w:trPr>
          <w:trHeight w:hRule="exact" w:val="158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582242BD" w14:textId="77777777" w:rsidR="00D94429" w:rsidRPr="002C6732" w:rsidRDefault="00D94429" w:rsidP="00D94429">
            <w:pPr>
              <w:pStyle w:val="Platzhalter"/>
              <w:rPr>
                <w:b/>
                <w:bCs/>
              </w:rPr>
            </w:pPr>
            <w:r w:rsidRPr="002C6732">
              <w:rPr>
                <w:b/>
                <w:bCs/>
              </w:rPr>
              <w:t>{{ LEITBEHOERDE_NAME }}</w:t>
            </w:r>
          </w:p>
          <w:sdt>
            <w:sdtPr>
              <w:rPr>
                <w:sz w:val="18"/>
                <w:szCs w:val="18"/>
              </w:rPr>
              <w:id w:val="9967708"/>
              <w:placeholder>
                <w:docPart w:val="450042231DB045B6B81A84A546D3040D"/>
              </w:placeholder>
              <w:showingPlcHdr/>
            </w:sdtPr>
            <w:sdtEndPr/>
            <w:sdtContent>
              <w:p w14:paraId="35672E38" w14:textId="77777777" w:rsidR="00D94429" w:rsidRPr="002C6732" w:rsidRDefault="00D94429" w:rsidP="00D94429">
                <w:pPr>
                  <w:rPr>
                    <w:sz w:val="18"/>
                    <w:szCs w:val="18"/>
                  </w:rPr>
                </w:pPr>
                <w:r w:rsidRPr="00145473">
                  <w:rPr>
                    <w:rStyle w:val="Platzhaltertext"/>
                    <w:rFonts w:eastAsiaTheme="minorHAnsi"/>
                    <w:color w:val="auto"/>
                    <w:sz w:val="18"/>
                    <w:szCs w:val="18"/>
                    <w:shd w:val="clear" w:color="auto" w:fill="FBE4D5" w:themeFill="accent2" w:themeFillTint="33"/>
                  </w:rPr>
                  <w:t>Baubehörde eingeben</w:t>
                </w:r>
              </w:p>
            </w:sdtContent>
          </w:sdt>
          <w:p w14:paraId="5264E0DA" w14:textId="77777777" w:rsidR="00D94429" w:rsidRPr="002C6732" w:rsidRDefault="00D94429" w:rsidP="00D94429">
            <w:pPr>
              <w:pStyle w:val="Platzhalter"/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{{ LEITBEHOERDE_ADRESSE_1 }}</w:t>
            </w:r>
          </w:p>
          <w:p w14:paraId="6FECA21C" w14:textId="0312E21E" w:rsidR="00305111" w:rsidRPr="00D94429" w:rsidRDefault="00D94429" w:rsidP="00D94429">
            <w:pPr>
              <w:pStyle w:val="Platzhalter"/>
              <w:rPr>
                <w:sz w:val="18"/>
                <w:szCs w:val="18"/>
              </w:rPr>
            </w:pPr>
            <w:r w:rsidRPr="00D94429">
              <w:rPr>
                <w:sz w:val="18"/>
                <w:szCs w:val="18"/>
              </w:rPr>
              <w:t>{{ LEITBEHOERDE_ADRESSE_2 }}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413EFD3" w14:textId="77777777" w:rsidR="00305111" w:rsidRPr="006A06FF" w:rsidRDefault="00305111" w:rsidP="00B65C13"/>
        </w:tc>
      </w:tr>
      <w:tr w:rsidR="00305111" w:rsidRPr="006A06FF" w14:paraId="7AA7DE9F" w14:textId="77777777" w:rsidTr="000C4899">
        <w:trPr>
          <w:trHeight w:hRule="exact" w:val="226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44338CE2" w14:textId="77777777" w:rsidR="0042221B" w:rsidRDefault="0042221B" w:rsidP="0042221B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ALLE_GESUCHSTELLER_LISTE %}</w:t>
            </w:r>
          </w:p>
          <w:p w14:paraId="08B099F0" w14:textId="77777777" w:rsidR="0042221B" w:rsidRPr="00F329A7" w:rsidRDefault="0042221B" w:rsidP="0042221B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loop.first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A0E4BE0" w14:textId="77777777" w:rsidR="0042221B" w:rsidRDefault="0042221B" w:rsidP="0042221B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F20D65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F20D65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20D65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F20D65">
              <w:rPr>
                <w:rFonts w:ascii="Consolas" w:hAnsi="Consolas"/>
                <w:color w:val="00B050"/>
                <w:sz w:val="18"/>
                <w:szCs w:val="18"/>
              </w:rPr>
              <w:t xml:space="preserve"> G.NAME_JURISTISCHE_PERSON %}</w:t>
            </w:r>
          </w:p>
          <w:p w14:paraId="1181B95A" w14:textId="77777777" w:rsidR="0042221B" w:rsidRPr="002C6732" w:rsidRDefault="0042221B" w:rsidP="0042221B">
            <w:pPr>
              <w:pStyle w:val="Platzhalter"/>
            </w:pPr>
            <w:r>
              <w:t>{{ G.</w:t>
            </w:r>
            <w:r w:rsidRPr="00F20D65">
              <w:t>NAME_JURISTISCHE_PERSON</w:t>
            </w:r>
            <w:r>
              <w:t xml:space="preserve"> }}</w:t>
            </w:r>
          </w:p>
          <w:p w14:paraId="38B0779B" w14:textId="77777777" w:rsidR="0042221B" w:rsidRDefault="0042221B" w:rsidP="0042221B">
            <w:pPr>
              <w:rPr>
                <w:color w:val="00B050"/>
                <w:szCs w:val="22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4E93AD7" w14:textId="77777777" w:rsidR="0042221B" w:rsidRPr="002C6732" w:rsidRDefault="0042221B" w:rsidP="0042221B">
            <w:r w:rsidRPr="002C6732">
              <w:rPr>
                <w:rStyle w:val="PlatzhalterZchn"/>
              </w:rPr>
              <w:t>{{ G.VORNAME }}</w:t>
            </w:r>
            <w:r w:rsidRPr="00F20D65">
              <w:rPr>
                <w:szCs w:val="22"/>
              </w:rPr>
              <w:t xml:space="preserve"> </w:t>
            </w:r>
            <w:r w:rsidRPr="002C6732">
              <w:rPr>
                <w:rStyle w:val="PlatzhalterZchn"/>
              </w:rPr>
              <w:t>{{ G.NACHNAME }}</w:t>
            </w:r>
          </w:p>
          <w:p w14:paraId="62833986" w14:textId="77777777" w:rsidR="0042221B" w:rsidRPr="002C6732" w:rsidRDefault="0042221B" w:rsidP="0042221B">
            <w:r w:rsidRPr="002C6732">
              <w:rPr>
                <w:rStyle w:val="PlatzhalterZchn"/>
              </w:rPr>
              <w:t>{{ G.STRASSE }}</w:t>
            </w:r>
            <w:r w:rsidRPr="00F20D65">
              <w:rPr>
                <w:szCs w:val="22"/>
              </w:rPr>
              <w:t xml:space="preserve"> </w:t>
            </w:r>
            <w:r w:rsidRPr="002C6732">
              <w:rPr>
                <w:rStyle w:val="PlatzhalterZchn"/>
              </w:rPr>
              <w:t>{{ G.HAUSNUMMER }}</w:t>
            </w:r>
          </w:p>
          <w:p w14:paraId="5F42A757" w14:textId="77777777" w:rsidR="0042221B" w:rsidRPr="002C6732" w:rsidRDefault="0042221B" w:rsidP="0042221B">
            <w:r w:rsidRPr="002C6732">
              <w:rPr>
                <w:rStyle w:val="PlatzhalterZchn"/>
              </w:rPr>
              <w:t>{{ G.PLZ }}</w:t>
            </w:r>
            <w:r w:rsidRPr="00F20D65">
              <w:rPr>
                <w:szCs w:val="22"/>
              </w:rPr>
              <w:t xml:space="preserve"> </w:t>
            </w:r>
            <w:r w:rsidRPr="002C6732">
              <w:rPr>
                <w:rStyle w:val="PlatzhalterZchn"/>
              </w:rPr>
              <w:t>{{ G.ORTSCHAFT }}</w:t>
            </w:r>
          </w:p>
          <w:p w14:paraId="1B1A9065" w14:textId="77777777" w:rsidR="0042221B" w:rsidRDefault="0042221B" w:rsidP="0042221B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86FFD42" w14:textId="652239B9" w:rsidR="00305111" w:rsidRPr="005C2E13" w:rsidRDefault="0042221B" w:rsidP="0042221B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3B5396A2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Kontakt: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ZUSTAENDIG_NAME }}</w:t>
            </w:r>
          </w:p>
          <w:p w14:paraId="10C68D89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E-Mail: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LEITBEHOERDE_EMAIL }}</w:t>
            </w:r>
          </w:p>
          <w:p w14:paraId="2C307B97" w14:textId="77777777" w:rsidR="00305111" w:rsidRPr="002C6732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Telefon: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LEITBEHOERDE_TELEFON }}</w:t>
            </w:r>
          </w:p>
          <w:p w14:paraId="5B0219E2" w14:textId="77777777" w:rsidR="00305111" w:rsidRPr="00A35E14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Web: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LEITBEHOERDE_WEBSEITE }}</w:t>
            </w:r>
          </w:p>
        </w:tc>
      </w:tr>
      <w:tr w:rsidR="00305111" w:rsidRPr="006A06FF" w14:paraId="149333E8" w14:textId="77777777" w:rsidTr="00FA5E12">
        <w:trPr>
          <w:trHeight w:hRule="exact" w:val="397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15146CB4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B9B0171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rPr>
                <w:szCs w:val="22"/>
              </w:rPr>
            </w:pPr>
            <w:r w:rsidRPr="002C6732">
              <w:rPr>
                <w:rStyle w:val="PlatzhalterZchn"/>
              </w:rPr>
              <w:t xml:space="preserve">{{ </w:t>
            </w:r>
            <w:r>
              <w:rPr>
                <w:rStyle w:val="PlatzhalterZchn"/>
              </w:rPr>
              <w:t>GEMEINDE</w:t>
            </w:r>
            <w:r w:rsidRPr="002C6732">
              <w:rPr>
                <w:rStyle w:val="PlatzhalterZchn"/>
              </w:rPr>
              <w:t xml:space="preserve"> }}</w:t>
            </w:r>
            <w:r w:rsidRPr="002C6732">
              <w:t xml:space="preserve">, </w:t>
            </w:r>
            <w:r w:rsidRPr="002C6732">
              <w:rPr>
                <w:rStyle w:val="PlatzhalterZchn"/>
              </w:rPr>
              <w:t>{{ HEUTE }}</w:t>
            </w:r>
          </w:p>
        </w:tc>
      </w:tr>
    </w:tbl>
    <w:p w14:paraId="4C9D48F2" w14:textId="77777777" w:rsidR="0022036B" w:rsidRPr="003A4557" w:rsidRDefault="0022036B" w:rsidP="0022036B"/>
    <w:p w14:paraId="1EB3B3DE" w14:textId="703623B3" w:rsidR="00A109FF" w:rsidRPr="005C565F" w:rsidRDefault="00FE5E14" w:rsidP="00377FDA">
      <w:pPr>
        <w:rPr>
          <w:rStyle w:val="Fett"/>
        </w:rPr>
      </w:pPr>
      <w:r>
        <w:rPr>
          <w:rStyle w:val="Fett"/>
        </w:rPr>
        <w:t>Eingangsbestätigung</w:t>
      </w:r>
    </w:p>
    <w:p w14:paraId="3C7DDC57" w14:textId="77777777" w:rsidR="003A4557" w:rsidRPr="003A4557" w:rsidRDefault="003A4557" w:rsidP="007A05B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4"/>
        <w:gridCol w:w="6511"/>
      </w:tblGrid>
      <w:tr w:rsidR="00BB67EE" w:rsidRPr="006A06FF" w14:paraId="43BC0A06" w14:textId="77777777" w:rsidTr="00FC1B4C">
        <w:tc>
          <w:tcPr>
            <w:tcW w:w="2834" w:type="dxa"/>
            <w:shd w:val="clear" w:color="auto" w:fill="auto"/>
          </w:tcPr>
          <w:p w14:paraId="0A242414" w14:textId="5283229E" w:rsidR="00BB67EE" w:rsidRPr="00334324" w:rsidRDefault="00BB67EE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Dossier-Nummer:</w:t>
            </w:r>
          </w:p>
        </w:tc>
        <w:tc>
          <w:tcPr>
            <w:tcW w:w="6511" w:type="dxa"/>
            <w:shd w:val="clear" w:color="auto" w:fill="auto"/>
          </w:tcPr>
          <w:p w14:paraId="2788BCB4" w14:textId="4C712E53" w:rsidR="00BB67EE" w:rsidRPr="00D6166D" w:rsidRDefault="00BB67EE" w:rsidP="002C6732">
            <w:pPr>
              <w:pStyle w:val="Platzhalter"/>
            </w:pPr>
            <w:r w:rsidRPr="007B0E2C">
              <w:t>{{ DOSSIER_NUMMER }}</w:t>
            </w:r>
          </w:p>
        </w:tc>
      </w:tr>
      <w:tr w:rsidR="004B794D" w:rsidRPr="006A06FF" w14:paraId="6E226BBB" w14:textId="77777777" w:rsidTr="00FC1B4C">
        <w:tc>
          <w:tcPr>
            <w:tcW w:w="2834" w:type="dxa"/>
            <w:shd w:val="clear" w:color="auto" w:fill="auto"/>
          </w:tcPr>
          <w:p w14:paraId="05274E26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334324">
              <w:rPr>
                <w:rFonts w:cs="Arial"/>
                <w:b/>
                <w:bCs/>
                <w:szCs w:val="22"/>
              </w:rPr>
              <w:t>Gesuchsteller/in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138AE2ED" w14:textId="77777777" w:rsidR="004B794D" w:rsidRPr="00F329A7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ALLE_GESUCHSTELLER_LISTE %}</w:t>
            </w:r>
          </w:p>
          <w:p w14:paraId="523067D4" w14:textId="77777777" w:rsidR="004B794D" w:rsidRDefault="004B794D" w:rsidP="004B794D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ALLE_GESUCHSTELLER_LISTE|length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260BFFAB" w14:textId="77777777" w:rsidR="004B794D" w:rsidRPr="002C6732" w:rsidRDefault="004B794D" w:rsidP="004B794D">
            <w:pPr>
              <w:ind w:left="357" w:hanging="357"/>
            </w:pPr>
            <w:r w:rsidRPr="0074141E">
              <w:rPr>
                <w:rFonts w:cs="Arial"/>
                <w:sz w:val="18"/>
                <w:szCs w:val="18"/>
              </w:rPr>
              <w:t>●</w:t>
            </w:r>
            <w:r>
              <w:rPr>
                <w:rFonts w:cs="Arial"/>
                <w:sz w:val="18"/>
                <w:szCs w:val="18"/>
              </w:rPr>
              <w:tab/>
            </w:r>
            <w:r w:rsidRPr="002C6732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2C6732">
              <w:rPr>
                <w:rStyle w:val="PlatzhalterZchn"/>
              </w:rPr>
              <w:t>{{ G.ADRESSE }}</w:t>
            </w:r>
          </w:p>
          <w:p w14:paraId="355BF9D2" w14:textId="77777777" w:rsidR="004B794D" w:rsidRDefault="004B794D" w:rsidP="004B794D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248BB7B2" w14:textId="77777777" w:rsidR="004B794D" w:rsidRPr="00F329A7" w:rsidRDefault="004B794D" w:rsidP="004B794D">
            <w:pPr>
              <w:ind w:left="357"/>
            </w:pPr>
            <w:r w:rsidRPr="00F329A7">
              <w:t>vertreten durch</w:t>
            </w:r>
          </w:p>
          <w:p w14:paraId="1F12E94E" w14:textId="77777777" w:rsidR="004B794D" w:rsidRPr="002C6732" w:rsidRDefault="004B794D" w:rsidP="004B794D">
            <w:pPr>
              <w:ind w:left="357"/>
            </w:pPr>
            <w:r w:rsidRPr="002C6732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2C6732">
              <w:rPr>
                <w:rStyle w:val="PlatzhalterZchn"/>
              </w:rPr>
              <w:t>{{ G.VERTRETER_ADRESSE }}</w:t>
            </w:r>
          </w:p>
          <w:p w14:paraId="338D0D4F" w14:textId="77777777" w:rsidR="004B794D" w:rsidRPr="00F329A7" w:rsidRDefault="004B794D" w:rsidP="004B794D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45445D7A" w14:textId="77777777" w:rsidR="004B794D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AC2D9A0" w14:textId="77777777" w:rsidR="004B794D" w:rsidRPr="002C6732" w:rsidRDefault="004B794D" w:rsidP="004B794D">
            <w:r w:rsidRPr="002C6732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2C6732">
              <w:rPr>
                <w:rStyle w:val="PlatzhalterZchn"/>
              </w:rPr>
              <w:t>{{ G.ADRESSE }}</w:t>
            </w:r>
          </w:p>
          <w:p w14:paraId="5023B3D4" w14:textId="77777777" w:rsidR="004B794D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04B6AAA7" w14:textId="77777777" w:rsidR="004B794D" w:rsidRPr="00F329A7" w:rsidRDefault="004B794D" w:rsidP="004B794D">
            <w:r w:rsidRPr="00F329A7">
              <w:t>vertreten durch</w:t>
            </w:r>
          </w:p>
          <w:p w14:paraId="6EBD8BF3" w14:textId="77777777" w:rsidR="004B794D" w:rsidRPr="002C6732" w:rsidRDefault="004B794D" w:rsidP="004B794D">
            <w:r w:rsidRPr="002C6732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2C6732">
              <w:rPr>
                <w:rStyle w:val="PlatzhalterZchn"/>
              </w:rPr>
              <w:t>{{ G.VERTRETER_ADRESSE }}</w:t>
            </w:r>
          </w:p>
          <w:p w14:paraId="78AEEDD3" w14:textId="77777777" w:rsidR="004B794D" w:rsidRPr="0013074F" w:rsidRDefault="004B794D" w:rsidP="004B794D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69E69DED" w14:textId="77777777" w:rsidR="004B794D" w:rsidRPr="002F298F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4FEDBAC1" w14:textId="4F458B0D" w:rsidR="004B794D" w:rsidRPr="00D6166D" w:rsidRDefault="004B794D" w:rsidP="004B794D">
            <w:pPr>
              <w:rPr>
                <w:rFonts w:cs="Arial"/>
                <w:color w:val="00B050"/>
                <w:szCs w:val="22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1A4236" w:rsidRPr="006A06FF" w14:paraId="79B5346A" w14:textId="77777777" w:rsidTr="00FC1B4C">
        <w:tc>
          <w:tcPr>
            <w:tcW w:w="2834" w:type="dxa"/>
            <w:shd w:val="clear" w:color="auto" w:fill="auto"/>
          </w:tcPr>
          <w:p w14:paraId="0DEC33D5" w14:textId="44BE95EC" w:rsidR="001A4236" w:rsidRPr="00334324" w:rsidRDefault="001A4236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Grundeigentümer/in</w:t>
            </w:r>
          </w:p>
        </w:tc>
        <w:tc>
          <w:tcPr>
            <w:tcW w:w="6511" w:type="dxa"/>
            <w:shd w:val="clear" w:color="auto" w:fill="auto"/>
          </w:tcPr>
          <w:p w14:paraId="22B8A181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bookmarkStart w:id="0" w:name="_Hlk177392079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ALLE_GRUNDEIGENTUEMER_LISTE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0188F88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69471AB0" w14:textId="77777777" w:rsidR="001A4236" w:rsidRDefault="001A4236" w:rsidP="001A4236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67D7BA4F" w14:textId="77777777" w:rsidR="001A4236" w:rsidRPr="00F263FD" w:rsidRDefault="001A4236" w:rsidP="001A4236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5A1369E0" w14:textId="77777777" w:rsidR="001A4236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35D195E9" w14:textId="77777777" w:rsidR="001A4236" w:rsidRPr="00F329A7" w:rsidRDefault="001A4236" w:rsidP="001A4236">
            <w:pPr>
              <w:ind w:left="357"/>
            </w:pPr>
            <w:r w:rsidRPr="00F329A7">
              <w:t>vertreten durch</w:t>
            </w:r>
          </w:p>
          <w:p w14:paraId="4470D5D3" w14:textId="77777777" w:rsidR="001A4236" w:rsidRDefault="001A4236" w:rsidP="001A4236">
            <w:pPr>
              <w:ind w:left="357"/>
              <w:rPr>
                <w:color w:val="00B050"/>
              </w:rPr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37C7D2C0" w14:textId="77777777" w:rsidR="001A4236" w:rsidRPr="00F329A7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07ECD417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3911CA5" w14:textId="77777777" w:rsidR="001A4236" w:rsidRPr="00903B5C" w:rsidRDefault="001A4236" w:rsidP="001A4236"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1104B8D1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7D32D95A" w14:textId="77777777" w:rsidR="001A4236" w:rsidRPr="00F329A7" w:rsidRDefault="001A4236" w:rsidP="001A4236">
            <w:pPr>
              <w:ind w:left="37"/>
            </w:pPr>
            <w:r w:rsidRPr="00F329A7">
              <w:t>vertreten durch</w:t>
            </w:r>
          </w:p>
          <w:p w14:paraId="22C95113" w14:textId="77777777" w:rsidR="001A4236" w:rsidRPr="00F329A7" w:rsidRDefault="001A4236" w:rsidP="001A4236">
            <w:pPr>
              <w:ind w:left="37"/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203817A7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2F01BAA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06212DC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D7A7469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5DD0CEF6" w14:textId="77777777" w:rsidR="001A4236" w:rsidRDefault="001A4236" w:rsidP="001A4236">
            <w:r>
              <w:lastRenderedPageBreak/>
              <w:t>Gesuchsteller</w:t>
            </w:r>
          </w:p>
          <w:p w14:paraId="2EA0A615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641050FD" w14:textId="77777777" w:rsidR="001A4236" w:rsidRDefault="001A4236" w:rsidP="001A4236">
            <w:r>
              <w:t>Gesuchstellerin</w:t>
            </w:r>
          </w:p>
          <w:p w14:paraId="60FFE030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534868F4" w14:textId="77777777" w:rsidR="001A4236" w:rsidRPr="00C76490" w:rsidRDefault="001A4236" w:rsidP="001A4236">
            <w:r w:rsidRPr="00914DF1">
              <w:t>Gesuchsteller/in</w:t>
            </w:r>
          </w:p>
          <w:p w14:paraId="398D384A" w14:textId="17464778" w:rsidR="001A4236" w:rsidRPr="001A4236" w:rsidRDefault="001A4236" w:rsidP="004B794D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  <w:bookmarkEnd w:id="0"/>
          </w:p>
        </w:tc>
      </w:tr>
      <w:tr w:rsidR="001A4236" w:rsidRPr="006A06FF" w14:paraId="7161A0E7" w14:textId="77777777" w:rsidTr="00FC1B4C">
        <w:tc>
          <w:tcPr>
            <w:tcW w:w="2834" w:type="dxa"/>
            <w:shd w:val="clear" w:color="auto" w:fill="auto"/>
          </w:tcPr>
          <w:p w14:paraId="763D2822" w14:textId="742B435D" w:rsidR="001A4236" w:rsidRPr="00334324" w:rsidRDefault="001A4236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lastRenderedPageBreak/>
              <w:t>Projektverfasser/in</w:t>
            </w:r>
          </w:p>
        </w:tc>
        <w:tc>
          <w:tcPr>
            <w:tcW w:w="6511" w:type="dxa"/>
            <w:shd w:val="clear" w:color="auto" w:fill="auto"/>
          </w:tcPr>
          <w:p w14:paraId="7E30738C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3CDC177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 in 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2783B298" w14:textId="77777777" w:rsidR="001A4236" w:rsidRDefault="001A4236" w:rsidP="001A4236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&gt; 1 %}</w:t>
            </w:r>
          </w:p>
          <w:p w14:paraId="02674C30" w14:textId="77777777" w:rsidR="001A4236" w:rsidRPr="00F263FD" w:rsidRDefault="001A4236" w:rsidP="001A4236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4FE26E2E" w14:textId="77777777" w:rsidR="001A4236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3CA9C304" w14:textId="77777777" w:rsidR="001A4236" w:rsidRPr="00F329A7" w:rsidRDefault="001A4236" w:rsidP="001A4236">
            <w:pPr>
              <w:ind w:left="357"/>
            </w:pPr>
            <w:r w:rsidRPr="00F329A7">
              <w:t>vertreten durch</w:t>
            </w:r>
          </w:p>
          <w:p w14:paraId="57AB34F0" w14:textId="77777777" w:rsidR="001A4236" w:rsidRPr="00903B5C" w:rsidRDefault="001A4236" w:rsidP="001A4236">
            <w:pPr>
              <w:ind w:left="357"/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5E1AB5C6" w14:textId="77777777" w:rsidR="001A4236" w:rsidRPr="00F329A7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41BC5DEC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proofErr w:type="spellEnd"/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726BFD46" w14:textId="77777777" w:rsidR="001A4236" w:rsidRPr="00903B5C" w:rsidRDefault="001A4236" w:rsidP="001A4236"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3E05EC4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G.VERTRETER_NAME %}</w:t>
            </w:r>
          </w:p>
          <w:p w14:paraId="41A05441" w14:textId="77777777" w:rsidR="001A4236" w:rsidRPr="00F329A7" w:rsidRDefault="001A4236" w:rsidP="001A4236">
            <w:pPr>
              <w:ind w:left="37"/>
            </w:pPr>
            <w:r w:rsidRPr="00F329A7">
              <w:t>vertreten durch</w:t>
            </w:r>
          </w:p>
          <w:p w14:paraId="3ECD0D4B" w14:textId="77777777" w:rsidR="001A4236" w:rsidRPr="00F329A7" w:rsidRDefault="001A4236" w:rsidP="001A4236">
            <w:pPr>
              <w:ind w:left="37"/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5B83BB41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7B3919D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EE62E8A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endfor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0F9463AA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4AC02A3A" w14:textId="77777777" w:rsidR="001A4236" w:rsidRDefault="001A4236" w:rsidP="001A4236">
            <w:r>
              <w:t>Gesuchsteller</w:t>
            </w:r>
          </w:p>
          <w:p w14:paraId="4920D91F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elif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0C36633D" w14:textId="77777777" w:rsidR="001A4236" w:rsidRDefault="001A4236" w:rsidP="001A4236">
            <w:r>
              <w:t>Gesuchstellerin</w:t>
            </w:r>
          </w:p>
          <w:p w14:paraId="1D89E0FF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else</w:t>
            </w:r>
            <w:proofErr w:type="spellEnd"/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%}</w:t>
            </w:r>
          </w:p>
          <w:p w14:paraId="4D895534" w14:textId="77777777" w:rsidR="001A4236" w:rsidRDefault="001A4236" w:rsidP="001A4236">
            <w:r w:rsidRPr="00914DF1">
              <w:t>Gesuchsteller/in</w:t>
            </w:r>
          </w:p>
          <w:p w14:paraId="233989A1" w14:textId="0210BF71" w:rsidR="0006771A" w:rsidRPr="0006771A" w:rsidRDefault="00403406" w:rsidP="00403406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</w:t>
            </w:r>
            <w:proofErr w:type="spellStart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endif</w:t>
            </w:r>
            <w:proofErr w:type="spellEnd"/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</w:tc>
      </w:tr>
      <w:tr w:rsidR="004B794D" w:rsidRPr="006A06FF" w14:paraId="4A9265D1" w14:textId="77777777" w:rsidTr="00FC1B4C">
        <w:tc>
          <w:tcPr>
            <w:tcW w:w="2834" w:type="dxa"/>
            <w:shd w:val="clear" w:color="auto" w:fill="auto"/>
          </w:tcPr>
          <w:p w14:paraId="06C14786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t>Bauvorhaben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3FE18AB0" w14:textId="77777777" w:rsidR="004B794D" w:rsidRPr="00D6166D" w:rsidRDefault="004B794D" w:rsidP="002C6732">
            <w:pPr>
              <w:pStyle w:val="Platzhalter"/>
            </w:pPr>
            <w:r w:rsidRPr="00D6166D">
              <w:t>{{ BESCHREIBUNG_BAUVORHABEN }}</w:t>
            </w:r>
          </w:p>
        </w:tc>
      </w:tr>
      <w:tr w:rsidR="004B794D" w:rsidRPr="006A06FF" w14:paraId="55B379BB" w14:textId="77777777" w:rsidTr="00FC1B4C">
        <w:tc>
          <w:tcPr>
            <w:tcW w:w="2834" w:type="dxa"/>
            <w:shd w:val="clear" w:color="auto" w:fill="auto"/>
          </w:tcPr>
          <w:p w14:paraId="6D58E1A2" w14:textId="52552270" w:rsidR="004B794D" w:rsidRPr="00DD248B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Adresse:</w:t>
            </w:r>
          </w:p>
        </w:tc>
        <w:tc>
          <w:tcPr>
            <w:tcW w:w="6511" w:type="dxa"/>
            <w:shd w:val="clear" w:color="auto" w:fill="auto"/>
          </w:tcPr>
          <w:p w14:paraId="05D4F479" w14:textId="77777777" w:rsidR="004B794D" w:rsidRPr="00D6166D" w:rsidRDefault="004B794D" w:rsidP="002C6732">
            <w:pPr>
              <w:pStyle w:val="Platzhalter"/>
              <w:rPr>
                <w:highlight w:val="green"/>
              </w:rPr>
            </w:pPr>
            <w:bookmarkStart w:id="1" w:name="_Hlk176878812"/>
            <w:r w:rsidRPr="00D6166D">
              <w:t>{{ ADRESSE }}</w:t>
            </w:r>
            <w:bookmarkEnd w:id="1"/>
          </w:p>
        </w:tc>
      </w:tr>
      <w:tr w:rsidR="004B794D" w:rsidRPr="006A06FF" w14:paraId="113B9395" w14:textId="77777777" w:rsidTr="00FC1B4C">
        <w:tc>
          <w:tcPr>
            <w:tcW w:w="2834" w:type="dxa"/>
            <w:shd w:val="clear" w:color="auto" w:fill="auto"/>
          </w:tcPr>
          <w:p w14:paraId="6151E87A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t>Grund</w:t>
            </w:r>
            <w:r>
              <w:rPr>
                <w:rFonts w:cs="Arial"/>
                <w:b/>
                <w:bCs/>
                <w:szCs w:val="22"/>
              </w:rPr>
              <w:t>stücksnummer:</w:t>
            </w:r>
          </w:p>
        </w:tc>
        <w:tc>
          <w:tcPr>
            <w:tcW w:w="6511" w:type="dxa"/>
            <w:shd w:val="clear" w:color="auto" w:fill="auto"/>
          </w:tcPr>
          <w:p w14:paraId="1E507F97" w14:textId="77777777" w:rsidR="004B794D" w:rsidRPr="00D6166D" w:rsidRDefault="004B794D" w:rsidP="002C6732">
            <w:pPr>
              <w:pStyle w:val="Platzhalter"/>
            </w:pPr>
            <w:r w:rsidRPr="00D6166D">
              <w:t xml:space="preserve">{{ </w:t>
            </w:r>
            <w:r>
              <w:t>GRUNDSTUECK</w:t>
            </w:r>
            <w:r w:rsidRPr="00D6166D">
              <w:t xml:space="preserve"> }}</w:t>
            </w:r>
          </w:p>
        </w:tc>
      </w:tr>
      <w:tr w:rsidR="004B794D" w:rsidRPr="006A06FF" w14:paraId="540214B4" w14:textId="77777777" w:rsidTr="00FC1B4C">
        <w:tc>
          <w:tcPr>
            <w:tcW w:w="2834" w:type="dxa"/>
            <w:shd w:val="clear" w:color="auto" w:fill="auto"/>
          </w:tcPr>
          <w:p w14:paraId="359978CC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334324">
              <w:rPr>
                <w:rFonts w:cs="Arial"/>
                <w:b/>
                <w:bCs/>
                <w:szCs w:val="22"/>
              </w:rPr>
              <w:t>Eingereicht am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5BBBF064" w14:textId="77777777" w:rsidR="004B794D" w:rsidRPr="00D6166D" w:rsidRDefault="004B794D" w:rsidP="002C6732">
            <w:pPr>
              <w:pStyle w:val="Platzhalter"/>
            </w:pPr>
            <w:r w:rsidRPr="00D6166D">
              <w:t>{{ BAUEINGABE_DATUM }}</w:t>
            </w:r>
          </w:p>
        </w:tc>
      </w:tr>
    </w:tbl>
    <w:p w14:paraId="6FD7BDE2" w14:textId="77777777" w:rsidR="00B00EFA" w:rsidRDefault="00B00EFA" w:rsidP="0022036B"/>
    <w:p w14:paraId="67AB9B57" w14:textId="77777777" w:rsidR="000B179C" w:rsidRDefault="000B179C" w:rsidP="0022036B"/>
    <w:p w14:paraId="36B62B75" w14:textId="77777777" w:rsidR="00A70852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D6166D">
        <w:rPr>
          <w:rFonts w:ascii="Consolas" w:hAnsi="Consolas" w:cs="Arial"/>
          <w:color w:val="00B050"/>
          <w:sz w:val="18"/>
          <w:szCs w:val="18"/>
        </w:rPr>
        <w:t xml:space="preserve">{%p </w:t>
      </w:r>
      <w:proofErr w:type="spellStart"/>
      <w:r w:rsidRPr="00D6166D">
        <w:rPr>
          <w:rFonts w:ascii="Consolas" w:hAnsi="Consolas" w:cs="Arial"/>
          <w:color w:val="00B050"/>
          <w:sz w:val="18"/>
          <w:szCs w:val="18"/>
        </w:rPr>
        <w:t>for</w:t>
      </w:r>
      <w:proofErr w:type="spellEnd"/>
      <w:r w:rsidRPr="00D6166D">
        <w:rPr>
          <w:rFonts w:ascii="Consolas" w:hAnsi="Consolas" w:cs="Arial"/>
          <w:color w:val="00B050"/>
          <w:sz w:val="18"/>
          <w:szCs w:val="18"/>
        </w:rPr>
        <w:t xml:space="preserve"> </w:t>
      </w:r>
      <w:r>
        <w:rPr>
          <w:rFonts w:ascii="Consolas" w:hAnsi="Consolas" w:cs="Arial"/>
          <w:color w:val="00B050"/>
          <w:sz w:val="18"/>
          <w:szCs w:val="18"/>
        </w:rPr>
        <w:t>G</w:t>
      </w:r>
      <w:r w:rsidRPr="00D6166D">
        <w:rPr>
          <w:rFonts w:ascii="Consolas" w:hAnsi="Consolas" w:cs="Arial"/>
          <w:color w:val="00B050"/>
          <w:sz w:val="18"/>
          <w:szCs w:val="18"/>
        </w:rPr>
        <w:t xml:space="preserve"> in </w:t>
      </w:r>
      <w:r w:rsidRPr="00334195">
        <w:rPr>
          <w:rFonts w:ascii="Consolas" w:hAnsi="Consolas" w:cs="Arial"/>
          <w:color w:val="00B050"/>
          <w:sz w:val="18"/>
          <w:szCs w:val="18"/>
        </w:rPr>
        <w:t>ALLE_GESUCHSTELLER_LISTE</w:t>
      </w:r>
      <w:r w:rsidRPr="00D6166D">
        <w:rPr>
          <w:rFonts w:ascii="Consolas" w:hAnsi="Consolas" w:cs="Arial"/>
          <w:color w:val="00B050"/>
          <w:sz w:val="18"/>
          <w:szCs w:val="18"/>
        </w:rPr>
        <w:t xml:space="preserve"> %}</w:t>
      </w:r>
    </w:p>
    <w:p w14:paraId="05ADF9C7" w14:textId="77777777" w:rsidR="00A70852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>
        <w:rPr>
          <w:rFonts w:ascii="Consolas" w:hAnsi="Consolas" w:cs="Arial"/>
          <w:color w:val="00B050"/>
          <w:sz w:val="18"/>
          <w:szCs w:val="18"/>
        </w:rPr>
        <w:t xml:space="preserve">{%p </w:t>
      </w:r>
      <w:proofErr w:type="spellStart"/>
      <w:r>
        <w:rPr>
          <w:rFonts w:ascii="Consolas" w:hAnsi="Consolas" w:cs="Arial"/>
          <w:color w:val="00B050"/>
          <w:sz w:val="18"/>
          <w:szCs w:val="18"/>
        </w:rPr>
        <w:t>if</w:t>
      </w:r>
      <w:proofErr w:type="spellEnd"/>
      <w:r>
        <w:rPr>
          <w:rFonts w:ascii="Consolas" w:hAnsi="Consolas" w:cs="Arial"/>
          <w:color w:val="00B050"/>
          <w:sz w:val="18"/>
          <w:szCs w:val="18"/>
        </w:rPr>
        <w:t xml:space="preserve"> </w:t>
      </w:r>
      <w:proofErr w:type="spellStart"/>
      <w:r>
        <w:rPr>
          <w:rFonts w:ascii="Consolas" w:hAnsi="Consolas" w:cs="Arial"/>
          <w:color w:val="00B050"/>
          <w:sz w:val="18"/>
          <w:szCs w:val="18"/>
        </w:rPr>
        <w:t>loop.first</w:t>
      </w:r>
      <w:proofErr w:type="spellEnd"/>
      <w:r>
        <w:rPr>
          <w:rFonts w:ascii="Consolas" w:hAnsi="Consolas" w:cs="Arial"/>
          <w:color w:val="00B050"/>
          <w:sz w:val="18"/>
          <w:szCs w:val="18"/>
        </w:rPr>
        <w:t xml:space="preserve"> %}</w:t>
      </w:r>
    </w:p>
    <w:p w14:paraId="7E540BB3" w14:textId="77777777" w:rsidR="00A70852" w:rsidRPr="00D6166D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D6166D">
        <w:rPr>
          <w:rFonts w:ascii="Consolas" w:hAnsi="Consolas" w:cs="Arial"/>
          <w:color w:val="00B050"/>
          <w:sz w:val="18"/>
          <w:szCs w:val="18"/>
        </w:rPr>
        <w:t xml:space="preserve">{%p </w:t>
      </w:r>
      <w:proofErr w:type="spellStart"/>
      <w:r w:rsidRPr="00334195">
        <w:rPr>
          <w:rFonts w:ascii="Consolas" w:hAnsi="Consolas" w:cs="Arial"/>
          <w:color w:val="00B050"/>
          <w:sz w:val="18"/>
          <w:szCs w:val="18"/>
        </w:rPr>
        <w:t>if</w:t>
      </w:r>
      <w:proofErr w:type="spellEnd"/>
      <w:r>
        <w:rPr>
          <w:rFonts w:ascii="Consolas" w:hAnsi="Consolas" w:cs="Arial"/>
          <w:color w:val="00B050"/>
          <w:sz w:val="18"/>
          <w:szCs w:val="18"/>
        </w:rPr>
        <w:t xml:space="preserve"> G.ANREDE == </w:t>
      </w:r>
      <w:r w:rsidRPr="005754DD">
        <w:rPr>
          <w:rFonts w:ascii="Consolas" w:hAnsi="Consolas"/>
          <w:color w:val="00B050"/>
          <w:sz w:val="18"/>
          <w:szCs w:val="18"/>
        </w:rPr>
        <w:t>"Herr"</w:t>
      </w:r>
      <w:r>
        <w:rPr>
          <w:rFonts w:ascii="Consolas" w:hAnsi="Consolas"/>
          <w:color w:val="00B050"/>
          <w:sz w:val="18"/>
          <w:szCs w:val="18"/>
        </w:rPr>
        <w:t xml:space="preserve"> %}</w:t>
      </w:r>
    </w:p>
    <w:p w14:paraId="7951CC02" w14:textId="77777777" w:rsidR="00A70852" w:rsidRPr="00696BBB" w:rsidRDefault="00A70852" w:rsidP="00696BBB">
      <w:r w:rsidRPr="00696BBB">
        <w:t xml:space="preserve">Sehr geehrter </w:t>
      </w:r>
      <w:r w:rsidRPr="00696BBB">
        <w:rPr>
          <w:rStyle w:val="PlatzhalterZchn"/>
        </w:rPr>
        <w:t>{{ G.ANREDE }}</w:t>
      </w:r>
      <w:r w:rsidRPr="00696BBB">
        <w:t xml:space="preserve"> </w:t>
      </w:r>
      <w:r w:rsidRPr="00696BBB">
        <w:rPr>
          <w:rStyle w:val="PlatzhalterZchn"/>
        </w:rPr>
        <w:t>{{ G.NACHNAME }}</w:t>
      </w:r>
    </w:p>
    <w:p w14:paraId="520C5DD7" w14:textId="77777777" w:rsidR="00A70852" w:rsidRPr="00022A08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022A08">
        <w:rPr>
          <w:rFonts w:ascii="Consolas" w:hAnsi="Consolas" w:cs="Arial"/>
          <w:color w:val="00B050"/>
          <w:sz w:val="18"/>
          <w:szCs w:val="18"/>
        </w:rPr>
        <w:t xml:space="preserve">{%p </w:t>
      </w:r>
      <w:proofErr w:type="spellStart"/>
      <w:r>
        <w:rPr>
          <w:rFonts w:ascii="Consolas" w:hAnsi="Consolas" w:cs="Arial"/>
          <w:color w:val="00B050"/>
          <w:sz w:val="18"/>
          <w:szCs w:val="18"/>
        </w:rPr>
        <w:t>elif</w:t>
      </w:r>
      <w:proofErr w:type="spellEnd"/>
      <w:r>
        <w:rPr>
          <w:rFonts w:ascii="Consolas" w:hAnsi="Consolas" w:cs="Arial"/>
          <w:color w:val="00B050"/>
          <w:sz w:val="18"/>
          <w:szCs w:val="18"/>
        </w:rPr>
        <w:t xml:space="preserve"> G.ANREDE ==</w:t>
      </w:r>
      <w:r w:rsidRPr="00022A08">
        <w:rPr>
          <w:rFonts w:ascii="Consolas" w:hAnsi="Consolas" w:cs="Arial"/>
          <w:color w:val="00B050"/>
          <w:sz w:val="18"/>
          <w:szCs w:val="18"/>
        </w:rPr>
        <w:t xml:space="preserve"> </w:t>
      </w:r>
      <w:r w:rsidRPr="005754DD">
        <w:rPr>
          <w:rFonts w:ascii="Consolas" w:hAnsi="Consolas"/>
          <w:color w:val="00B050"/>
          <w:sz w:val="18"/>
          <w:szCs w:val="18"/>
        </w:rPr>
        <w:t>"Frau" %}</w:t>
      </w:r>
    </w:p>
    <w:p w14:paraId="3F78D759" w14:textId="77777777" w:rsidR="00A70852" w:rsidRPr="00696BBB" w:rsidRDefault="00A70852" w:rsidP="00696BBB">
      <w:r w:rsidRPr="00696BBB">
        <w:t xml:space="preserve">Sehr geehrte </w:t>
      </w:r>
      <w:r w:rsidRPr="00696BBB">
        <w:rPr>
          <w:rStyle w:val="PlatzhalterZchn"/>
        </w:rPr>
        <w:t>{{ G.ANREDE }}</w:t>
      </w:r>
      <w:r w:rsidRPr="00696BBB">
        <w:t xml:space="preserve"> </w:t>
      </w:r>
      <w:r w:rsidRPr="00696BBB">
        <w:rPr>
          <w:rStyle w:val="PlatzhalterZchn"/>
        </w:rPr>
        <w:t>{{ G.NACHNAME }}</w:t>
      </w:r>
    </w:p>
    <w:p w14:paraId="19EA4DCC" w14:textId="77777777" w:rsidR="00A70852" w:rsidRPr="00334195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334195">
        <w:rPr>
          <w:rFonts w:ascii="Consolas" w:hAnsi="Consolas" w:cs="Arial"/>
          <w:color w:val="00B050"/>
          <w:sz w:val="18"/>
          <w:szCs w:val="18"/>
        </w:rPr>
        <w:t xml:space="preserve">{%p </w:t>
      </w:r>
      <w:proofErr w:type="spellStart"/>
      <w:r w:rsidRPr="00334195">
        <w:rPr>
          <w:rFonts w:ascii="Consolas" w:hAnsi="Consolas" w:cs="Arial"/>
          <w:color w:val="00B050"/>
          <w:sz w:val="18"/>
          <w:szCs w:val="18"/>
        </w:rPr>
        <w:t>else</w:t>
      </w:r>
      <w:proofErr w:type="spellEnd"/>
      <w:r w:rsidRPr="00334195">
        <w:rPr>
          <w:rFonts w:ascii="Consolas" w:hAnsi="Consolas" w:cs="Arial"/>
          <w:color w:val="00B050"/>
          <w:sz w:val="18"/>
          <w:szCs w:val="18"/>
        </w:rPr>
        <w:t xml:space="preserve"> %}</w:t>
      </w:r>
    </w:p>
    <w:p w14:paraId="4CB74421" w14:textId="77777777" w:rsidR="00A70852" w:rsidRPr="00696BBB" w:rsidRDefault="00A70852" w:rsidP="00696BBB">
      <w:r w:rsidRPr="00696BBB">
        <w:t>Sehr geehrte Damen und Herren</w:t>
      </w:r>
    </w:p>
    <w:p w14:paraId="2DBD8898" w14:textId="77777777" w:rsidR="00A70852" w:rsidRDefault="00A70852" w:rsidP="00A70852">
      <w:pPr>
        <w:rPr>
          <w:rFonts w:ascii="Consolas" w:hAnsi="Consolas"/>
          <w:color w:val="00B050"/>
          <w:sz w:val="18"/>
          <w:szCs w:val="18"/>
        </w:rPr>
      </w:pPr>
      <w:r w:rsidRPr="005754DD">
        <w:rPr>
          <w:rFonts w:ascii="Consolas" w:hAnsi="Consolas"/>
          <w:color w:val="00B050"/>
          <w:sz w:val="18"/>
          <w:szCs w:val="18"/>
        </w:rPr>
        <w:t xml:space="preserve">{%p </w:t>
      </w:r>
      <w:proofErr w:type="spellStart"/>
      <w:r w:rsidRPr="005754DD">
        <w:rPr>
          <w:rFonts w:ascii="Consolas" w:hAnsi="Consolas"/>
          <w:color w:val="00B050"/>
          <w:sz w:val="18"/>
          <w:szCs w:val="18"/>
        </w:rPr>
        <w:t>endif</w:t>
      </w:r>
      <w:proofErr w:type="spellEnd"/>
      <w:r w:rsidRPr="005754DD">
        <w:rPr>
          <w:rFonts w:ascii="Consolas" w:hAnsi="Consolas"/>
          <w:color w:val="00B050"/>
          <w:sz w:val="18"/>
          <w:szCs w:val="18"/>
        </w:rPr>
        <w:t xml:space="preserve"> %}</w:t>
      </w:r>
    </w:p>
    <w:p w14:paraId="5B2E0A8E" w14:textId="77777777" w:rsidR="00A70852" w:rsidRDefault="00A70852" w:rsidP="00A70852">
      <w:pPr>
        <w:rPr>
          <w:rFonts w:ascii="Consolas" w:hAnsi="Consolas"/>
          <w:color w:val="00B050"/>
          <w:sz w:val="18"/>
          <w:szCs w:val="18"/>
        </w:rPr>
      </w:pPr>
      <w:r w:rsidRPr="005754DD">
        <w:rPr>
          <w:rFonts w:ascii="Consolas" w:hAnsi="Consolas"/>
          <w:color w:val="00B050"/>
          <w:sz w:val="18"/>
          <w:szCs w:val="18"/>
        </w:rPr>
        <w:t xml:space="preserve">{%p </w:t>
      </w:r>
      <w:proofErr w:type="spellStart"/>
      <w:r w:rsidRPr="005754DD">
        <w:rPr>
          <w:rFonts w:ascii="Consolas" w:hAnsi="Consolas"/>
          <w:color w:val="00B050"/>
          <w:sz w:val="18"/>
          <w:szCs w:val="18"/>
        </w:rPr>
        <w:t>endif</w:t>
      </w:r>
      <w:proofErr w:type="spellEnd"/>
      <w:r w:rsidRPr="005754DD">
        <w:rPr>
          <w:rFonts w:ascii="Consolas" w:hAnsi="Consolas"/>
          <w:color w:val="00B050"/>
          <w:sz w:val="18"/>
          <w:szCs w:val="18"/>
        </w:rPr>
        <w:t xml:space="preserve"> %}</w:t>
      </w:r>
    </w:p>
    <w:p w14:paraId="1057D38A" w14:textId="77777777" w:rsidR="00A70852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D6166D">
        <w:rPr>
          <w:rFonts w:ascii="Consolas" w:hAnsi="Consolas" w:cs="Arial"/>
          <w:color w:val="00B050"/>
          <w:sz w:val="18"/>
          <w:szCs w:val="18"/>
        </w:rPr>
        <w:t xml:space="preserve">{%p </w:t>
      </w:r>
      <w:proofErr w:type="spellStart"/>
      <w:r w:rsidRPr="00D6166D">
        <w:rPr>
          <w:rFonts w:ascii="Consolas" w:hAnsi="Consolas" w:cs="Arial"/>
          <w:color w:val="00B050"/>
          <w:sz w:val="18"/>
          <w:szCs w:val="18"/>
        </w:rPr>
        <w:t>endfor</w:t>
      </w:r>
      <w:proofErr w:type="spellEnd"/>
      <w:r w:rsidRPr="00D6166D">
        <w:rPr>
          <w:rFonts w:ascii="Consolas" w:hAnsi="Consolas" w:cs="Arial"/>
          <w:color w:val="00B050"/>
          <w:sz w:val="18"/>
          <w:szCs w:val="18"/>
        </w:rPr>
        <w:t xml:space="preserve"> %}</w:t>
      </w:r>
    </w:p>
    <w:p w14:paraId="3FB72354" w14:textId="77777777" w:rsidR="0022036B" w:rsidRDefault="0022036B" w:rsidP="0022036B"/>
    <w:p w14:paraId="43197B49" w14:textId="77777777" w:rsidR="009F00FC" w:rsidRDefault="009F00FC" w:rsidP="009F00FC">
      <w:r>
        <w:t>Wir bestätigen Ihnen den Eingang Ihres Baugesuches bezüglich oben erwähntem Bauvor-haben.</w:t>
      </w:r>
    </w:p>
    <w:p w14:paraId="1FC623C3" w14:textId="77777777" w:rsidR="009F00FC" w:rsidRDefault="009F00FC" w:rsidP="009F00FC"/>
    <w:p w14:paraId="439B77A3" w14:textId="33F79813" w:rsidR="009F00FC" w:rsidRDefault="009F00FC" w:rsidP="009F00FC">
      <w:r>
        <w:t xml:space="preserve">Die </w:t>
      </w:r>
      <w:proofErr w:type="spellStart"/>
      <w:r>
        <w:t>Baugesuchsunterlagen</w:t>
      </w:r>
      <w:proofErr w:type="spellEnd"/>
      <w:r>
        <w:t xml:space="preserve"> werden detailliert geprüft und der </w:t>
      </w:r>
      <w:sdt>
        <w:sdtPr>
          <w:id w:val="-904372885"/>
          <w:placeholder>
            <w:docPart w:val="D34E17F8676C441395594352B54ED28B"/>
          </w:placeholder>
          <w:showingPlcHdr/>
        </w:sdtPr>
        <w:sdtEndPr/>
        <w:sdtContent>
          <w:r w:rsidRPr="009F00FC">
            <w:rPr>
              <w:rFonts w:eastAsiaTheme="minorHAnsi"/>
              <w:shd w:val="clear" w:color="auto" w:fill="FBE4D5" w:themeFill="accent2" w:themeFillTint="33"/>
            </w:rPr>
            <w:t>B</w:t>
          </w:r>
          <w:r w:rsidR="00904591">
            <w:rPr>
              <w:rFonts w:eastAsiaTheme="minorHAnsi"/>
              <w:shd w:val="clear" w:color="auto" w:fill="FBE4D5" w:themeFill="accent2" w:themeFillTint="33"/>
            </w:rPr>
            <w:t>eschluss</w:t>
          </w:r>
          <w:r w:rsidRPr="009F00FC">
            <w:rPr>
              <w:rFonts w:eastAsiaTheme="minorHAnsi"/>
              <w:shd w:val="clear" w:color="auto" w:fill="FBE4D5" w:themeFill="accent2" w:themeFillTint="33"/>
            </w:rPr>
            <w:t>behörde eingeben</w:t>
          </w:r>
        </w:sdtContent>
      </w:sdt>
      <w:r>
        <w:t xml:space="preserve"> </w:t>
      </w:r>
      <w:r w:rsidRPr="00D21635">
        <w:rPr>
          <w:rStyle w:val="PlatzhalterZchn"/>
        </w:rPr>
        <w:t>{{ LEITBEHOERDE_NAME_KURZ }}</w:t>
      </w:r>
      <w:r w:rsidRPr="00B414C2">
        <w:rPr>
          <w:color w:val="00B050"/>
        </w:rPr>
        <w:t xml:space="preserve"> </w:t>
      </w:r>
      <w:r>
        <w:t>vorgelegt.</w:t>
      </w:r>
    </w:p>
    <w:p w14:paraId="0E19BA2E" w14:textId="77777777" w:rsidR="009F00FC" w:rsidRDefault="009F00FC" w:rsidP="009F00FC"/>
    <w:p w14:paraId="3E497312" w14:textId="77777777" w:rsidR="009F00FC" w:rsidRDefault="009F00FC" w:rsidP="009F00FC">
      <w:r>
        <w:t>Die Nebengesuche werden wir zur Stellungnahme an die zuständigen Stellen weiterleiten.</w:t>
      </w:r>
    </w:p>
    <w:p w14:paraId="3349A273" w14:textId="77777777" w:rsidR="009F00FC" w:rsidRDefault="009F00FC" w:rsidP="009F00FC"/>
    <w:p w14:paraId="22D03EA0" w14:textId="77777777" w:rsidR="009F00FC" w:rsidRDefault="009F00FC" w:rsidP="009F00FC">
      <w:r>
        <w:t>Für den Ersatz der Heizung benötigen Sie eine Bewilligung wärmetechnische Anlagen. Dürfen wir Sie bitten, uns das beiliegende Formular ausgefüllt und mit den entsprechenden Beilagen (2-fach) zu retournieren, damit wir diese an die Solothurnische Gebäudeversicherung zur Genehmigung weiterleiten können.</w:t>
      </w:r>
    </w:p>
    <w:p w14:paraId="6CBF84E0" w14:textId="77777777" w:rsidR="009F00FC" w:rsidRDefault="009F00FC" w:rsidP="009F00FC"/>
    <w:p w14:paraId="29FF45BC" w14:textId="77777777" w:rsidR="009F00FC" w:rsidRDefault="009F00FC" w:rsidP="009F00FC">
      <w:r>
        <w:t>Da sich das Objekt in der Landwirtschaftszone befindet, muss das Gesuch dem Kantonalen Amt für Raumplanung zur Stellungnahme unterbreitet werden; dies werden wir nach Ablauf der Publikationsfrist veranlassen.</w:t>
      </w:r>
    </w:p>
    <w:p w14:paraId="27944E72" w14:textId="77777777" w:rsidR="009F00FC" w:rsidRDefault="009F00FC" w:rsidP="009F00FC"/>
    <w:p w14:paraId="41230D52" w14:textId="77777777" w:rsidR="009F00FC" w:rsidRDefault="009F00FC" w:rsidP="009F00FC">
      <w:r>
        <w:t>Da sich das Objekt in der Ortsbildschutzzone befindet, muss das Gesuch ebenfalls der Fachstelle Ortsbildschutz vom Amt für Raumplanung zur Stellungnahme unterbreitet werden; dies werden wir veranlassen.</w:t>
      </w:r>
    </w:p>
    <w:p w14:paraId="264FE4A1" w14:textId="77777777" w:rsidR="009F00FC" w:rsidRDefault="009F00FC" w:rsidP="009F00FC"/>
    <w:p w14:paraId="78C2DC53" w14:textId="75B0F14C" w:rsidR="009F00FC" w:rsidRDefault="009F00FC" w:rsidP="009F00FC">
      <w:r>
        <w:t xml:space="preserve">Sobald sämtliche erforderlichen Unterlagen vorliegen und durch die </w:t>
      </w:r>
      <w:sdt>
        <w:sdtPr>
          <w:id w:val="-1875844973"/>
          <w:placeholder>
            <w:docPart w:val="A880CC1A74874BCDBC10F82C45708EC9"/>
          </w:placeholder>
          <w:showingPlcHdr/>
        </w:sdtPr>
        <w:sdtEndPr/>
        <w:sdtContent>
          <w:r w:rsidRPr="009F00FC">
            <w:rPr>
              <w:rFonts w:eastAsiaTheme="minorHAnsi"/>
              <w:shd w:val="clear" w:color="auto" w:fill="FBE4D5" w:themeFill="accent2" w:themeFillTint="33"/>
            </w:rPr>
            <w:t>B</w:t>
          </w:r>
          <w:r w:rsidR="00904591">
            <w:rPr>
              <w:rFonts w:eastAsiaTheme="minorHAnsi"/>
              <w:shd w:val="clear" w:color="auto" w:fill="FBE4D5" w:themeFill="accent2" w:themeFillTint="33"/>
            </w:rPr>
            <w:t>eschluss</w:t>
          </w:r>
          <w:r w:rsidRPr="009F00FC">
            <w:rPr>
              <w:rFonts w:eastAsiaTheme="minorHAnsi"/>
              <w:shd w:val="clear" w:color="auto" w:fill="FBE4D5" w:themeFill="accent2" w:themeFillTint="33"/>
            </w:rPr>
            <w:t>behörde eingeben</w:t>
          </w:r>
        </w:sdtContent>
      </w:sdt>
      <w:r>
        <w:t xml:space="preserve"> geprüft wurden, wird das Bauvorhaben im amtlichen Anzeiger publiziert und 10 Arbeitstage öffentlich aufgelegt.</w:t>
      </w:r>
    </w:p>
    <w:p w14:paraId="1BF534C4" w14:textId="77777777" w:rsidR="009F00FC" w:rsidRDefault="009F00FC" w:rsidP="009F00FC"/>
    <w:p w14:paraId="668B5EAD" w14:textId="77777777" w:rsidR="009F00FC" w:rsidRDefault="009F00FC" w:rsidP="009F00FC">
      <w:pPr>
        <w:rPr>
          <w:rFonts w:ascii="Consolas" w:hAnsi="Consolas"/>
          <w:color w:val="00B050"/>
          <w:sz w:val="18"/>
          <w:szCs w:val="18"/>
        </w:rPr>
      </w:pPr>
      <w:r w:rsidRPr="00B4157E">
        <w:rPr>
          <w:rFonts w:ascii="Consolas" w:hAnsi="Consolas"/>
          <w:color w:val="00B050"/>
          <w:sz w:val="18"/>
          <w:szCs w:val="18"/>
        </w:rPr>
        <w:t>{%</w:t>
      </w:r>
      <w:r>
        <w:rPr>
          <w:rFonts w:ascii="Consolas" w:hAnsi="Consolas"/>
          <w:color w:val="00B050"/>
          <w:sz w:val="18"/>
          <w:szCs w:val="18"/>
        </w:rPr>
        <w:t>p</w:t>
      </w:r>
      <w:r w:rsidRPr="00B4157E">
        <w:rPr>
          <w:rFonts w:ascii="Consolas" w:hAnsi="Consolas"/>
          <w:color w:val="00B050"/>
          <w:sz w:val="18"/>
          <w:szCs w:val="18"/>
        </w:rPr>
        <w:t xml:space="preserve"> </w:t>
      </w:r>
      <w:proofErr w:type="spellStart"/>
      <w:r w:rsidRPr="00B4157E">
        <w:rPr>
          <w:rFonts w:ascii="Consolas" w:hAnsi="Consolas"/>
          <w:color w:val="00B050"/>
          <w:sz w:val="18"/>
          <w:szCs w:val="18"/>
        </w:rPr>
        <w:t>if</w:t>
      </w:r>
      <w:proofErr w:type="spellEnd"/>
      <w:r w:rsidRPr="00B4157E">
        <w:rPr>
          <w:rFonts w:ascii="Consolas" w:hAnsi="Consolas"/>
          <w:color w:val="00B050"/>
          <w:sz w:val="18"/>
          <w:szCs w:val="18"/>
        </w:rPr>
        <w:t xml:space="preserve"> PUBLIKATION_ANZEIGER %}</w:t>
      </w:r>
    </w:p>
    <w:p w14:paraId="0BBBFCE0" w14:textId="41C16868" w:rsidR="009F00FC" w:rsidRDefault="009F00FC" w:rsidP="009F00FC">
      <w:r>
        <w:t xml:space="preserve">Die Publikation im Anzeiger erfolgt am </w:t>
      </w:r>
      <w:r w:rsidRPr="00D21635">
        <w:rPr>
          <w:rStyle w:val="PlatzhalterZchn"/>
        </w:rPr>
        <w:t>{{ PUBLIKATION_START }}</w:t>
      </w:r>
      <w:r w:rsidR="00D21635">
        <w:rPr>
          <w:rFonts w:cs="Arial"/>
          <w:szCs w:val="22"/>
        </w:rPr>
        <w:t>.</w:t>
      </w:r>
      <w:r w:rsidRPr="00B4157E">
        <w:rPr>
          <w:rFonts w:cs="Arial"/>
          <w:szCs w:val="22"/>
        </w:rPr>
        <w:t xml:space="preserve"> </w:t>
      </w:r>
      <w:r w:rsidR="00D21635">
        <w:t>D</w:t>
      </w:r>
      <w:r>
        <w:t xml:space="preserve">ie Einsprachefrist dauert 10 Arbeitstage und läuft bis zum </w:t>
      </w:r>
      <w:r w:rsidRPr="00D21635">
        <w:rPr>
          <w:rStyle w:val="PlatzhalterZchn"/>
        </w:rPr>
        <w:t>{{ PUBLIKATION_ENDE }}</w:t>
      </w:r>
      <w:r>
        <w:t>.</w:t>
      </w:r>
    </w:p>
    <w:p w14:paraId="45E0D1AD" w14:textId="77777777" w:rsidR="009F00FC" w:rsidRPr="00041AF4" w:rsidRDefault="009F00FC" w:rsidP="009F00FC">
      <w:r w:rsidRPr="00B4157E">
        <w:rPr>
          <w:rFonts w:ascii="Consolas" w:hAnsi="Consolas"/>
          <w:color w:val="00B050"/>
          <w:sz w:val="18"/>
          <w:szCs w:val="18"/>
        </w:rPr>
        <w:t>{%</w:t>
      </w:r>
      <w:r>
        <w:rPr>
          <w:rFonts w:ascii="Consolas" w:hAnsi="Consolas"/>
          <w:color w:val="00B050"/>
          <w:sz w:val="18"/>
          <w:szCs w:val="18"/>
        </w:rPr>
        <w:t>p</w:t>
      </w:r>
      <w:r w:rsidRPr="00B4157E">
        <w:rPr>
          <w:rFonts w:ascii="Consolas" w:hAnsi="Consolas"/>
          <w:color w:val="00B050"/>
          <w:sz w:val="18"/>
          <w:szCs w:val="18"/>
        </w:rPr>
        <w:t xml:space="preserve"> </w:t>
      </w:r>
      <w:proofErr w:type="spellStart"/>
      <w:r w:rsidRPr="00B4157E">
        <w:rPr>
          <w:rFonts w:ascii="Consolas" w:hAnsi="Consolas"/>
          <w:color w:val="00B050"/>
          <w:sz w:val="18"/>
          <w:szCs w:val="18"/>
        </w:rPr>
        <w:t>else</w:t>
      </w:r>
      <w:proofErr w:type="spellEnd"/>
      <w:r w:rsidRPr="00B4157E">
        <w:rPr>
          <w:rFonts w:ascii="Consolas" w:hAnsi="Consolas"/>
          <w:color w:val="00B050"/>
          <w:sz w:val="18"/>
          <w:szCs w:val="18"/>
        </w:rPr>
        <w:t xml:space="preserve"> %}</w:t>
      </w:r>
    </w:p>
    <w:p w14:paraId="5CD8AB71" w14:textId="5FFD2880" w:rsidR="009F00FC" w:rsidRDefault="009F00FC" w:rsidP="009F00FC">
      <w:r>
        <w:t xml:space="preserve">Die Publikation im Anzeiger erfolgt am </w:t>
      </w:r>
      <w:sdt>
        <w:sdtPr>
          <w:id w:val="2052415054"/>
          <w:placeholder>
            <w:docPart w:val="6DAF17F9796142BABF6ADF52E6133435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Pr="009F00FC">
            <w:rPr>
              <w:rFonts w:eastAsiaTheme="minorHAnsi"/>
              <w:shd w:val="clear" w:color="auto" w:fill="FBE4D5" w:themeFill="accent2" w:themeFillTint="33"/>
            </w:rPr>
            <w:t>Datum eingeben</w:t>
          </w:r>
        </w:sdtContent>
      </w:sdt>
      <w:r>
        <w:t xml:space="preserve">. Die Einsprachefrist dauert 10 Arbeitstage und läuft bis zum </w:t>
      </w:r>
      <w:sdt>
        <w:sdtPr>
          <w:id w:val="2038628659"/>
          <w:placeholder>
            <w:docPart w:val="555BC9F329764306A03B0C7324FE182C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Pr="009F00FC">
            <w:rPr>
              <w:rFonts w:eastAsiaTheme="minorHAnsi"/>
              <w:shd w:val="clear" w:color="auto" w:fill="FBE4D5" w:themeFill="accent2" w:themeFillTint="33"/>
            </w:rPr>
            <w:t>Datum eingeben</w:t>
          </w:r>
        </w:sdtContent>
      </w:sdt>
      <w:r>
        <w:t>.</w:t>
      </w:r>
    </w:p>
    <w:p w14:paraId="7F3606D5" w14:textId="77777777" w:rsidR="009F00FC" w:rsidRDefault="009F00FC" w:rsidP="009F00FC">
      <w:r w:rsidRPr="00B4157E">
        <w:rPr>
          <w:rFonts w:ascii="Consolas" w:hAnsi="Consolas"/>
          <w:color w:val="00B050"/>
          <w:sz w:val="18"/>
          <w:szCs w:val="18"/>
        </w:rPr>
        <w:t>{%</w:t>
      </w:r>
      <w:r>
        <w:rPr>
          <w:rFonts w:ascii="Consolas" w:hAnsi="Consolas"/>
          <w:color w:val="00B050"/>
          <w:sz w:val="18"/>
          <w:szCs w:val="18"/>
        </w:rPr>
        <w:t>p</w:t>
      </w:r>
      <w:r w:rsidRPr="00B4157E">
        <w:rPr>
          <w:rFonts w:ascii="Consolas" w:hAnsi="Consolas"/>
          <w:color w:val="00B050"/>
          <w:sz w:val="18"/>
          <w:szCs w:val="18"/>
        </w:rPr>
        <w:t xml:space="preserve"> </w:t>
      </w:r>
      <w:proofErr w:type="spellStart"/>
      <w:r w:rsidRPr="00B4157E">
        <w:rPr>
          <w:rFonts w:ascii="Consolas" w:hAnsi="Consolas"/>
          <w:color w:val="00B050"/>
          <w:sz w:val="18"/>
          <w:szCs w:val="18"/>
        </w:rPr>
        <w:t>endif</w:t>
      </w:r>
      <w:proofErr w:type="spellEnd"/>
      <w:r w:rsidRPr="00B4157E">
        <w:rPr>
          <w:rFonts w:ascii="Consolas" w:hAnsi="Consolas"/>
          <w:color w:val="00B050"/>
          <w:sz w:val="18"/>
          <w:szCs w:val="18"/>
        </w:rPr>
        <w:t xml:space="preserve"> %}</w:t>
      </w:r>
    </w:p>
    <w:p w14:paraId="00DCADAD" w14:textId="77777777" w:rsidR="009F00FC" w:rsidRDefault="009F00FC" w:rsidP="009F00FC">
      <w:pPr>
        <w:rPr>
          <w:rStyle w:val="Fett"/>
        </w:rPr>
      </w:pPr>
    </w:p>
    <w:p w14:paraId="56B11216" w14:textId="2CFF8790" w:rsidR="009F00FC" w:rsidRPr="00B414C2" w:rsidRDefault="009F00FC" w:rsidP="009F00FC">
      <w:pPr>
        <w:rPr>
          <w:rStyle w:val="Fett"/>
        </w:rPr>
      </w:pPr>
      <w:r w:rsidRPr="00B414C2">
        <w:rPr>
          <w:rStyle w:val="Fett"/>
        </w:rPr>
        <w:t>Zum Zeitpunkt der Publikation müssen die Bauprofile erstellt- und bis zur Erteilung der Baubewilligung vorgehalten werden.</w:t>
      </w:r>
    </w:p>
    <w:p w14:paraId="432CB8C5" w14:textId="77777777" w:rsidR="009F00FC" w:rsidRDefault="009F00FC" w:rsidP="009F00FC"/>
    <w:p w14:paraId="620FC7CE" w14:textId="62005E40" w:rsidR="009F00FC" w:rsidRDefault="009F00FC" w:rsidP="009F00FC">
      <w:r>
        <w:t>Auf eine Publikation im Anzeiger kann verzichtet werden; eine Einverständniserklärung der Nachbarn liegt vor.</w:t>
      </w:r>
    </w:p>
    <w:p w14:paraId="4D3086B8" w14:textId="77777777" w:rsidR="009F00FC" w:rsidRDefault="009F00FC" w:rsidP="009F00FC"/>
    <w:p w14:paraId="127126AB" w14:textId="25B934EF" w:rsidR="009F00FC" w:rsidRDefault="009F00FC" w:rsidP="009F00FC">
      <w:r>
        <w:t>Wir bitten Sie, uns die beiliegende Einverständniserklärung SGV ausgefüllt und unterzeichnet zu retournieren.</w:t>
      </w:r>
    </w:p>
    <w:p w14:paraId="19E53921" w14:textId="77777777" w:rsidR="009F00FC" w:rsidRDefault="009F00FC" w:rsidP="009F00FC"/>
    <w:p w14:paraId="09CD53A6" w14:textId="77777777" w:rsidR="009F00FC" w:rsidRPr="00B414C2" w:rsidRDefault="009F00FC" w:rsidP="009F00FC">
      <w:pPr>
        <w:rPr>
          <w:rStyle w:val="Fett"/>
        </w:rPr>
      </w:pPr>
      <w:r w:rsidRPr="00B414C2">
        <w:rPr>
          <w:rStyle w:val="Fett"/>
        </w:rPr>
        <w:t>§ 9 Kantonale Bauverordnung / Entscheid über das Baugesuch</w:t>
      </w:r>
    </w:p>
    <w:p w14:paraId="250EC4AC" w14:textId="77777777" w:rsidR="009F00FC" w:rsidRDefault="009F00FC" w:rsidP="009F00FC">
      <w:r w:rsidRPr="00D46E24">
        <w:rPr>
          <w:vertAlign w:val="superscript"/>
        </w:rPr>
        <w:t>1</w:t>
      </w:r>
      <w:r>
        <w:t xml:space="preserve"> Die Baubehörde hat, sobald bei ihr alle für die Beurteilung notwendigen Unterlagen eingegangen sind, dem Bauherrn ihren Entscheid innert 2 Monaten unter Angaben des Rechtsmittels schriftlich mitzuteilen.</w:t>
      </w:r>
    </w:p>
    <w:p w14:paraId="429BCB42" w14:textId="77777777" w:rsidR="009F00FC" w:rsidRDefault="009F00FC" w:rsidP="009F00FC"/>
    <w:p w14:paraId="6DD17578" w14:textId="77777777" w:rsidR="009F00FC" w:rsidRPr="00B414C2" w:rsidRDefault="009F00FC" w:rsidP="009F00FC">
      <w:pPr>
        <w:rPr>
          <w:rStyle w:val="Fett"/>
        </w:rPr>
      </w:pPr>
      <w:r w:rsidRPr="00B414C2">
        <w:rPr>
          <w:rStyle w:val="Fett"/>
        </w:rPr>
        <w:t>Bauen ohne Vorliegen der Baubewilligung</w:t>
      </w:r>
    </w:p>
    <w:p w14:paraId="17947C46" w14:textId="49647E18" w:rsidR="009F00FC" w:rsidRDefault="009F00FC" w:rsidP="009F00FC">
      <w:r>
        <w:t xml:space="preserve">Wir machen Sie darauf aufmerksam, mit der Ausführung Ihres Bauvorhabens zu warten, bis Sie die abschliessende Baubewilligung (Verfügung) seitens der </w:t>
      </w:r>
      <w:sdt>
        <w:sdtPr>
          <w:id w:val="137928407"/>
          <w:placeholder>
            <w:docPart w:val="E33780D2BADC4CFF963C1B40334A4BB5"/>
          </w:placeholder>
          <w:showingPlcHdr/>
        </w:sdtPr>
        <w:sdtEndPr/>
        <w:sdtContent>
          <w:r w:rsidR="00E26F8E" w:rsidRPr="009F00FC">
            <w:rPr>
              <w:rFonts w:eastAsiaTheme="minorHAnsi"/>
              <w:shd w:val="clear" w:color="auto" w:fill="FBE4D5" w:themeFill="accent2" w:themeFillTint="33"/>
            </w:rPr>
            <w:t>B</w:t>
          </w:r>
          <w:r w:rsidR="00904591">
            <w:rPr>
              <w:rFonts w:eastAsiaTheme="minorHAnsi"/>
              <w:shd w:val="clear" w:color="auto" w:fill="FBE4D5" w:themeFill="accent2" w:themeFillTint="33"/>
            </w:rPr>
            <w:t>eschluss</w:t>
          </w:r>
          <w:r w:rsidR="00E26F8E" w:rsidRPr="009F00FC">
            <w:rPr>
              <w:rFonts w:eastAsiaTheme="minorHAnsi"/>
              <w:shd w:val="clear" w:color="auto" w:fill="FBE4D5" w:themeFill="accent2" w:themeFillTint="33"/>
            </w:rPr>
            <w:t>behörde eingeben</w:t>
          </w:r>
        </w:sdtContent>
      </w:sdt>
      <w:r>
        <w:t xml:space="preserve"> </w:t>
      </w:r>
      <w:r w:rsidRPr="00D21635">
        <w:rPr>
          <w:rStyle w:val="PlatzhalterZchn"/>
        </w:rPr>
        <w:t>{{ LEITBEHOERDE_NAME_KURZ }}</w:t>
      </w:r>
      <w:r>
        <w:t xml:space="preserve"> erhalten haben.</w:t>
      </w:r>
    </w:p>
    <w:p w14:paraId="63F639F0" w14:textId="77777777" w:rsidR="009F00FC" w:rsidRDefault="009F00FC" w:rsidP="009F00FC"/>
    <w:p w14:paraId="367050B0" w14:textId="04F591F9" w:rsidR="009F00FC" w:rsidRDefault="009F00FC" w:rsidP="009F00FC">
      <w:r>
        <w:t xml:space="preserve">Werden die Bauarbeiten ohne Vorliegen der Baubewilligung (Verfügung) in Angriff genommen, können die Arbeiten durch die </w:t>
      </w:r>
      <w:sdt>
        <w:sdtPr>
          <w:id w:val="2042473637"/>
          <w:placeholder>
            <w:docPart w:val="C6AE41A39905449080E64483B94B9A77"/>
          </w:placeholder>
          <w:showingPlcHdr/>
        </w:sdtPr>
        <w:sdtEndPr/>
        <w:sdtContent>
          <w:r w:rsidR="00E26F8E" w:rsidRPr="009F00FC">
            <w:rPr>
              <w:rFonts w:eastAsiaTheme="minorHAnsi"/>
              <w:shd w:val="clear" w:color="auto" w:fill="FBE4D5" w:themeFill="accent2" w:themeFillTint="33"/>
            </w:rPr>
            <w:t>B</w:t>
          </w:r>
          <w:r w:rsidR="00904591">
            <w:rPr>
              <w:rFonts w:eastAsiaTheme="minorHAnsi"/>
              <w:shd w:val="clear" w:color="auto" w:fill="FBE4D5" w:themeFill="accent2" w:themeFillTint="33"/>
            </w:rPr>
            <w:t>eschluss</w:t>
          </w:r>
          <w:r w:rsidR="00E26F8E" w:rsidRPr="009F00FC">
            <w:rPr>
              <w:rFonts w:eastAsiaTheme="minorHAnsi"/>
              <w:shd w:val="clear" w:color="auto" w:fill="FBE4D5" w:themeFill="accent2" w:themeFillTint="33"/>
            </w:rPr>
            <w:t>behörde eingeben</w:t>
          </w:r>
        </w:sdtContent>
      </w:sdt>
      <w:r>
        <w:t xml:space="preserve"> </w:t>
      </w:r>
      <w:r w:rsidRPr="00D21635">
        <w:rPr>
          <w:rStyle w:val="PlatzhalterZchn"/>
        </w:rPr>
        <w:t>{{ LEITBEHOERDE_NAME_KURZ }}</w:t>
      </w:r>
      <w:r>
        <w:t xml:space="preserve"> eingestellt oder ein Rückbau angeordnet werden (Verfügung mit Orientierung an das Bau- und Justizdepartement des Kantons Solothurn).</w:t>
      </w:r>
    </w:p>
    <w:p w14:paraId="0DD43FD0" w14:textId="77777777" w:rsidR="009F00FC" w:rsidRDefault="009F00FC" w:rsidP="009F00FC"/>
    <w:p w14:paraId="22A0DA2B" w14:textId="77777777" w:rsidR="009F00FC" w:rsidRDefault="009F00FC" w:rsidP="009F00FC">
      <w:r>
        <w:lastRenderedPageBreak/>
        <w:t>Für Fragen stehen wir Ihnen gerne zur Verfügung.</w:t>
      </w:r>
    </w:p>
    <w:p w14:paraId="3980DE45" w14:textId="77777777" w:rsidR="009F00FC" w:rsidRDefault="009F00FC" w:rsidP="0069448E"/>
    <w:p w14:paraId="65AB5B63" w14:textId="77777777" w:rsidR="00272517" w:rsidRDefault="00272517" w:rsidP="0069448E"/>
    <w:p w14:paraId="76BAB58C" w14:textId="77777777" w:rsidR="0069448E" w:rsidRDefault="0069448E" w:rsidP="0022036B">
      <w:r>
        <w:t>Freundliche Grüsse</w:t>
      </w:r>
    </w:p>
    <w:p w14:paraId="5FF17DA4" w14:textId="56332D94" w:rsidR="00921793" w:rsidRDefault="00921793" w:rsidP="00921793"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 w:rsidRPr="00A840D2">
        <w:rPr>
          <w:rFonts w:ascii="Consolas" w:hAnsi="Consolas"/>
          <w:color w:val="00B050"/>
          <w:sz w:val="18"/>
          <w:szCs w:val="18"/>
        </w:rPr>
        <w:t>if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ZUSTAENDIG_NAME %}</w:t>
      </w:r>
      <w:r w:rsidRPr="00A840D2">
        <w:rPr>
          <w:rStyle w:val="PlatzhalterZchn"/>
        </w:rPr>
        <w:t>{{ ZUSTAENDIG_NAME }}</w:t>
      </w:r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>
        <w:rPr>
          <w:rFonts w:ascii="Consolas" w:hAnsi="Consolas"/>
          <w:color w:val="00B050"/>
          <w:sz w:val="18"/>
          <w:szCs w:val="18"/>
        </w:rPr>
        <w:t>else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%}</w:t>
      </w:r>
      <w:sdt>
        <w:sdtPr>
          <w:id w:val="-923257001"/>
          <w:placeholder>
            <w:docPart w:val="464B0A5A5B1947B1A8D29A7DF5782E7E"/>
          </w:placeholder>
          <w:showingPlcHdr/>
        </w:sdtPr>
        <w:sdtEndPr/>
        <w:sdtContent>
          <w:r w:rsidRPr="00107891">
            <w:rPr>
              <w:rFonts w:eastAsiaTheme="minorHAnsi"/>
              <w:shd w:val="clear" w:color="auto" w:fill="FBE4D5" w:themeFill="accent2" w:themeFillTint="33"/>
            </w:rPr>
            <w:t>Name</w:t>
          </w:r>
          <w:r>
            <w:rPr>
              <w:rFonts w:eastAsiaTheme="minorHAnsi"/>
              <w:shd w:val="clear" w:color="auto" w:fill="FBE4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BE4D5" w:themeFill="accent2" w:themeFillTint="33"/>
            </w:rPr>
            <w:t xml:space="preserve"> eingeben</w:t>
          </w:r>
        </w:sdtContent>
      </w:sdt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proofErr w:type="spellStart"/>
      <w:r w:rsidRPr="00A840D2">
        <w:rPr>
          <w:rFonts w:ascii="Consolas" w:hAnsi="Consolas"/>
          <w:color w:val="00B050"/>
          <w:sz w:val="18"/>
          <w:szCs w:val="18"/>
        </w:rPr>
        <w:t>endif</w:t>
      </w:r>
      <w:proofErr w:type="spellEnd"/>
      <w:r w:rsidRPr="00A840D2">
        <w:rPr>
          <w:rFonts w:ascii="Consolas" w:hAnsi="Consolas"/>
          <w:color w:val="00B050"/>
          <w:sz w:val="18"/>
          <w:szCs w:val="18"/>
        </w:rPr>
        <w:t xml:space="preserve"> %}</w:t>
      </w:r>
    </w:p>
    <w:p w14:paraId="77581429" w14:textId="77777777" w:rsidR="00762FF8" w:rsidRDefault="00762FF8" w:rsidP="0022036B"/>
    <w:p w14:paraId="6DD5E4AE" w14:textId="77777777" w:rsidR="005C565F" w:rsidRPr="00967F68" w:rsidRDefault="005C565F" w:rsidP="005C565F"/>
    <w:p w14:paraId="41B2CB04" w14:textId="2E47D3C4" w:rsidR="005C565F" w:rsidRDefault="005C565F" w:rsidP="005C565F">
      <w:pPr>
        <w:rPr>
          <w:rStyle w:val="Fett"/>
        </w:rPr>
      </w:pPr>
      <w:r w:rsidRPr="00967F68">
        <w:rPr>
          <w:rStyle w:val="Fett"/>
        </w:rPr>
        <w:t>Kopie</w:t>
      </w:r>
      <w:r w:rsidR="00DE3D28">
        <w:rPr>
          <w:rStyle w:val="Fett"/>
        </w:rPr>
        <w:t>n</w:t>
      </w:r>
    </w:p>
    <w:p w14:paraId="03233033" w14:textId="2E194A9E" w:rsidR="005C565F" w:rsidRDefault="005C565F" w:rsidP="005C565F">
      <w:pPr>
        <w:pStyle w:val="Auflistung"/>
      </w:pPr>
    </w:p>
    <w:p w14:paraId="0D9896DB" w14:textId="77777777" w:rsidR="00DE3D28" w:rsidRDefault="00DE3D28" w:rsidP="005C565F">
      <w:pPr>
        <w:pStyle w:val="Auflistung"/>
      </w:pPr>
    </w:p>
    <w:p w14:paraId="6AEDBCAC" w14:textId="77777777" w:rsidR="005C565F" w:rsidRDefault="005C565F" w:rsidP="005C565F"/>
    <w:p w14:paraId="57B9A9CE" w14:textId="77777777" w:rsidR="005C565F" w:rsidRDefault="005C565F" w:rsidP="005C565F"/>
    <w:p w14:paraId="478FFCDC" w14:textId="33763418" w:rsidR="005C565F" w:rsidRDefault="005C565F" w:rsidP="005C565F">
      <w:pPr>
        <w:rPr>
          <w:rStyle w:val="Fett"/>
        </w:rPr>
      </w:pPr>
      <w:r>
        <w:rPr>
          <w:rStyle w:val="Fett"/>
        </w:rPr>
        <w:t>Beilagen</w:t>
      </w:r>
    </w:p>
    <w:p w14:paraId="79E46793" w14:textId="4233D36F" w:rsidR="005C565F" w:rsidRDefault="005C565F" w:rsidP="005C565F">
      <w:pPr>
        <w:pStyle w:val="Auflistung"/>
      </w:pPr>
    </w:p>
    <w:p w14:paraId="57DAE311" w14:textId="77777777" w:rsidR="00DE3D28" w:rsidRDefault="00DE3D28" w:rsidP="005C565F">
      <w:pPr>
        <w:pStyle w:val="Auflistung"/>
      </w:pPr>
    </w:p>
    <w:sectPr w:rsidR="00DE3D28" w:rsidSect="005726F2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851" w:right="1134" w:bottom="1021" w:left="1418" w:header="284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91E54" w14:textId="77777777" w:rsidR="004B4A79" w:rsidRDefault="004B4A79">
      <w:r>
        <w:separator/>
      </w:r>
    </w:p>
  </w:endnote>
  <w:endnote w:type="continuationSeparator" w:id="0">
    <w:p w14:paraId="22D284FC" w14:textId="77777777" w:rsidR="004B4A79" w:rsidRDefault="004B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1ABA" w14:textId="445AD157" w:rsidR="00775E51" w:rsidRPr="00737072" w:rsidRDefault="00ED49FB" w:rsidP="00523A70">
    <w:pPr>
      <w:tabs>
        <w:tab w:val="right" w:pos="9355"/>
      </w:tabs>
      <w:spacing w:before="240"/>
      <w:rPr>
        <w:rStyle w:val="PlatzhalterZchn"/>
        <w:sz w:val="16"/>
        <w:szCs w:val="16"/>
      </w:rPr>
    </w:pPr>
    <w:r w:rsidRPr="00737072">
      <w:rPr>
        <w:rStyle w:val="PlatzhalterZchn"/>
        <w:sz w:val="16"/>
        <w:szCs w:val="16"/>
      </w:rPr>
      <w:t>{{ LEITBEHOERDE_NAME }}</w:t>
    </w:r>
    <w:r w:rsidRPr="00737072">
      <w:rPr>
        <w:sz w:val="16"/>
        <w:szCs w:val="16"/>
      </w:rPr>
      <w:t xml:space="preserve"> | </w:t>
    </w:r>
    <w:sdt>
      <w:sdtPr>
        <w:rPr>
          <w:sz w:val="16"/>
          <w:szCs w:val="16"/>
        </w:rPr>
        <w:id w:val="-548303109"/>
        <w:placeholder>
          <w:docPart w:val="F881FAFA89AA4A4CB8F18BBB0DA76F55"/>
        </w:placeholder>
        <w:showingPlcHdr/>
      </w:sdtPr>
      <w:sdtEndPr/>
      <w:sdtContent>
        <w:r w:rsidR="00880AE9" w:rsidRPr="00737072">
          <w:rPr>
            <w:rStyle w:val="Platzhaltertext"/>
            <w:rFonts w:eastAsiaTheme="minorHAnsi"/>
            <w:color w:val="auto"/>
            <w:sz w:val="16"/>
            <w:szCs w:val="16"/>
            <w:shd w:val="clear" w:color="auto" w:fill="FBE4D5" w:themeFill="accent2" w:themeFillTint="33"/>
          </w:rPr>
          <w:t>Baubehörde eingeben</w:t>
        </w:r>
      </w:sdtContent>
    </w:sdt>
    <w:r w:rsidR="00880AE9" w:rsidRPr="00737072">
      <w:rPr>
        <w:sz w:val="16"/>
        <w:szCs w:val="16"/>
      </w:rPr>
      <w:t xml:space="preserve"> </w:t>
    </w:r>
    <w:r w:rsidRPr="00737072">
      <w:rPr>
        <w:sz w:val="16"/>
        <w:szCs w:val="16"/>
      </w:rPr>
      <w:t xml:space="preserve">| </w:t>
    </w:r>
    <w:r w:rsidRPr="00737072">
      <w:rPr>
        <w:rStyle w:val="PlatzhalterZchn"/>
        <w:sz w:val="16"/>
        <w:szCs w:val="16"/>
      </w:rPr>
      <w:t>{{ LEITBEHOERDE_ADRESSE_1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LEITBEHOERDE_ADRESSE_2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LEITBEHOERDE_TELEFON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LEITBEHOERDE_EMAIL }}</w:t>
    </w:r>
  </w:p>
  <w:p w14:paraId="7425EBB6" w14:textId="70EEFA13" w:rsidR="00775E51" w:rsidRPr="00303226" w:rsidRDefault="00303226" w:rsidP="00342C6E">
    <w:pPr>
      <w:tabs>
        <w:tab w:val="right" w:pos="9355"/>
      </w:tabs>
      <w:spacing w:before="120"/>
      <w:rPr>
        <w:sz w:val="16"/>
      </w:rPr>
    </w:pPr>
    <w:r>
      <w:rPr>
        <w:sz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2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68B3F" w14:textId="77777777" w:rsidR="00ED49FB" w:rsidRPr="00ED49FB" w:rsidRDefault="00ED49FB" w:rsidP="00ED49FB">
    <w:pPr>
      <w:tabs>
        <w:tab w:val="right" w:pos="9355"/>
      </w:tabs>
      <w:spacing w:before="240"/>
      <w:rPr>
        <w:sz w:val="16"/>
        <w:szCs w:val="16"/>
      </w:rPr>
    </w:pPr>
    <w:r w:rsidRPr="00ED49FB">
      <w:rPr>
        <w:rStyle w:val="PlatzhalterZchn"/>
        <w:sz w:val="16"/>
        <w:szCs w:val="16"/>
      </w:rPr>
      <w:t>{{ LEITBEHOERDE_NAME }}</w:t>
    </w:r>
    <w:r w:rsidRPr="00ED49FB">
      <w:rPr>
        <w:sz w:val="16"/>
        <w:szCs w:val="16"/>
      </w:rPr>
      <w:t xml:space="preserve"> | Direktion Bau | </w:t>
    </w:r>
    <w:r w:rsidRPr="00ED49FB">
      <w:rPr>
        <w:rStyle w:val="PlatzhalterZchn"/>
        <w:sz w:val="16"/>
        <w:szCs w:val="16"/>
      </w:rPr>
      <w:t>{{ LEITBEHOERDE_ADRESSE_1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LEITBEHOERDE_ADRESSE_2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LEITBEHOERDE_TELEFON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LEITBEHOERDE_EMAIL }}</w:t>
    </w:r>
  </w:p>
  <w:p w14:paraId="4263FE35" w14:textId="30DA0ECD" w:rsidR="00ED5BB6" w:rsidRPr="00DF0159" w:rsidRDefault="00DF0159" w:rsidP="00830E99">
    <w:pPr>
      <w:tabs>
        <w:tab w:val="right" w:pos="9355"/>
      </w:tabs>
      <w:spacing w:before="120"/>
      <w:rPr>
        <w:sz w:val="16"/>
      </w:rPr>
    </w:pPr>
    <w:r w:rsidRPr="00ED49FB">
      <w:rPr>
        <w:sz w:val="16"/>
        <w:szCs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7</w:t>
    </w:r>
    <w:r w:rsidRPr="00CC1A1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B556" w14:textId="77777777" w:rsidR="004B4A79" w:rsidRDefault="004B4A79">
      <w:r>
        <w:separator/>
      </w:r>
    </w:p>
  </w:footnote>
  <w:footnote w:type="continuationSeparator" w:id="0">
    <w:p w14:paraId="345AE4AC" w14:textId="77777777" w:rsidR="004B4A79" w:rsidRDefault="004B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CCA53" w14:textId="3872546C" w:rsidR="0077486D" w:rsidRPr="00D94429" w:rsidRDefault="00BC6444" w:rsidP="00D94429">
    <w:pPr>
      <w:pStyle w:val="Platzhalter"/>
      <w:spacing w:before="360" w:after="120"/>
      <w:jc w:val="right"/>
    </w:pPr>
    <w:r w:rsidRPr="00456755">
      <w:t>{{ "GEMEINDE_WAPPEN" |</w:t>
    </w:r>
    <w:proofErr w:type="spellStart"/>
    <w:r w:rsidRPr="00456755">
      <w:t>image</w:t>
    </w:r>
    <w:proofErr w:type="spellEnd"/>
    <w:r w:rsidRPr="00456755">
      <w:t>(None, 7) }}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EC8E" w14:textId="74EBD83D" w:rsidR="00FF1C3C" w:rsidRPr="00FF1C3C" w:rsidRDefault="00DF3DC0" w:rsidP="00FF1C3C">
    <w:pPr>
      <w:pStyle w:val="Platzhalter"/>
      <w:spacing w:before="360" w:after="120"/>
      <w:jc w:val="right"/>
    </w:pPr>
    <w:r w:rsidRPr="00F911F3">
      <w:t>{{ "GEMEINDE_WAPPEN" |</w:t>
    </w:r>
    <w:proofErr w:type="spellStart"/>
    <w:r w:rsidRPr="00F911F3">
      <w:t>image</w:t>
    </w:r>
    <w:proofErr w:type="spellEnd"/>
    <w:r w:rsidRPr="00F911F3">
      <w:t xml:space="preserve">(None, </w:t>
    </w:r>
    <w:r w:rsidR="008D597D">
      <w:t>7</w:t>
    </w:r>
    <w:r w:rsidRPr="00F911F3">
      <w:t>)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5E45"/>
    <w:multiLevelType w:val="multilevel"/>
    <w:tmpl w:val="8B3CE3DA"/>
    <w:lvl w:ilvl="0">
      <w:start w:val="1"/>
      <w:numFmt w:val="decimal"/>
      <w:pStyle w:val="Absatz1Ebene"/>
      <w:lvlText w:val="%1."/>
      <w:lvlJc w:val="left"/>
      <w:pPr>
        <w:ind w:left="360" w:hanging="360"/>
      </w:pPr>
    </w:lvl>
    <w:lvl w:ilvl="1">
      <w:start w:val="1"/>
      <w:numFmt w:val="decimal"/>
      <w:pStyle w:val="Absatz2Eben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3E035E"/>
    <w:multiLevelType w:val="multilevel"/>
    <w:tmpl w:val="B6CC5356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934C76"/>
    <w:multiLevelType w:val="hybridMultilevel"/>
    <w:tmpl w:val="F5E4F0E0"/>
    <w:lvl w:ilvl="0" w:tplc="B704868C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69C1"/>
    <w:multiLevelType w:val="multilevel"/>
    <w:tmpl w:val="DF7E78DE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6B4EFD"/>
    <w:multiLevelType w:val="multilevel"/>
    <w:tmpl w:val="671636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DB1B12"/>
    <w:multiLevelType w:val="hybridMultilevel"/>
    <w:tmpl w:val="92F07B90"/>
    <w:lvl w:ilvl="0" w:tplc="AD7C1E62">
      <w:start w:val="1"/>
      <w:numFmt w:val="bullet"/>
      <w:pStyle w:val="Auflist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9A7780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0150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E656DF"/>
    <w:multiLevelType w:val="multilevel"/>
    <w:tmpl w:val="DD00EB2E"/>
    <w:lvl w:ilvl="0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76208F"/>
    <w:multiLevelType w:val="hybridMultilevel"/>
    <w:tmpl w:val="99BC6F3A"/>
    <w:lvl w:ilvl="0" w:tplc="2A8E1646">
      <w:start w:val="1"/>
      <w:numFmt w:val="decimal"/>
      <w:pStyle w:val="Listenabsatz"/>
      <w:lvlText w:val="1.%1"/>
      <w:lvlJc w:val="left"/>
      <w:pPr>
        <w:ind w:left="726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6" w:hanging="360"/>
      </w:pPr>
    </w:lvl>
    <w:lvl w:ilvl="2" w:tplc="0807001B" w:tentative="1">
      <w:start w:val="1"/>
      <w:numFmt w:val="lowerRoman"/>
      <w:lvlText w:val="%3."/>
      <w:lvlJc w:val="right"/>
      <w:pPr>
        <w:ind w:left="2166" w:hanging="180"/>
      </w:pPr>
    </w:lvl>
    <w:lvl w:ilvl="3" w:tplc="0807000F" w:tentative="1">
      <w:start w:val="1"/>
      <w:numFmt w:val="decimal"/>
      <w:lvlText w:val="%4."/>
      <w:lvlJc w:val="left"/>
      <w:pPr>
        <w:ind w:left="2886" w:hanging="360"/>
      </w:pPr>
    </w:lvl>
    <w:lvl w:ilvl="4" w:tplc="08070019" w:tentative="1">
      <w:start w:val="1"/>
      <w:numFmt w:val="lowerLetter"/>
      <w:lvlText w:val="%5."/>
      <w:lvlJc w:val="left"/>
      <w:pPr>
        <w:ind w:left="3606" w:hanging="360"/>
      </w:pPr>
    </w:lvl>
    <w:lvl w:ilvl="5" w:tplc="0807001B" w:tentative="1">
      <w:start w:val="1"/>
      <w:numFmt w:val="lowerRoman"/>
      <w:lvlText w:val="%6."/>
      <w:lvlJc w:val="right"/>
      <w:pPr>
        <w:ind w:left="4326" w:hanging="180"/>
      </w:pPr>
    </w:lvl>
    <w:lvl w:ilvl="6" w:tplc="0807000F" w:tentative="1">
      <w:start w:val="1"/>
      <w:numFmt w:val="decimal"/>
      <w:lvlText w:val="%7."/>
      <w:lvlJc w:val="left"/>
      <w:pPr>
        <w:ind w:left="5046" w:hanging="360"/>
      </w:pPr>
    </w:lvl>
    <w:lvl w:ilvl="7" w:tplc="08070019" w:tentative="1">
      <w:start w:val="1"/>
      <w:numFmt w:val="lowerLetter"/>
      <w:lvlText w:val="%8."/>
      <w:lvlJc w:val="left"/>
      <w:pPr>
        <w:ind w:left="5766" w:hanging="360"/>
      </w:pPr>
    </w:lvl>
    <w:lvl w:ilvl="8" w:tplc="0807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 w15:restartNumberingAfterBreak="0">
    <w:nsid w:val="28772270"/>
    <w:multiLevelType w:val="multilevel"/>
    <w:tmpl w:val="C2F24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253D36"/>
    <w:multiLevelType w:val="multilevel"/>
    <w:tmpl w:val="0DD62B18"/>
    <w:lvl w:ilvl="0">
      <w:start w:val="1"/>
      <w:numFmt w:val="upperRoman"/>
      <w:pStyle w:val="berschrift1Rmisch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90A2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B0486E"/>
    <w:multiLevelType w:val="multilevel"/>
    <w:tmpl w:val="C5E469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3C2029"/>
    <w:multiLevelType w:val="hybridMultilevel"/>
    <w:tmpl w:val="DF00A6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6075A"/>
    <w:multiLevelType w:val="hybridMultilevel"/>
    <w:tmpl w:val="771032B8"/>
    <w:lvl w:ilvl="0" w:tplc="CB6C8694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7200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AD0862"/>
    <w:multiLevelType w:val="multilevel"/>
    <w:tmpl w:val="82403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E159B7"/>
    <w:multiLevelType w:val="multilevel"/>
    <w:tmpl w:val="FDDEC4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erierungHierarchi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335255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FA2618"/>
    <w:multiLevelType w:val="hybridMultilevel"/>
    <w:tmpl w:val="3DEE400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637E6"/>
    <w:multiLevelType w:val="hybridMultilevel"/>
    <w:tmpl w:val="3D2E6CC6"/>
    <w:lvl w:ilvl="0" w:tplc="739A77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B58C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B2293E"/>
    <w:multiLevelType w:val="hybridMultilevel"/>
    <w:tmpl w:val="2BFCB0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047584">
    <w:abstractNumId w:val="5"/>
  </w:num>
  <w:num w:numId="2" w16cid:durableId="1397971385">
    <w:abstractNumId w:val="17"/>
  </w:num>
  <w:num w:numId="3" w16cid:durableId="1950891936">
    <w:abstractNumId w:val="8"/>
  </w:num>
  <w:num w:numId="4" w16cid:durableId="1493334073">
    <w:abstractNumId w:val="0"/>
  </w:num>
  <w:num w:numId="5" w16cid:durableId="179313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6633956">
    <w:abstractNumId w:val="14"/>
  </w:num>
  <w:num w:numId="7" w16cid:durableId="368189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77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234303">
    <w:abstractNumId w:val="2"/>
  </w:num>
  <w:num w:numId="10" w16cid:durableId="1994410435">
    <w:abstractNumId w:val="4"/>
  </w:num>
  <w:num w:numId="11" w16cid:durableId="2127962196">
    <w:abstractNumId w:val="10"/>
  </w:num>
  <w:num w:numId="12" w16cid:durableId="851265025">
    <w:abstractNumId w:val="18"/>
  </w:num>
  <w:num w:numId="13" w16cid:durableId="846872897">
    <w:abstractNumId w:val="11"/>
  </w:num>
  <w:num w:numId="14" w16cid:durableId="477112409">
    <w:abstractNumId w:val="9"/>
  </w:num>
  <w:num w:numId="15" w16cid:durableId="142940019">
    <w:abstractNumId w:val="16"/>
  </w:num>
  <w:num w:numId="16" w16cid:durableId="2103405579">
    <w:abstractNumId w:val="12"/>
  </w:num>
  <w:num w:numId="17" w16cid:durableId="1679426369">
    <w:abstractNumId w:val="1"/>
  </w:num>
  <w:num w:numId="18" w16cid:durableId="118300300">
    <w:abstractNumId w:val="3"/>
  </w:num>
  <w:num w:numId="19" w16cid:durableId="1992831777">
    <w:abstractNumId w:val="7"/>
  </w:num>
  <w:num w:numId="20" w16cid:durableId="218176746">
    <w:abstractNumId w:val="21"/>
  </w:num>
  <w:num w:numId="21" w16cid:durableId="1186402856">
    <w:abstractNumId w:val="15"/>
  </w:num>
  <w:num w:numId="22" w16cid:durableId="1560482263">
    <w:abstractNumId w:val="6"/>
  </w:num>
  <w:num w:numId="23" w16cid:durableId="192697275">
    <w:abstractNumId w:val="19"/>
  </w:num>
  <w:num w:numId="24" w16cid:durableId="676887664">
    <w:abstractNumId w:val="13"/>
  </w:num>
  <w:num w:numId="25" w16cid:durableId="682901778">
    <w:abstractNumId w:val="22"/>
  </w:num>
  <w:num w:numId="26" w16cid:durableId="815413210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formsDesign/>
  <w:defaultTabStop w:val="709"/>
  <w:hyphenationZone w:val="425"/>
  <w:characterSpacingControl w:val="doNotCompress"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49"/>
    <w:rsid w:val="00001A05"/>
    <w:rsid w:val="000063D2"/>
    <w:rsid w:val="00006CBF"/>
    <w:rsid w:val="000077B0"/>
    <w:rsid w:val="000220AB"/>
    <w:rsid w:val="00022A08"/>
    <w:rsid w:val="00026A36"/>
    <w:rsid w:val="00031391"/>
    <w:rsid w:val="00031573"/>
    <w:rsid w:val="00031EC9"/>
    <w:rsid w:val="0003410B"/>
    <w:rsid w:val="000341C0"/>
    <w:rsid w:val="0003485E"/>
    <w:rsid w:val="00034CBF"/>
    <w:rsid w:val="00036592"/>
    <w:rsid w:val="00036F24"/>
    <w:rsid w:val="000405D1"/>
    <w:rsid w:val="00041AF4"/>
    <w:rsid w:val="000444E2"/>
    <w:rsid w:val="00044F3E"/>
    <w:rsid w:val="00050CA5"/>
    <w:rsid w:val="00052E6C"/>
    <w:rsid w:val="00054141"/>
    <w:rsid w:val="000564CE"/>
    <w:rsid w:val="00061677"/>
    <w:rsid w:val="00062130"/>
    <w:rsid w:val="00063F87"/>
    <w:rsid w:val="0006771A"/>
    <w:rsid w:val="00070B5F"/>
    <w:rsid w:val="00074E58"/>
    <w:rsid w:val="000753FC"/>
    <w:rsid w:val="000771A1"/>
    <w:rsid w:val="00082844"/>
    <w:rsid w:val="00084282"/>
    <w:rsid w:val="000913AF"/>
    <w:rsid w:val="000940F5"/>
    <w:rsid w:val="000962C6"/>
    <w:rsid w:val="00097B58"/>
    <w:rsid w:val="000A4298"/>
    <w:rsid w:val="000A73A3"/>
    <w:rsid w:val="000B04CB"/>
    <w:rsid w:val="000B179C"/>
    <w:rsid w:val="000B2380"/>
    <w:rsid w:val="000B79A8"/>
    <w:rsid w:val="000B7B92"/>
    <w:rsid w:val="000C4899"/>
    <w:rsid w:val="000D6E48"/>
    <w:rsid w:val="000E1A07"/>
    <w:rsid w:val="000E40B8"/>
    <w:rsid w:val="000E4B0C"/>
    <w:rsid w:val="000E7B85"/>
    <w:rsid w:val="000F66AD"/>
    <w:rsid w:val="000F7B9E"/>
    <w:rsid w:val="001059BC"/>
    <w:rsid w:val="00107E91"/>
    <w:rsid w:val="00110A69"/>
    <w:rsid w:val="00113DD5"/>
    <w:rsid w:val="0011492E"/>
    <w:rsid w:val="00120152"/>
    <w:rsid w:val="00123F60"/>
    <w:rsid w:val="001273ED"/>
    <w:rsid w:val="00131A01"/>
    <w:rsid w:val="00134954"/>
    <w:rsid w:val="00134967"/>
    <w:rsid w:val="001365C6"/>
    <w:rsid w:val="001439E0"/>
    <w:rsid w:val="00143F70"/>
    <w:rsid w:val="00145473"/>
    <w:rsid w:val="001459AC"/>
    <w:rsid w:val="00146DDD"/>
    <w:rsid w:val="001523F0"/>
    <w:rsid w:val="0015334B"/>
    <w:rsid w:val="00155D8A"/>
    <w:rsid w:val="0015665D"/>
    <w:rsid w:val="00156E99"/>
    <w:rsid w:val="00160E8D"/>
    <w:rsid w:val="00160FF4"/>
    <w:rsid w:val="00172A9E"/>
    <w:rsid w:val="001735E0"/>
    <w:rsid w:val="00174976"/>
    <w:rsid w:val="001753F3"/>
    <w:rsid w:val="00175814"/>
    <w:rsid w:val="00176A1D"/>
    <w:rsid w:val="001801E9"/>
    <w:rsid w:val="00180FCC"/>
    <w:rsid w:val="0018353B"/>
    <w:rsid w:val="00184EAD"/>
    <w:rsid w:val="00187E01"/>
    <w:rsid w:val="0019226C"/>
    <w:rsid w:val="0019450E"/>
    <w:rsid w:val="00195E1E"/>
    <w:rsid w:val="001A36A9"/>
    <w:rsid w:val="001A4236"/>
    <w:rsid w:val="001B0780"/>
    <w:rsid w:val="001B4187"/>
    <w:rsid w:val="001B5FCF"/>
    <w:rsid w:val="001B6F0E"/>
    <w:rsid w:val="001B714D"/>
    <w:rsid w:val="001C481C"/>
    <w:rsid w:val="001C572A"/>
    <w:rsid w:val="001D0693"/>
    <w:rsid w:val="001D11AB"/>
    <w:rsid w:val="001D14E0"/>
    <w:rsid w:val="001D25E1"/>
    <w:rsid w:val="001E2B7A"/>
    <w:rsid w:val="001E40CE"/>
    <w:rsid w:val="001E45BE"/>
    <w:rsid w:val="001E642C"/>
    <w:rsid w:val="001E6C4F"/>
    <w:rsid w:val="001E6D58"/>
    <w:rsid w:val="001F29FD"/>
    <w:rsid w:val="001F5519"/>
    <w:rsid w:val="002038C9"/>
    <w:rsid w:val="002068E5"/>
    <w:rsid w:val="002078CF"/>
    <w:rsid w:val="002078E7"/>
    <w:rsid w:val="0022036B"/>
    <w:rsid w:val="00222CE1"/>
    <w:rsid w:val="00227281"/>
    <w:rsid w:val="0022777D"/>
    <w:rsid w:val="00233A10"/>
    <w:rsid w:val="00234149"/>
    <w:rsid w:val="00234AFA"/>
    <w:rsid w:val="00234F01"/>
    <w:rsid w:val="00243237"/>
    <w:rsid w:val="00244504"/>
    <w:rsid w:val="0024656B"/>
    <w:rsid w:val="0024735A"/>
    <w:rsid w:val="002478BC"/>
    <w:rsid w:val="00250C71"/>
    <w:rsid w:val="00251D38"/>
    <w:rsid w:val="00252AD8"/>
    <w:rsid w:val="002532D2"/>
    <w:rsid w:val="00261313"/>
    <w:rsid w:val="002613BC"/>
    <w:rsid w:val="002676E5"/>
    <w:rsid w:val="0027075E"/>
    <w:rsid w:val="00272517"/>
    <w:rsid w:val="002761F6"/>
    <w:rsid w:val="00280404"/>
    <w:rsid w:val="00282E70"/>
    <w:rsid w:val="0028359E"/>
    <w:rsid w:val="00283D5B"/>
    <w:rsid w:val="00284C53"/>
    <w:rsid w:val="002860EF"/>
    <w:rsid w:val="002924F2"/>
    <w:rsid w:val="002A38DD"/>
    <w:rsid w:val="002A52F8"/>
    <w:rsid w:val="002B2800"/>
    <w:rsid w:val="002B56C8"/>
    <w:rsid w:val="002C3F15"/>
    <w:rsid w:val="002C43CC"/>
    <w:rsid w:val="002C537C"/>
    <w:rsid w:val="002C561C"/>
    <w:rsid w:val="002C6732"/>
    <w:rsid w:val="002C7217"/>
    <w:rsid w:val="002D2039"/>
    <w:rsid w:val="002D7C97"/>
    <w:rsid w:val="002E1D38"/>
    <w:rsid w:val="002E5930"/>
    <w:rsid w:val="002E6ADC"/>
    <w:rsid w:val="002E7B7C"/>
    <w:rsid w:val="002F0A65"/>
    <w:rsid w:val="002F3128"/>
    <w:rsid w:val="002F6A18"/>
    <w:rsid w:val="002F7347"/>
    <w:rsid w:val="002F79AA"/>
    <w:rsid w:val="002F7C00"/>
    <w:rsid w:val="0030240B"/>
    <w:rsid w:val="00302618"/>
    <w:rsid w:val="00303226"/>
    <w:rsid w:val="00304CEF"/>
    <w:rsid w:val="00305111"/>
    <w:rsid w:val="00306816"/>
    <w:rsid w:val="0030760D"/>
    <w:rsid w:val="00307912"/>
    <w:rsid w:val="003105BB"/>
    <w:rsid w:val="00314074"/>
    <w:rsid w:val="00315D7B"/>
    <w:rsid w:val="00317939"/>
    <w:rsid w:val="003220A7"/>
    <w:rsid w:val="003223D9"/>
    <w:rsid w:val="00322CBF"/>
    <w:rsid w:val="0032495C"/>
    <w:rsid w:val="003250AD"/>
    <w:rsid w:val="0032542A"/>
    <w:rsid w:val="0032559C"/>
    <w:rsid w:val="00326126"/>
    <w:rsid w:val="00326D38"/>
    <w:rsid w:val="003301FF"/>
    <w:rsid w:val="003313DA"/>
    <w:rsid w:val="00331500"/>
    <w:rsid w:val="0033263B"/>
    <w:rsid w:val="003333CF"/>
    <w:rsid w:val="00334324"/>
    <w:rsid w:val="003363CC"/>
    <w:rsid w:val="0033650F"/>
    <w:rsid w:val="00337EF2"/>
    <w:rsid w:val="00340EB6"/>
    <w:rsid w:val="003418C3"/>
    <w:rsid w:val="00342321"/>
    <w:rsid w:val="00342C6E"/>
    <w:rsid w:val="00346920"/>
    <w:rsid w:val="003509BF"/>
    <w:rsid w:val="00366A66"/>
    <w:rsid w:val="003675F5"/>
    <w:rsid w:val="003676D0"/>
    <w:rsid w:val="00371196"/>
    <w:rsid w:val="00372A06"/>
    <w:rsid w:val="0037374D"/>
    <w:rsid w:val="00377FDA"/>
    <w:rsid w:val="00381521"/>
    <w:rsid w:val="003855D4"/>
    <w:rsid w:val="0038797E"/>
    <w:rsid w:val="00390970"/>
    <w:rsid w:val="00390DBD"/>
    <w:rsid w:val="003910D7"/>
    <w:rsid w:val="00393C6C"/>
    <w:rsid w:val="00394899"/>
    <w:rsid w:val="00394D65"/>
    <w:rsid w:val="003960AF"/>
    <w:rsid w:val="003960FC"/>
    <w:rsid w:val="003A37D7"/>
    <w:rsid w:val="003A4557"/>
    <w:rsid w:val="003A761A"/>
    <w:rsid w:val="003B2ABC"/>
    <w:rsid w:val="003B3881"/>
    <w:rsid w:val="003B64AF"/>
    <w:rsid w:val="003C04E9"/>
    <w:rsid w:val="003C0CB7"/>
    <w:rsid w:val="003C1AC0"/>
    <w:rsid w:val="003C2E42"/>
    <w:rsid w:val="003C39AC"/>
    <w:rsid w:val="003C443C"/>
    <w:rsid w:val="003E2245"/>
    <w:rsid w:val="003E4617"/>
    <w:rsid w:val="003E6EE6"/>
    <w:rsid w:val="003F1152"/>
    <w:rsid w:val="003F529D"/>
    <w:rsid w:val="003F6023"/>
    <w:rsid w:val="00400DA9"/>
    <w:rsid w:val="00401BFD"/>
    <w:rsid w:val="00403406"/>
    <w:rsid w:val="0040547D"/>
    <w:rsid w:val="004061A9"/>
    <w:rsid w:val="004061FC"/>
    <w:rsid w:val="00407581"/>
    <w:rsid w:val="00412296"/>
    <w:rsid w:val="00416286"/>
    <w:rsid w:val="004165BB"/>
    <w:rsid w:val="00416A76"/>
    <w:rsid w:val="00417A10"/>
    <w:rsid w:val="0042221B"/>
    <w:rsid w:val="0042385E"/>
    <w:rsid w:val="00432501"/>
    <w:rsid w:val="00440245"/>
    <w:rsid w:val="004403AA"/>
    <w:rsid w:val="00444195"/>
    <w:rsid w:val="004444AA"/>
    <w:rsid w:val="004465E9"/>
    <w:rsid w:val="004546D0"/>
    <w:rsid w:val="004564F7"/>
    <w:rsid w:val="00456755"/>
    <w:rsid w:val="0045739F"/>
    <w:rsid w:val="00465FB6"/>
    <w:rsid w:val="0047146C"/>
    <w:rsid w:val="004743D9"/>
    <w:rsid w:val="00474D2A"/>
    <w:rsid w:val="0047753D"/>
    <w:rsid w:val="00481271"/>
    <w:rsid w:val="004826AB"/>
    <w:rsid w:val="00482A4D"/>
    <w:rsid w:val="00490026"/>
    <w:rsid w:val="00490506"/>
    <w:rsid w:val="00491513"/>
    <w:rsid w:val="00491998"/>
    <w:rsid w:val="004926CF"/>
    <w:rsid w:val="004A462D"/>
    <w:rsid w:val="004A71D8"/>
    <w:rsid w:val="004A7A21"/>
    <w:rsid w:val="004A7FA8"/>
    <w:rsid w:val="004B00C4"/>
    <w:rsid w:val="004B4377"/>
    <w:rsid w:val="004B4A79"/>
    <w:rsid w:val="004B6200"/>
    <w:rsid w:val="004B794D"/>
    <w:rsid w:val="004C2E23"/>
    <w:rsid w:val="004C4356"/>
    <w:rsid w:val="004C5A2E"/>
    <w:rsid w:val="004C5FF9"/>
    <w:rsid w:val="004C6941"/>
    <w:rsid w:val="004C6F15"/>
    <w:rsid w:val="004D02CE"/>
    <w:rsid w:val="004D2924"/>
    <w:rsid w:val="004E090D"/>
    <w:rsid w:val="004E094C"/>
    <w:rsid w:val="004E0F0D"/>
    <w:rsid w:val="004E11AC"/>
    <w:rsid w:val="004E342E"/>
    <w:rsid w:val="004E404D"/>
    <w:rsid w:val="004E7BFA"/>
    <w:rsid w:val="004F0BA0"/>
    <w:rsid w:val="004F0DF8"/>
    <w:rsid w:val="004F2616"/>
    <w:rsid w:val="004F2AC9"/>
    <w:rsid w:val="004F535B"/>
    <w:rsid w:val="004F733F"/>
    <w:rsid w:val="005006DB"/>
    <w:rsid w:val="00500F83"/>
    <w:rsid w:val="00510E0C"/>
    <w:rsid w:val="0051256D"/>
    <w:rsid w:val="00516386"/>
    <w:rsid w:val="00516C11"/>
    <w:rsid w:val="005170B7"/>
    <w:rsid w:val="00523A70"/>
    <w:rsid w:val="0053047B"/>
    <w:rsid w:val="005369D6"/>
    <w:rsid w:val="00537ADC"/>
    <w:rsid w:val="00544D07"/>
    <w:rsid w:val="005457C6"/>
    <w:rsid w:val="00547859"/>
    <w:rsid w:val="005561D2"/>
    <w:rsid w:val="00556504"/>
    <w:rsid w:val="00561258"/>
    <w:rsid w:val="0057105F"/>
    <w:rsid w:val="005726F2"/>
    <w:rsid w:val="0057406F"/>
    <w:rsid w:val="005754DD"/>
    <w:rsid w:val="005778D5"/>
    <w:rsid w:val="00583AB7"/>
    <w:rsid w:val="00583AD2"/>
    <w:rsid w:val="00583B35"/>
    <w:rsid w:val="00584B24"/>
    <w:rsid w:val="00585295"/>
    <w:rsid w:val="00586788"/>
    <w:rsid w:val="005952EB"/>
    <w:rsid w:val="00597F52"/>
    <w:rsid w:val="005A0776"/>
    <w:rsid w:val="005A12C6"/>
    <w:rsid w:val="005A1EC5"/>
    <w:rsid w:val="005A64DC"/>
    <w:rsid w:val="005B0A7E"/>
    <w:rsid w:val="005B4B8A"/>
    <w:rsid w:val="005C2E13"/>
    <w:rsid w:val="005C565F"/>
    <w:rsid w:val="005D230B"/>
    <w:rsid w:val="005D2989"/>
    <w:rsid w:val="005D6AD7"/>
    <w:rsid w:val="005E4226"/>
    <w:rsid w:val="005E6A82"/>
    <w:rsid w:val="005E73C5"/>
    <w:rsid w:val="005F41BA"/>
    <w:rsid w:val="00600E24"/>
    <w:rsid w:val="006022A8"/>
    <w:rsid w:val="006041DC"/>
    <w:rsid w:val="006104FB"/>
    <w:rsid w:val="0061548F"/>
    <w:rsid w:val="00616E46"/>
    <w:rsid w:val="00624EAD"/>
    <w:rsid w:val="00626DEE"/>
    <w:rsid w:val="00631A2D"/>
    <w:rsid w:val="00634345"/>
    <w:rsid w:val="00635BF2"/>
    <w:rsid w:val="006372F7"/>
    <w:rsid w:val="006417F0"/>
    <w:rsid w:val="006432D5"/>
    <w:rsid w:val="00643AB2"/>
    <w:rsid w:val="00651E47"/>
    <w:rsid w:val="0065395C"/>
    <w:rsid w:val="00656B38"/>
    <w:rsid w:val="00661302"/>
    <w:rsid w:val="00662709"/>
    <w:rsid w:val="00663D6F"/>
    <w:rsid w:val="006641F5"/>
    <w:rsid w:val="00665287"/>
    <w:rsid w:val="00666F12"/>
    <w:rsid w:val="00670754"/>
    <w:rsid w:val="00671446"/>
    <w:rsid w:val="00671638"/>
    <w:rsid w:val="006746E3"/>
    <w:rsid w:val="006748CA"/>
    <w:rsid w:val="00677B3D"/>
    <w:rsid w:val="0068239F"/>
    <w:rsid w:val="00682F67"/>
    <w:rsid w:val="006851F6"/>
    <w:rsid w:val="0068643A"/>
    <w:rsid w:val="0068757D"/>
    <w:rsid w:val="006909A7"/>
    <w:rsid w:val="00693095"/>
    <w:rsid w:val="00694225"/>
    <w:rsid w:val="0069448E"/>
    <w:rsid w:val="00696BBB"/>
    <w:rsid w:val="00696BE6"/>
    <w:rsid w:val="006A06FF"/>
    <w:rsid w:val="006A4B31"/>
    <w:rsid w:val="006A7DD0"/>
    <w:rsid w:val="006A7E18"/>
    <w:rsid w:val="006B1488"/>
    <w:rsid w:val="006B190D"/>
    <w:rsid w:val="006B233D"/>
    <w:rsid w:val="006B499B"/>
    <w:rsid w:val="006B56CC"/>
    <w:rsid w:val="006B5C9B"/>
    <w:rsid w:val="006B67F5"/>
    <w:rsid w:val="006C5796"/>
    <w:rsid w:val="006D62E7"/>
    <w:rsid w:val="006D6882"/>
    <w:rsid w:val="006E0A50"/>
    <w:rsid w:val="006E0D40"/>
    <w:rsid w:val="006E3C7A"/>
    <w:rsid w:val="006E4049"/>
    <w:rsid w:val="006F580A"/>
    <w:rsid w:val="006F630E"/>
    <w:rsid w:val="006F75F6"/>
    <w:rsid w:val="00700F9E"/>
    <w:rsid w:val="00700FE4"/>
    <w:rsid w:val="0070313E"/>
    <w:rsid w:val="00703D57"/>
    <w:rsid w:val="007164A0"/>
    <w:rsid w:val="00716F98"/>
    <w:rsid w:val="00717609"/>
    <w:rsid w:val="00720E9F"/>
    <w:rsid w:val="0072422D"/>
    <w:rsid w:val="00730F48"/>
    <w:rsid w:val="00733023"/>
    <w:rsid w:val="0073316A"/>
    <w:rsid w:val="00736452"/>
    <w:rsid w:val="00737072"/>
    <w:rsid w:val="00741BEF"/>
    <w:rsid w:val="00741CA7"/>
    <w:rsid w:val="007501AD"/>
    <w:rsid w:val="0075108C"/>
    <w:rsid w:val="00752658"/>
    <w:rsid w:val="007532EC"/>
    <w:rsid w:val="0075607E"/>
    <w:rsid w:val="00757C7F"/>
    <w:rsid w:val="00760D6E"/>
    <w:rsid w:val="0076130C"/>
    <w:rsid w:val="00762FF8"/>
    <w:rsid w:val="0076473D"/>
    <w:rsid w:val="00764B33"/>
    <w:rsid w:val="00767484"/>
    <w:rsid w:val="00771293"/>
    <w:rsid w:val="007716D8"/>
    <w:rsid w:val="007726AE"/>
    <w:rsid w:val="0077486D"/>
    <w:rsid w:val="00775CD7"/>
    <w:rsid w:val="00775E51"/>
    <w:rsid w:val="0077654F"/>
    <w:rsid w:val="00776619"/>
    <w:rsid w:val="0077683E"/>
    <w:rsid w:val="007773C7"/>
    <w:rsid w:val="00786BB5"/>
    <w:rsid w:val="00787D6A"/>
    <w:rsid w:val="007973EA"/>
    <w:rsid w:val="007A010B"/>
    <w:rsid w:val="007A05B7"/>
    <w:rsid w:val="007A2E73"/>
    <w:rsid w:val="007A3DDB"/>
    <w:rsid w:val="007A5335"/>
    <w:rsid w:val="007B4C30"/>
    <w:rsid w:val="007C0ED3"/>
    <w:rsid w:val="007C429A"/>
    <w:rsid w:val="007D073C"/>
    <w:rsid w:val="007D0795"/>
    <w:rsid w:val="007D1D80"/>
    <w:rsid w:val="007D1D9A"/>
    <w:rsid w:val="007D299C"/>
    <w:rsid w:val="007D6587"/>
    <w:rsid w:val="007E24F7"/>
    <w:rsid w:val="007E69C7"/>
    <w:rsid w:val="007F0C10"/>
    <w:rsid w:val="007F1DBD"/>
    <w:rsid w:val="007F4FDF"/>
    <w:rsid w:val="0080052D"/>
    <w:rsid w:val="00800FF5"/>
    <w:rsid w:val="008017DC"/>
    <w:rsid w:val="00804946"/>
    <w:rsid w:val="00805726"/>
    <w:rsid w:val="008106D4"/>
    <w:rsid w:val="00811220"/>
    <w:rsid w:val="00814457"/>
    <w:rsid w:val="008150EE"/>
    <w:rsid w:val="00815FA1"/>
    <w:rsid w:val="00826AE4"/>
    <w:rsid w:val="008273B9"/>
    <w:rsid w:val="00830E99"/>
    <w:rsid w:val="00835311"/>
    <w:rsid w:val="008366A7"/>
    <w:rsid w:val="00845D6F"/>
    <w:rsid w:val="00856D64"/>
    <w:rsid w:val="008600D4"/>
    <w:rsid w:val="008603C6"/>
    <w:rsid w:val="00861D92"/>
    <w:rsid w:val="00864A4E"/>
    <w:rsid w:val="0087222A"/>
    <w:rsid w:val="00875B61"/>
    <w:rsid w:val="008802DD"/>
    <w:rsid w:val="00880A65"/>
    <w:rsid w:val="00880AE9"/>
    <w:rsid w:val="00880EE5"/>
    <w:rsid w:val="00881840"/>
    <w:rsid w:val="00885F09"/>
    <w:rsid w:val="00886AAF"/>
    <w:rsid w:val="00886E78"/>
    <w:rsid w:val="00886F48"/>
    <w:rsid w:val="0088739A"/>
    <w:rsid w:val="00887541"/>
    <w:rsid w:val="00890659"/>
    <w:rsid w:val="008A3CF3"/>
    <w:rsid w:val="008B1258"/>
    <w:rsid w:val="008B2AF9"/>
    <w:rsid w:val="008B382D"/>
    <w:rsid w:val="008B470A"/>
    <w:rsid w:val="008B48E8"/>
    <w:rsid w:val="008B7569"/>
    <w:rsid w:val="008C1052"/>
    <w:rsid w:val="008D17FF"/>
    <w:rsid w:val="008D54E6"/>
    <w:rsid w:val="008D56C8"/>
    <w:rsid w:val="008D597D"/>
    <w:rsid w:val="008E0071"/>
    <w:rsid w:val="008E0122"/>
    <w:rsid w:val="008E27B7"/>
    <w:rsid w:val="008E2E79"/>
    <w:rsid w:val="008E64C2"/>
    <w:rsid w:val="008F1346"/>
    <w:rsid w:val="008F2322"/>
    <w:rsid w:val="008F6A7C"/>
    <w:rsid w:val="008F75EC"/>
    <w:rsid w:val="008F776A"/>
    <w:rsid w:val="009005D0"/>
    <w:rsid w:val="00900655"/>
    <w:rsid w:val="00900BBD"/>
    <w:rsid w:val="00904591"/>
    <w:rsid w:val="00907D99"/>
    <w:rsid w:val="009122FE"/>
    <w:rsid w:val="00914DF1"/>
    <w:rsid w:val="00921793"/>
    <w:rsid w:val="00923AC4"/>
    <w:rsid w:val="009335CF"/>
    <w:rsid w:val="0093610D"/>
    <w:rsid w:val="00945E91"/>
    <w:rsid w:val="00954A52"/>
    <w:rsid w:val="00957E23"/>
    <w:rsid w:val="00957F23"/>
    <w:rsid w:val="0096128F"/>
    <w:rsid w:val="00964E0D"/>
    <w:rsid w:val="00965137"/>
    <w:rsid w:val="009712B7"/>
    <w:rsid w:val="00972DB6"/>
    <w:rsid w:val="00974183"/>
    <w:rsid w:val="00974BF3"/>
    <w:rsid w:val="00975A16"/>
    <w:rsid w:val="009773E4"/>
    <w:rsid w:val="0098312F"/>
    <w:rsid w:val="0098402A"/>
    <w:rsid w:val="00984E0F"/>
    <w:rsid w:val="0099668B"/>
    <w:rsid w:val="00997B5A"/>
    <w:rsid w:val="009B7CA9"/>
    <w:rsid w:val="009B7F98"/>
    <w:rsid w:val="009C010F"/>
    <w:rsid w:val="009C3018"/>
    <w:rsid w:val="009D3D4F"/>
    <w:rsid w:val="009D3DD1"/>
    <w:rsid w:val="009E1999"/>
    <w:rsid w:val="009E4616"/>
    <w:rsid w:val="009E549B"/>
    <w:rsid w:val="009E7C9E"/>
    <w:rsid w:val="009F00FC"/>
    <w:rsid w:val="009F031E"/>
    <w:rsid w:val="009F28A5"/>
    <w:rsid w:val="009F5435"/>
    <w:rsid w:val="00A008FA"/>
    <w:rsid w:val="00A0308B"/>
    <w:rsid w:val="00A04E47"/>
    <w:rsid w:val="00A05A39"/>
    <w:rsid w:val="00A07134"/>
    <w:rsid w:val="00A07CA1"/>
    <w:rsid w:val="00A109FF"/>
    <w:rsid w:val="00A21369"/>
    <w:rsid w:val="00A21764"/>
    <w:rsid w:val="00A23ABC"/>
    <w:rsid w:val="00A2577A"/>
    <w:rsid w:val="00A258FB"/>
    <w:rsid w:val="00A30663"/>
    <w:rsid w:val="00A35E14"/>
    <w:rsid w:val="00A46B9D"/>
    <w:rsid w:val="00A5095F"/>
    <w:rsid w:val="00A57B6C"/>
    <w:rsid w:val="00A6005F"/>
    <w:rsid w:val="00A61ED3"/>
    <w:rsid w:val="00A62E75"/>
    <w:rsid w:val="00A7065C"/>
    <w:rsid w:val="00A70852"/>
    <w:rsid w:val="00A76AD2"/>
    <w:rsid w:val="00A82826"/>
    <w:rsid w:val="00A8308B"/>
    <w:rsid w:val="00A83FD9"/>
    <w:rsid w:val="00A85763"/>
    <w:rsid w:val="00A8746E"/>
    <w:rsid w:val="00A877CE"/>
    <w:rsid w:val="00A909C0"/>
    <w:rsid w:val="00A91B69"/>
    <w:rsid w:val="00A94A00"/>
    <w:rsid w:val="00A9545B"/>
    <w:rsid w:val="00AA2793"/>
    <w:rsid w:val="00AA3B60"/>
    <w:rsid w:val="00AA4598"/>
    <w:rsid w:val="00AA54F1"/>
    <w:rsid w:val="00AA577D"/>
    <w:rsid w:val="00AB3289"/>
    <w:rsid w:val="00AB4292"/>
    <w:rsid w:val="00AC128B"/>
    <w:rsid w:val="00AD27F8"/>
    <w:rsid w:val="00AD32EB"/>
    <w:rsid w:val="00AD6D95"/>
    <w:rsid w:val="00AE54F1"/>
    <w:rsid w:val="00AE56D1"/>
    <w:rsid w:val="00AE7D94"/>
    <w:rsid w:val="00AF0F4F"/>
    <w:rsid w:val="00AF34D3"/>
    <w:rsid w:val="00AF6399"/>
    <w:rsid w:val="00AF72F0"/>
    <w:rsid w:val="00B0045C"/>
    <w:rsid w:val="00B00EFA"/>
    <w:rsid w:val="00B02CE0"/>
    <w:rsid w:val="00B045B1"/>
    <w:rsid w:val="00B05466"/>
    <w:rsid w:val="00B06F10"/>
    <w:rsid w:val="00B1183D"/>
    <w:rsid w:val="00B164B7"/>
    <w:rsid w:val="00B252D4"/>
    <w:rsid w:val="00B32592"/>
    <w:rsid w:val="00B3299B"/>
    <w:rsid w:val="00B4039E"/>
    <w:rsid w:val="00B414C2"/>
    <w:rsid w:val="00B4157E"/>
    <w:rsid w:val="00B42209"/>
    <w:rsid w:val="00B430A5"/>
    <w:rsid w:val="00B430F0"/>
    <w:rsid w:val="00B43E7D"/>
    <w:rsid w:val="00B46213"/>
    <w:rsid w:val="00B527BF"/>
    <w:rsid w:val="00B543F2"/>
    <w:rsid w:val="00B54DE1"/>
    <w:rsid w:val="00B57D71"/>
    <w:rsid w:val="00B626B8"/>
    <w:rsid w:val="00B632AE"/>
    <w:rsid w:val="00B64046"/>
    <w:rsid w:val="00B65B43"/>
    <w:rsid w:val="00B65C13"/>
    <w:rsid w:val="00B71CEB"/>
    <w:rsid w:val="00B75A9E"/>
    <w:rsid w:val="00B76DAF"/>
    <w:rsid w:val="00B77E9B"/>
    <w:rsid w:val="00B803D4"/>
    <w:rsid w:val="00B8071C"/>
    <w:rsid w:val="00B80E33"/>
    <w:rsid w:val="00B83A5D"/>
    <w:rsid w:val="00B83B55"/>
    <w:rsid w:val="00B87AD1"/>
    <w:rsid w:val="00B92519"/>
    <w:rsid w:val="00B925C1"/>
    <w:rsid w:val="00B92FB9"/>
    <w:rsid w:val="00B978FF"/>
    <w:rsid w:val="00BA031A"/>
    <w:rsid w:val="00BA182B"/>
    <w:rsid w:val="00BB5100"/>
    <w:rsid w:val="00BB5C06"/>
    <w:rsid w:val="00BB67EE"/>
    <w:rsid w:val="00BB7917"/>
    <w:rsid w:val="00BC3264"/>
    <w:rsid w:val="00BC616A"/>
    <w:rsid w:val="00BC6444"/>
    <w:rsid w:val="00BC7BCB"/>
    <w:rsid w:val="00BD1901"/>
    <w:rsid w:val="00BD25FF"/>
    <w:rsid w:val="00BD3359"/>
    <w:rsid w:val="00BE1B0A"/>
    <w:rsid w:val="00BE375E"/>
    <w:rsid w:val="00BE3D36"/>
    <w:rsid w:val="00BE5095"/>
    <w:rsid w:val="00BF723A"/>
    <w:rsid w:val="00C00141"/>
    <w:rsid w:val="00C00C04"/>
    <w:rsid w:val="00C038F0"/>
    <w:rsid w:val="00C1364C"/>
    <w:rsid w:val="00C161CF"/>
    <w:rsid w:val="00C22210"/>
    <w:rsid w:val="00C258A9"/>
    <w:rsid w:val="00C25E13"/>
    <w:rsid w:val="00C26E77"/>
    <w:rsid w:val="00C3152D"/>
    <w:rsid w:val="00C31535"/>
    <w:rsid w:val="00C31D0F"/>
    <w:rsid w:val="00C31F43"/>
    <w:rsid w:val="00C32044"/>
    <w:rsid w:val="00C43DAA"/>
    <w:rsid w:val="00C443C8"/>
    <w:rsid w:val="00C454E1"/>
    <w:rsid w:val="00C47CED"/>
    <w:rsid w:val="00C50B3F"/>
    <w:rsid w:val="00C51100"/>
    <w:rsid w:val="00C52071"/>
    <w:rsid w:val="00C551AF"/>
    <w:rsid w:val="00C564E0"/>
    <w:rsid w:val="00C604F8"/>
    <w:rsid w:val="00C60BF0"/>
    <w:rsid w:val="00C627BD"/>
    <w:rsid w:val="00C63551"/>
    <w:rsid w:val="00C70E04"/>
    <w:rsid w:val="00C85D28"/>
    <w:rsid w:val="00C87B6A"/>
    <w:rsid w:val="00C902F4"/>
    <w:rsid w:val="00C91240"/>
    <w:rsid w:val="00C94ED0"/>
    <w:rsid w:val="00C95859"/>
    <w:rsid w:val="00CA164D"/>
    <w:rsid w:val="00CA1A6E"/>
    <w:rsid w:val="00CA1E33"/>
    <w:rsid w:val="00CA783F"/>
    <w:rsid w:val="00CB3C7D"/>
    <w:rsid w:val="00CB5B2D"/>
    <w:rsid w:val="00CB6029"/>
    <w:rsid w:val="00CC06B8"/>
    <w:rsid w:val="00CC09D2"/>
    <w:rsid w:val="00CC60B9"/>
    <w:rsid w:val="00CD0F74"/>
    <w:rsid w:val="00CD3F65"/>
    <w:rsid w:val="00CD6CC8"/>
    <w:rsid w:val="00CE4D8C"/>
    <w:rsid w:val="00CF007F"/>
    <w:rsid w:val="00CF0495"/>
    <w:rsid w:val="00CF7FB1"/>
    <w:rsid w:val="00D00675"/>
    <w:rsid w:val="00D014F6"/>
    <w:rsid w:val="00D029C6"/>
    <w:rsid w:val="00D04F16"/>
    <w:rsid w:val="00D05A1F"/>
    <w:rsid w:val="00D05ED2"/>
    <w:rsid w:val="00D103C4"/>
    <w:rsid w:val="00D15E83"/>
    <w:rsid w:val="00D15F93"/>
    <w:rsid w:val="00D17488"/>
    <w:rsid w:val="00D21635"/>
    <w:rsid w:val="00D22424"/>
    <w:rsid w:val="00D22B39"/>
    <w:rsid w:val="00D26542"/>
    <w:rsid w:val="00D26556"/>
    <w:rsid w:val="00D30538"/>
    <w:rsid w:val="00D33062"/>
    <w:rsid w:val="00D33494"/>
    <w:rsid w:val="00D35DDE"/>
    <w:rsid w:val="00D37ADD"/>
    <w:rsid w:val="00D4025E"/>
    <w:rsid w:val="00D4281A"/>
    <w:rsid w:val="00D46E24"/>
    <w:rsid w:val="00D531B9"/>
    <w:rsid w:val="00D6166D"/>
    <w:rsid w:val="00D644E7"/>
    <w:rsid w:val="00D65763"/>
    <w:rsid w:val="00D66C5C"/>
    <w:rsid w:val="00D67109"/>
    <w:rsid w:val="00D6778C"/>
    <w:rsid w:val="00D702B0"/>
    <w:rsid w:val="00D74C5D"/>
    <w:rsid w:val="00D81BD1"/>
    <w:rsid w:val="00D8643D"/>
    <w:rsid w:val="00D93055"/>
    <w:rsid w:val="00D93A62"/>
    <w:rsid w:val="00D94429"/>
    <w:rsid w:val="00D964B1"/>
    <w:rsid w:val="00DA229D"/>
    <w:rsid w:val="00DA398E"/>
    <w:rsid w:val="00DB423B"/>
    <w:rsid w:val="00DB5BD1"/>
    <w:rsid w:val="00DB6F23"/>
    <w:rsid w:val="00DC05B3"/>
    <w:rsid w:val="00DC107A"/>
    <w:rsid w:val="00DC2047"/>
    <w:rsid w:val="00DC2F79"/>
    <w:rsid w:val="00DC4980"/>
    <w:rsid w:val="00DC7621"/>
    <w:rsid w:val="00DD16B2"/>
    <w:rsid w:val="00DD248B"/>
    <w:rsid w:val="00DD7DDD"/>
    <w:rsid w:val="00DE00AB"/>
    <w:rsid w:val="00DE0826"/>
    <w:rsid w:val="00DE083B"/>
    <w:rsid w:val="00DE0E40"/>
    <w:rsid w:val="00DE3D28"/>
    <w:rsid w:val="00DE4A51"/>
    <w:rsid w:val="00DE4FE6"/>
    <w:rsid w:val="00DE5549"/>
    <w:rsid w:val="00DF0159"/>
    <w:rsid w:val="00DF0AA7"/>
    <w:rsid w:val="00DF191B"/>
    <w:rsid w:val="00DF1FA0"/>
    <w:rsid w:val="00DF22F5"/>
    <w:rsid w:val="00DF249B"/>
    <w:rsid w:val="00DF3DC0"/>
    <w:rsid w:val="00DF5E41"/>
    <w:rsid w:val="00DF6DD1"/>
    <w:rsid w:val="00E0055B"/>
    <w:rsid w:val="00E02507"/>
    <w:rsid w:val="00E02B84"/>
    <w:rsid w:val="00E06ABB"/>
    <w:rsid w:val="00E101A8"/>
    <w:rsid w:val="00E131BE"/>
    <w:rsid w:val="00E15ADC"/>
    <w:rsid w:val="00E2134B"/>
    <w:rsid w:val="00E26F8E"/>
    <w:rsid w:val="00E357DC"/>
    <w:rsid w:val="00E35DEF"/>
    <w:rsid w:val="00E35E86"/>
    <w:rsid w:val="00E36602"/>
    <w:rsid w:val="00E5296B"/>
    <w:rsid w:val="00E548D0"/>
    <w:rsid w:val="00E63C2B"/>
    <w:rsid w:val="00E66CB4"/>
    <w:rsid w:val="00E71D66"/>
    <w:rsid w:val="00E731BB"/>
    <w:rsid w:val="00E74196"/>
    <w:rsid w:val="00E765BF"/>
    <w:rsid w:val="00E76B57"/>
    <w:rsid w:val="00E77715"/>
    <w:rsid w:val="00E77FAB"/>
    <w:rsid w:val="00E8195F"/>
    <w:rsid w:val="00E821DF"/>
    <w:rsid w:val="00E8438C"/>
    <w:rsid w:val="00E84A1F"/>
    <w:rsid w:val="00EA1D17"/>
    <w:rsid w:val="00EA234D"/>
    <w:rsid w:val="00EA57C5"/>
    <w:rsid w:val="00EB1704"/>
    <w:rsid w:val="00EB29D6"/>
    <w:rsid w:val="00EB5F01"/>
    <w:rsid w:val="00EB6B50"/>
    <w:rsid w:val="00EC39B2"/>
    <w:rsid w:val="00EC572F"/>
    <w:rsid w:val="00EC6BCB"/>
    <w:rsid w:val="00ED356B"/>
    <w:rsid w:val="00ED3A65"/>
    <w:rsid w:val="00ED49FB"/>
    <w:rsid w:val="00ED5BB6"/>
    <w:rsid w:val="00ED70B4"/>
    <w:rsid w:val="00ED7BBB"/>
    <w:rsid w:val="00EE074D"/>
    <w:rsid w:val="00EE0A36"/>
    <w:rsid w:val="00EE4EA4"/>
    <w:rsid w:val="00EE535F"/>
    <w:rsid w:val="00EF0D8F"/>
    <w:rsid w:val="00EF265E"/>
    <w:rsid w:val="00EF79EA"/>
    <w:rsid w:val="00F026DD"/>
    <w:rsid w:val="00F07A81"/>
    <w:rsid w:val="00F20B64"/>
    <w:rsid w:val="00F31C0A"/>
    <w:rsid w:val="00F32075"/>
    <w:rsid w:val="00F36DD2"/>
    <w:rsid w:val="00F42AE1"/>
    <w:rsid w:val="00F42D08"/>
    <w:rsid w:val="00F51B79"/>
    <w:rsid w:val="00F535EE"/>
    <w:rsid w:val="00F57738"/>
    <w:rsid w:val="00F601D2"/>
    <w:rsid w:val="00F7200B"/>
    <w:rsid w:val="00F752C9"/>
    <w:rsid w:val="00F818F6"/>
    <w:rsid w:val="00F84B1C"/>
    <w:rsid w:val="00F86E26"/>
    <w:rsid w:val="00F87142"/>
    <w:rsid w:val="00F87684"/>
    <w:rsid w:val="00F911F3"/>
    <w:rsid w:val="00F9473E"/>
    <w:rsid w:val="00FA2F60"/>
    <w:rsid w:val="00FA3F19"/>
    <w:rsid w:val="00FA474E"/>
    <w:rsid w:val="00FA5A74"/>
    <w:rsid w:val="00FA7A8B"/>
    <w:rsid w:val="00FA7CFA"/>
    <w:rsid w:val="00FB0C9A"/>
    <w:rsid w:val="00FB4624"/>
    <w:rsid w:val="00FB4CC6"/>
    <w:rsid w:val="00FB5A4E"/>
    <w:rsid w:val="00FB69CF"/>
    <w:rsid w:val="00FC3F3D"/>
    <w:rsid w:val="00FC4B77"/>
    <w:rsid w:val="00FC4DA6"/>
    <w:rsid w:val="00FD00F0"/>
    <w:rsid w:val="00FD0535"/>
    <w:rsid w:val="00FD4DA2"/>
    <w:rsid w:val="00FD6ABE"/>
    <w:rsid w:val="00FE3243"/>
    <w:rsid w:val="00FE4F94"/>
    <w:rsid w:val="00FE5E14"/>
    <w:rsid w:val="00FF1C3C"/>
    <w:rsid w:val="00FF5375"/>
    <w:rsid w:val="00FF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7553"/>
    <o:shapelayout v:ext="edit">
      <o:idmap v:ext="edit" data="1"/>
    </o:shapelayout>
  </w:shapeDefaults>
  <w:decimalSymbol w:val="."/>
  <w:listSeparator w:val=";"/>
  <w14:docId w14:val="4A6F51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0B179C"/>
    <w:pPr>
      <w:overflowPunct w:val="0"/>
      <w:autoSpaceDE w:val="0"/>
      <w:autoSpaceDN w:val="0"/>
      <w:adjustRightInd w:val="0"/>
      <w:spacing w:line="259" w:lineRule="auto"/>
      <w:textAlignment w:val="baseline"/>
    </w:pPr>
    <w:rPr>
      <w:rFonts w:ascii="Arial" w:eastAsia="Times New Roman" w:hAnsi="Arial" w:cs="Times New Roman"/>
      <w:sz w:val="22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EB5F01"/>
    <w:pPr>
      <w:keepNext/>
      <w:keepLines/>
      <w:numPr>
        <w:numId w:val="22"/>
      </w:numPr>
      <w:spacing w:before="240"/>
      <w:ind w:left="737" w:hanging="737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B5F01"/>
    <w:pPr>
      <w:numPr>
        <w:ilvl w:val="1"/>
      </w:numPr>
      <w:ind w:left="737" w:hanging="737"/>
      <w:outlineLvl w:val="1"/>
    </w:pPr>
    <w:rPr>
      <w:sz w:val="2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EB5F01"/>
    <w:pPr>
      <w:numPr>
        <w:ilvl w:val="2"/>
      </w:numPr>
      <w:ind w:left="737" w:hanging="737"/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8B48E8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48E8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48E8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48E8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48E8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48E8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E55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rsid w:val="00DE55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table" w:styleId="Tabellenraster">
    <w:name w:val="Table Grid"/>
    <w:basedOn w:val="NormaleTabelle"/>
    <w:uiPriority w:val="39"/>
    <w:rsid w:val="008F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8017DC"/>
    <w:pPr>
      <w:numPr>
        <w:numId w:val="3"/>
      </w:numPr>
      <w:spacing w:before="24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B5F01"/>
    <w:rPr>
      <w:rFonts w:ascii="Arial" w:eastAsiaTheme="majorEastAsia" w:hAnsi="Arial" w:cstheme="majorBidi"/>
      <w:b/>
      <w:sz w:val="28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paragraph" w:customStyle="1" w:styleId="Formatvorlage1">
    <w:name w:val="Formatvorlage1"/>
    <w:basedOn w:val="berschrift1"/>
    <w:rsid w:val="00FA2F60"/>
  </w:style>
  <w:style w:type="character" w:customStyle="1" w:styleId="berschrift3Zchn">
    <w:name w:val="Überschrift 3 Zchn"/>
    <w:basedOn w:val="Absatz-Standardschriftart"/>
    <w:link w:val="berschrift3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48E8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48E8"/>
    <w:rPr>
      <w:rFonts w:asciiTheme="majorHAnsi" w:eastAsiaTheme="majorEastAsia" w:hAnsiTheme="majorHAnsi" w:cstheme="majorBidi"/>
      <w:color w:val="2F5496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48E8"/>
    <w:rPr>
      <w:rFonts w:asciiTheme="majorHAnsi" w:eastAsiaTheme="majorEastAsia" w:hAnsiTheme="majorHAnsi" w:cstheme="majorBidi"/>
      <w:color w:val="1F3763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48E8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0"/>
      <w:lang w:eastAsia="de-DE"/>
    </w:rPr>
  </w:style>
  <w:style w:type="paragraph" w:customStyle="1" w:styleId="NumerierungHierarchie2">
    <w:name w:val="Numerierung_Hierarchie2"/>
    <w:basedOn w:val="Standard"/>
    <w:rsid w:val="00B83A5D"/>
    <w:pPr>
      <w:numPr>
        <w:ilvl w:val="1"/>
        <w:numId w:val="2"/>
      </w:numPr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48E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48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customStyle="1" w:styleId="Absatz1Ebene">
    <w:name w:val="Absatz 1. Ebene"/>
    <w:basedOn w:val="Listenabsatz"/>
    <w:link w:val="Absatz1EbeneZchn"/>
    <w:qFormat/>
    <w:rsid w:val="00EB5F01"/>
    <w:pPr>
      <w:numPr>
        <w:numId w:val="4"/>
      </w:numPr>
      <w:contextualSpacing w:val="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6B190D"/>
    <w:rPr>
      <w:rFonts w:ascii="Arial" w:eastAsia="Times New Roman" w:hAnsi="Arial" w:cs="Times New Roman"/>
      <w:sz w:val="22"/>
      <w:szCs w:val="20"/>
      <w:lang w:eastAsia="de-DE"/>
    </w:rPr>
  </w:style>
  <w:style w:type="character" w:customStyle="1" w:styleId="Absatz1EbeneZchn">
    <w:name w:val="Absatz 1. Ebene Zchn"/>
    <w:basedOn w:val="ListenabsatzZchn"/>
    <w:link w:val="Absatz1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paragraph" w:customStyle="1" w:styleId="Absatz2Ebene">
    <w:name w:val="Absatz 2. Ebene"/>
    <w:basedOn w:val="Listenabsatz"/>
    <w:link w:val="Absatz2EbeneZchn"/>
    <w:qFormat/>
    <w:rsid w:val="00EB5F01"/>
    <w:pPr>
      <w:numPr>
        <w:ilvl w:val="1"/>
        <w:numId w:val="4"/>
      </w:numPr>
      <w:spacing w:before="120"/>
      <w:ind w:left="788" w:hanging="431"/>
      <w:contextualSpacing w:val="0"/>
    </w:pPr>
  </w:style>
  <w:style w:type="character" w:customStyle="1" w:styleId="Absatz2EbeneZchn">
    <w:name w:val="Absatz 2. Ebene Zchn"/>
    <w:basedOn w:val="ListenabsatzZchn"/>
    <w:link w:val="Absatz2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Hyperlink">
    <w:name w:val="Hyperlink"/>
    <w:basedOn w:val="Absatz-Standardschriftart"/>
    <w:uiPriority w:val="99"/>
    <w:unhideWhenUsed/>
    <w:rsid w:val="00337EF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37EF2"/>
    <w:rPr>
      <w:color w:val="605E5C"/>
      <w:shd w:val="clear" w:color="auto" w:fill="E1DFDD"/>
    </w:rPr>
  </w:style>
  <w:style w:type="paragraph" w:customStyle="1" w:styleId="Auflistung">
    <w:name w:val="Auflistung"/>
    <w:basedOn w:val="Listenabsatz"/>
    <w:link w:val="AuflistungZchn"/>
    <w:qFormat/>
    <w:rsid w:val="00EB5F01"/>
    <w:pPr>
      <w:numPr>
        <w:numId w:val="1"/>
      </w:numPr>
      <w:spacing w:before="0"/>
      <w:ind w:left="357" w:hanging="357"/>
    </w:pPr>
  </w:style>
  <w:style w:type="character" w:customStyle="1" w:styleId="AuflistungZchn">
    <w:name w:val="Auflistung Zchn"/>
    <w:basedOn w:val="ListenabsatzZchn"/>
    <w:link w:val="Auflistung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Fett">
    <w:name w:val="Strong"/>
    <w:basedOn w:val="Absatz-Standardschriftart"/>
    <w:uiPriority w:val="22"/>
    <w:qFormat/>
    <w:rsid w:val="00A21764"/>
    <w:rPr>
      <w:rFonts w:ascii="Arial" w:hAnsi="Arial"/>
      <w:b/>
      <w:bCs/>
      <w:caps w:val="0"/>
      <w:smallCaps w:val="0"/>
      <w:strike w:val="0"/>
      <w:dstrike w:val="0"/>
      <w:vanish w:val="0"/>
      <w:sz w:val="22"/>
      <w:vertAlign w:val="baseline"/>
    </w:rPr>
  </w:style>
  <w:style w:type="paragraph" w:styleId="Titel">
    <w:name w:val="Title"/>
    <w:basedOn w:val="Standard"/>
    <w:next w:val="Standard"/>
    <w:link w:val="TitelZchn"/>
    <w:uiPriority w:val="10"/>
    <w:qFormat/>
    <w:rsid w:val="00EB5F01"/>
    <w:pPr>
      <w:spacing w:before="24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B5F01"/>
    <w:rPr>
      <w:rFonts w:ascii="Arial" w:eastAsiaTheme="majorEastAsia" w:hAnsi="Arial" w:cstheme="majorBidi"/>
      <w:b/>
      <w:spacing w:val="-10"/>
      <w:kern w:val="28"/>
      <w:sz w:val="36"/>
      <w:szCs w:val="56"/>
      <w:lang w:val="de-CH" w:eastAsia="de-DE"/>
    </w:rPr>
  </w:style>
  <w:style w:type="paragraph" w:customStyle="1" w:styleId="berschrift1Rmisch">
    <w:name w:val="Überschrift 1 (Römisch)"/>
    <w:basedOn w:val="berschrift1"/>
    <w:qFormat/>
    <w:rsid w:val="00EB5F01"/>
    <w:pPr>
      <w:numPr>
        <w:numId w:val="11"/>
      </w:numPr>
      <w:ind w:left="737" w:hanging="737"/>
    </w:pPr>
    <w:rPr>
      <w:sz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BC616A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B67EE"/>
    <w:rPr>
      <w:color w:val="666666"/>
    </w:rPr>
  </w:style>
  <w:style w:type="paragraph" w:customStyle="1" w:styleId="Platzhalter">
    <w:name w:val="Platzhalter"/>
    <w:basedOn w:val="Standard"/>
    <w:link w:val="PlatzhalterZchn"/>
    <w:qFormat/>
    <w:rsid w:val="002C6732"/>
    <w:rPr>
      <w:color w:val="00B050"/>
    </w:rPr>
  </w:style>
  <w:style w:type="character" w:customStyle="1" w:styleId="PlatzhalterZchn">
    <w:name w:val="Platzhalter Zchn"/>
    <w:basedOn w:val="Absatz-Standardschriftart"/>
    <w:link w:val="Platzhalter"/>
    <w:rsid w:val="002C6732"/>
    <w:rPr>
      <w:rFonts w:ascii="Arial" w:eastAsia="Times New Roman" w:hAnsi="Arial" w:cs="Times New Roman"/>
      <w:color w:val="00B050"/>
      <w:sz w:val="22"/>
      <w:szCs w:val="20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5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81FAFA89AA4A4CB8F18BBB0DA76F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CC1A71-685C-4703-A637-2DE7366B300A}"/>
      </w:docPartPr>
      <w:docPartBody>
        <w:p w:rsidR="000F12E2" w:rsidRDefault="0010514D" w:rsidP="0010514D">
          <w:pPr>
            <w:pStyle w:val="F881FAFA89AA4A4CB8F18BBB0DA76F552"/>
          </w:pPr>
          <w:r w:rsidRPr="00737072">
            <w:rPr>
              <w:rStyle w:val="Platzhaltertext"/>
              <w:rFonts w:eastAsiaTheme="minorHAnsi"/>
              <w:sz w:val="16"/>
              <w:szCs w:val="16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50042231DB045B6B81A84A546D304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34DE8-B30C-4E8D-B2CE-8A36F17C58A1}"/>
      </w:docPartPr>
      <w:docPartBody>
        <w:p w:rsidR="00B16380" w:rsidRDefault="0010514D" w:rsidP="0010514D">
          <w:pPr>
            <w:pStyle w:val="450042231DB045B6B81A84A546D3040D2"/>
          </w:pPr>
          <w:r w:rsidRPr="00145473">
            <w:rPr>
              <w:rStyle w:val="Platzhaltertext"/>
              <w:rFonts w:eastAsiaTheme="minorHAnsi"/>
              <w:sz w:val="18"/>
              <w:szCs w:val="18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64B0A5A5B1947B1A8D29A7DF5782E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386D31-4B40-4B9F-9A99-3D695403132B}"/>
      </w:docPartPr>
      <w:docPartBody>
        <w:p w:rsidR="00F73624" w:rsidRDefault="0010514D" w:rsidP="0010514D">
          <w:pPr>
            <w:pStyle w:val="464B0A5A5B1947B1A8D29A7DF5782E7E2"/>
          </w:pPr>
          <w:r w:rsidRPr="00107891">
            <w:rPr>
              <w:rFonts w:eastAsiaTheme="minorHAnsi"/>
              <w:shd w:val="clear" w:color="auto" w:fill="FAE2D5" w:themeFill="accent2" w:themeFillTint="33"/>
            </w:rPr>
            <w:t>Name</w:t>
          </w:r>
          <w:r>
            <w:rPr>
              <w:rFonts w:eastAsiaTheme="minorHAnsi"/>
              <w:shd w:val="clear" w:color="auto" w:fill="FAE2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AE2D5" w:themeFill="accent2" w:themeFillTint="33"/>
            </w:rPr>
            <w:t xml:space="preserve"> eingeben</w:t>
          </w:r>
        </w:p>
      </w:docPartBody>
    </w:docPart>
    <w:docPart>
      <w:docPartPr>
        <w:name w:val="A880CC1A74874BCDBC10F82C45708E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ECA4C8-3169-4648-B205-1C96FAD82203}"/>
      </w:docPartPr>
      <w:docPartBody>
        <w:p w:rsidR="00D63FDE" w:rsidRDefault="0010514D" w:rsidP="0010514D">
          <w:pPr>
            <w:pStyle w:val="A880CC1A74874BCDBC10F82C45708EC92"/>
          </w:pPr>
          <w:r w:rsidRPr="009F00FC">
            <w:rPr>
              <w:rFonts w:eastAsiaTheme="minorHAnsi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555BC9F329764306A03B0C7324FE18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AD1C8-3BD2-4E79-A62A-9319A3A1C083}"/>
      </w:docPartPr>
      <w:docPartBody>
        <w:p w:rsidR="00D63FDE" w:rsidRDefault="0010514D" w:rsidP="0010514D">
          <w:pPr>
            <w:pStyle w:val="555BC9F329764306A03B0C7324FE182C2"/>
          </w:pPr>
          <w:r w:rsidRPr="009F00FC">
            <w:rPr>
              <w:rFonts w:eastAsiaTheme="minorHAnsi"/>
              <w:shd w:val="clear" w:color="auto" w:fill="FAE2D5" w:themeFill="accent2" w:themeFillTint="33"/>
            </w:rPr>
            <w:t>Datum eingeben</w:t>
          </w:r>
        </w:p>
      </w:docPartBody>
    </w:docPart>
    <w:docPart>
      <w:docPartPr>
        <w:name w:val="D34E17F8676C441395594352B54ED2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A4010B-44CE-45C5-8A3A-D47783CB871F}"/>
      </w:docPartPr>
      <w:docPartBody>
        <w:p w:rsidR="00D63FDE" w:rsidRDefault="0010514D" w:rsidP="0010514D">
          <w:pPr>
            <w:pStyle w:val="D34E17F8676C441395594352B54ED28B1"/>
          </w:pPr>
          <w:r w:rsidRPr="009F00FC">
            <w:rPr>
              <w:rFonts w:eastAsiaTheme="minorHAnsi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6DAF17F9796142BABF6ADF52E6133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F69546-E7FF-4C36-AD09-33135A141EF7}"/>
      </w:docPartPr>
      <w:docPartBody>
        <w:p w:rsidR="00D63FDE" w:rsidRDefault="0010514D" w:rsidP="0010514D">
          <w:pPr>
            <w:pStyle w:val="6DAF17F9796142BABF6ADF52E61334351"/>
          </w:pPr>
          <w:r w:rsidRPr="009F00FC">
            <w:rPr>
              <w:rFonts w:eastAsiaTheme="minorHAnsi"/>
              <w:shd w:val="clear" w:color="auto" w:fill="FAE2D5" w:themeFill="accent2" w:themeFillTint="33"/>
            </w:rPr>
            <w:t>Datum eingeben</w:t>
          </w:r>
        </w:p>
      </w:docPartBody>
    </w:docPart>
    <w:docPart>
      <w:docPartPr>
        <w:name w:val="E33780D2BADC4CFF963C1B40334A4B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727834-1B53-43D0-A1BB-03E6A06DCC6B}"/>
      </w:docPartPr>
      <w:docPartBody>
        <w:p w:rsidR="00D63FDE" w:rsidRDefault="0010514D" w:rsidP="0010514D">
          <w:pPr>
            <w:pStyle w:val="E33780D2BADC4CFF963C1B40334A4BB51"/>
          </w:pPr>
          <w:r w:rsidRPr="009F00FC">
            <w:rPr>
              <w:rFonts w:eastAsiaTheme="minorHAnsi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C6AE41A39905449080E64483B94B9A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649741-0445-4DE4-BA65-9851A31E6FBE}"/>
      </w:docPartPr>
      <w:docPartBody>
        <w:p w:rsidR="00D63FDE" w:rsidRDefault="0010514D" w:rsidP="0010514D">
          <w:pPr>
            <w:pStyle w:val="C6AE41A39905449080E64483B94B9A771"/>
          </w:pPr>
          <w:r w:rsidRPr="009F00FC">
            <w:rPr>
              <w:rFonts w:eastAsiaTheme="minorHAnsi"/>
              <w:shd w:val="clear" w:color="auto" w:fill="FAE2D5" w:themeFill="accent2" w:themeFillTint="33"/>
            </w:rPr>
            <w:t>Baubehörde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4B"/>
    <w:rsid w:val="000512CE"/>
    <w:rsid w:val="000F12E2"/>
    <w:rsid w:val="0010514D"/>
    <w:rsid w:val="001D25E1"/>
    <w:rsid w:val="00234149"/>
    <w:rsid w:val="002B1E5F"/>
    <w:rsid w:val="002F0A05"/>
    <w:rsid w:val="003A1593"/>
    <w:rsid w:val="00416286"/>
    <w:rsid w:val="004C362D"/>
    <w:rsid w:val="00554B56"/>
    <w:rsid w:val="00597F52"/>
    <w:rsid w:val="005A39AE"/>
    <w:rsid w:val="005D6B30"/>
    <w:rsid w:val="00603AED"/>
    <w:rsid w:val="0061129B"/>
    <w:rsid w:val="0065395C"/>
    <w:rsid w:val="008D029F"/>
    <w:rsid w:val="00942C36"/>
    <w:rsid w:val="009E7C9E"/>
    <w:rsid w:val="00A1545E"/>
    <w:rsid w:val="00A72942"/>
    <w:rsid w:val="00B06F10"/>
    <w:rsid w:val="00B16380"/>
    <w:rsid w:val="00B729D0"/>
    <w:rsid w:val="00BA1277"/>
    <w:rsid w:val="00BE2C32"/>
    <w:rsid w:val="00C3244B"/>
    <w:rsid w:val="00D63FDE"/>
    <w:rsid w:val="00D929A2"/>
    <w:rsid w:val="00DD3AD4"/>
    <w:rsid w:val="00DF1FA0"/>
    <w:rsid w:val="00E26943"/>
    <w:rsid w:val="00EF0D8F"/>
    <w:rsid w:val="00F22F0C"/>
    <w:rsid w:val="00F7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14D"/>
    <w:rPr>
      <w:color w:val="666666"/>
    </w:rPr>
  </w:style>
  <w:style w:type="paragraph" w:customStyle="1" w:styleId="450042231DB045B6B81A84A546D3040D2">
    <w:name w:val="450042231DB045B6B81A84A546D3040D2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D34E17F8676C441395594352B54ED28B1">
    <w:name w:val="D34E17F8676C441395594352B54ED28B1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A880CC1A74874BCDBC10F82C45708EC92">
    <w:name w:val="A880CC1A74874BCDBC10F82C45708EC92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6DAF17F9796142BABF6ADF52E61334351">
    <w:name w:val="6DAF17F9796142BABF6ADF52E61334351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555BC9F329764306A03B0C7324FE182C2">
    <w:name w:val="555BC9F329764306A03B0C7324FE182C2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E33780D2BADC4CFF963C1B40334A4BB51">
    <w:name w:val="E33780D2BADC4CFF963C1B40334A4BB51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C6AE41A39905449080E64483B94B9A771">
    <w:name w:val="C6AE41A39905449080E64483B94B9A771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464B0A5A5B1947B1A8D29A7DF5782E7E2">
    <w:name w:val="464B0A5A5B1947B1A8D29A7DF5782E7E2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F881FAFA89AA4A4CB8F18BBB0DA76F552">
    <w:name w:val="F881FAFA89AA4A4CB8F18BBB0DA76F552"/>
    <w:rsid w:val="0010514D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7E6C-C6A8-42F9-87AB-F6C5CF7D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Geschäftsbrief Vorlage</vt:lpstr>
    </vt:vector>
  </TitlesOfParts>
  <Manager/>
  <Company>https://Briefvorlagen.ch</Company>
  <LinksUpToDate>false</LinksUpToDate>
  <CharactersWithSpaces>5637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Geschäftsbrief Vorlage</dc:title>
  <dc:subject/>
  <dc:creator>https://Briefvorlagen.ch</dc:creator>
  <cp:keywords/>
  <dc:description>https://Briefvorlagen.ch
Geschäftsbrief Vorlage</dc:description>
  <cp:lastModifiedBy>Mueller Daniel AGI</cp:lastModifiedBy>
  <cp:revision>831</cp:revision>
  <cp:lastPrinted>2023-12-21T09:58:00Z</cp:lastPrinted>
  <dcterms:created xsi:type="dcterms:W3CDTF">2017-03-26T09:37:00Z</dcterms:created>
  <dcterms:modified xsi:type="dcterms:W3CDTF">2024-09-24T11:54:00Z</dcterms:modified>
  <cp:category/>
</cp:coreProperties>
</file>