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6"/>
        <w:gridCol w:w="3969"/>
      </w:tblGrid>
      <w:tr w:rsidR="00305111" w14:paraId="6BE461F8" w14:textId="77777777" w:rsidTr="00FA5E12">
        <w:trPr>
          <w:trHeight w:hRule="exact" w:val="1588"/>
        </w:trPr>
        <w:tc>
          <w:tcPr>
            <w:tcW w:w="5376" w:type="dxa"/>
            <w:tcMar>
              <w:top w:w="57" w:type="dxa"/>
              <w:bottom w:w="57" w:type="dxa"/>
            </w:tcMar>
          </w:tcPr>
          <w:p w14:paraId="582242BD" w14:textId="77777777" w:rsidR="00D94429" w:rsidRPr="002C6732" w:rsidRDefault="00D94429" w:rsidP="00D94429">
            <w:pPr>
              <w:pStyle w:val="Platzhalter"/>
              <w:rPr>
                <w:b/>
                <w:bCs/>
              </w:rPr>
            </w:pPr>
            <w:r w:rsidRPr="002C6732">
              <w:rPr>
                <w:b/>
                <w:bCs/>
              </w:rPr>
              <w:t>{{ LEITBEHOERDE_NAME }}</w:t>
            </w:r>
          </w:p>
          <w:sdt>
            <w:sdtPr>
              <w:rPr>
                <w:sz w:val="18"/>
                <w:szCs w:val="18"/>
              </w:rPr>
              <w:id w:val="9967708"/>
              <w:placeholder>
                <w:docPart w:val="450042231DB045B6B81A84A546D3040D"/>
              </w:placeholder>
              <w:showingPlcHdr/>
            </w:sdtPr>
            <w:sdtEndPr/>
            <w:sdtContent>
              <w:p w14:paraId="35672E38" w14:textId="77777777" w:rsidR="00D94429" w:rsidRPr="002C6732" w:rsidRDefault="00D94429" w:rsidP="00D94429">
                <w:pPr>
                  <w:rPr>
                    <w:sz w:val="18"/>
                    <w:szCs w:val="18"/>
                  </w:rPr>
                </w:pPr>
                <w:r w:rsidRPr="00145473">
                  <w:rPr>
                    <w:rStyle w:val="Platzhaltertext"/>
                    <w:rFonts w:eastAsiaTheme="minorHAnsi"/>
                    <w:color w:val="auto"/>
                    <w:sz w:val="18"/>
                    <w:szCs w:val="18"/>
                    <w:shd w:val="clear" w:color="auto" w:fill="FBE4D5" w:themeFill="accent2" w:themeFillTint="33"/>
                  </w:rPr>
                  <w:t>Baubehörde eingeben</w:t>
                </w:r>
              </w:p>
            </w:sdtContent>
          </w:sdt>
          <w:p w14:paraId="5264E0DA" w14:textId="77777777" w:rsidR="00D94429" w:rsidRPr="002C6732" w:rsidRDefault="00D94429" w:rsidP="00D94429">
            <w:pPr>
              <w:pStyle w:val="Platzhalter"/>
              <w:rPr>
                <w:sz w:val="18"/>
                <w:szCs w:val="18"/>
              </w:rPr>
            </w:pPr>
            <w:r w:rsidRPr="002C6732">
              <w:rPr>
                <w:sz w:val="18"/>
                <w:szCs w:val="18"/>
              </w:rPr>
              <w:t>{{ LEITBEHOERDE_ADRESSE_1 }}</w:t>
            </w:r>
          </w:p>
          <w:p w14:paraId="6FECA21C" w14:textId="0312E21E" w:rsidR="00305111" w:rsidRPr="00D94429" w:rsidRDefault="00D94429" w:rsidP="00D94429">
            <w:pPr>
              <w:pStyle w:val="Platzhalter"/>
              <w:rPr>
                <w:sz w:val="18"/>
                <w:szCs w:val="18"/>
              </w:rPr>
            </w:pPr>
            <w:r w:rsidRPr="00D94429">
              <w:rPr>
                <w:sz w:val="18"/>
                <w:szCs w:val="18"/>
              </w:rPr>
              <w:t>{{ LEITBEHOERDE_ADRESSE_2 }}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6413EFD3" w14:textId="77777777" w:rsidR="00305111" w:rsidRPr="006A06FF" w:rsidRDefault="00305111" w:rsidP="00B65C13"/>
        </w:tc>
      </w:tr>
      <w:tr w:rsidR="00305111" w:rsidRPr="006A06FF" w14:paraId="7AA7DE9F" w14:textId="77777777" w:rsidTr="000C4899">
        <w:trPr>
          <w:trHeight w:hRule="exact" w:val="2268"/>
        </w:trPr>
        <w:tc>
          <w:tcPr>
            <w:tcW w:w="5376" w:type="dxa"/>
            <w:tcMar>
              <w:top w:w="57" w:type="dxa"/>
              <w:bottom w:w="57" w:type="dxa"/>
            </w:tcMar>
          </w:tcPr>
          <w:p w14:paraId="44338CE2" w14:textId="77777777" w:rsidR="0042221B" w:rsidRDefault="0042221B" w:rsidP="0042221B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for G in ALLE_GESUCHSTELLER_LISTE %}</w:t>
            </w:r>
          </w:p>
          <w:p w14:paraId="08B099F0" w14:textId="77777777" w:rsidR="0042221B" w:rsidRPr="00F329A7" w:rsidRDefault="0042221B" w:rsidP="0042221B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>
              <w:rPr>
                <w:rFonts w:ascii="Consolas" w:hAnsi="Consolas" w:cs="Arial"/>
                <w:color w:val="00B050"/>
                <w:sz w:val="18"/>
                <w:szCs w:val="18"/>
              </w:rPr>
              <w:t>{%p if loop.first %}</w:t>
            </w:r>
          </w:p>
          <w:p w14:paraId="7A0E4BE0" w14:textId="77777777" w:rsidR="0042221B" w:rsidRDefault="0042221B" w:rsidP="0042221B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F20D65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F20D65">
              <w:rPr>
                <w:rFonts w:ascii="Consolas" w:hAnsi="Consolas"/>
                <w:color w:val="00B050"/>
                <w:sz w:val="18"/>
                <w:szCs w:val="18"/>
              </w:rPr>
              <w:t xml:space="preserve"> if G.NAME_JURISTISCHE_PERSON %}</w:t>
            </w:r>
          </w:p>
          <w:p w14:paraId="1181B95A" w14:textId="77777777" w:rsidR="0042221B" w:rsidRPr="002C6732" w:rsidRDefault="0042221B" w:rsidP="0042221B">
            <w:pPr>
              <w:pStyle w:val="Platzhalter"/>
            </w:pPr>
            <w:r>
              <w:t>{{ G.</w:t>
            </w:r>
            <w:r w:rsidRPr="00F20D65">
              <w:t>NAME_JURISTISCHE_PERSON</w:t>
            </w:r>
            <w:r>
              <w:t xml:space="preserve"> }}</w:t>
            </w:r>
          </w:p>
          <w:p w14:paraId="38B0779B" w14:textId="77777777" w:rsidR="0042221B" w:rsidRDefault="0042221B" w:rsidP="0042221B">
            <w:pPr>
              <w:rPr>
                <w:color w:val="00B050"/>
                <w:szCs w:val="22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end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64E93AD7" w14:textId="77777777" w:rsidR="0042221B" w:rsidRPr="002C6732" w:rsidRDefault="0042221B" w:rsidP="0042221B">
            <w:r w:rsidRPr="002C6732">
              <w:rPr>
                <w:rStyle w:val="PlatzhalterZchn"/>
              </w:rPr>
              <w:t>{{ G.VORNAME }}</w:t>
            </w:r>
            <w:r w:rsidRPr="00F20D65">
              <w:rPr>
                <w:szCs w:val="22"/>
              </w:rPr>
              <w:t xml:space="preserve"> </w:t>
            </w:r>
            <w:r w:rsidRPr="002C6732">
              <w:rPr>
                <w:rStyle w:val="PlatzhalterZchn"/>
              </w:rPr>
              <w:t>{{ G.NACHNAME }}</w:t>
            </w:r>
          </w:p>
          <w:p w14:paraId="62833986" w14:textId="77777777" w:rsidR="0042221B" w:rsidRPr="002C6732" w:rsidRDefault="0042221B" w:rsidP="0042221B">
            <w:r w:rsidRPr="002C6732">
              <w:rPr>
                <w:rStyle w:val="PlatzhalterZchn"/>
              </w:rPr>
              <w:t>{{ G.STRASSE }}</w:t>
            </w:r>
            <w:r w:rsidRPr="00F20D65">
              <w:rPr>
                <w:szCs w:val="22"/>
              </w:rPr>
              <w:t xml:space="preserve"> </w:t>
            </w:r>
            <w:r w:rsidRPr="002C6732">
              <w:rPr>
                <w:rStyle w:val="PlatzhalterZchn"/>
              </w:rPr>
              <w:t>{{ G.HAUSNUMMER }}</w:t>
            </w:r>
          </w:p>
          <w:p w14:paraId="5F42A757" w14:textId="77777777" w:rsidR="0042221B" w:rsidRPr="002C6732" w:rsidRDefault="0042221B" w:rsidP="0042221B">
            <w:r w:rsidRPr="002C6732">
              <w:rPr>
                <w:rStyle w:val="PlatzhalterZchn"/>
              </w:rPr>
              <w:t>{{ G.PLZ }}</w:t>
            </w:r>
            <w:r w:rsidRPr="00F20D65">
              <w:rPr>
                <w:szCs w:val="22"/>
              </w:rPr>
              <w:t xml:space="preserve"> </w:t>
            </w:r>
            <w:r w:rsidRPr="002C6732">
              <w:rPr>
                <w:rStyle w:val="PlatzhalterZchn"/>
              </w:rPr>
              <w:t>{{ G.ORTSCHAFT }}</w:t>
            </w:r>
          </w:p>
          <w:p w14:paraId="1B1A9065" w14:textId="77777777" w:rsidR="0042221B" w:rsidRDefault="0042221B" w:rsidP="0042221B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end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if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386FFD42" w14:textId="652239B9" w:rsidR="00305111" w:rsidRPr="005C2E13" w:rsidRDefault="0042221B" w:rsidP="0042221B"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endfor %}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3B5396A2" w14:textId="77777777" w:rsidR="00305111" w:rsidRPr="002C6732" w:rsidRDefault="00305111" w:rsidP="00FA5E12">
            <w:pPr>
              <w:pStyle w:val="Kopfzeile"/>
              <w:tabs>
                <w:tab w:val="clear" w:pos="4536"/>
                <w:tab w:val="clear" w:pos="9072"/>
                <w:tab w:val="left" w:pos="738"/>
              </w:tabs>
              <w:rPr>
                <w:sz w:val="18"/>
                <w:szCs w:val="18"/>
              </w:rPr>
            </w:pPr>
            <w:r w:rsidRPr="002C6732">
              <w:rPr>
                <w:sz w:val="18"/>
                <w:szCs w:val="18"/>
              </w:rPr>
              <w:t>Kontakt:</w:t>
            </w:r>
            <w:r w:rsidRPr="002C6732">
              <w:rPr>
                <w:sz w:val="18"/>
                <w:szCs w:val="18"/>
              </w:rPr>
              <w:tab/>
            </w:r>
            <w:r w:rsidRPr="002C6732">
              <w:rPr>
                <w:rStyle w:val="PlatzhalterZchn"/>
                <w:sz w:val="18"/>
                <w:szCs w:val="18"/>
              </w:rPr>
              <w:t>{{ ZUSTAENDIG_NAME }}</w:t>
            </w:r>
          </w:p>
          <w:p w14:paraId="10C68D89" w14:textId="77777777" w:rsidR="00305111" w:rsidRPr="002C6732" w:rsidRDefault="00305111" w:rsidP="00FA5E12">
            <w:pPr>
              <w:pStyle w:val="Kopfzeile"/>
              <w:tabs>
                <w:tab w:val="clear" w:pos="4536"/>
                <w:tab w:val="clear" w:pos="9072"/>
                <w:tab w:val="left" w:pos="738"/>
              </w:tabs>
              <w:rPr>
                <w:sz w:val="18"/>
                <w:szCs w:val="18"/>
              </w:rPr>
            </w:pPr>
            <w:r w:rsidRPr="002C6732">
              <w:rPr>
                <w:sz w:val="18"/>
                <w:szCs w:val="18"/>
              </w:rPr>
              <w:t>E-Mail:</w:t>
            </w:r>
            <w:r w:rsidRPr="002C6732">
              <w:rPr>
                <w:sz w:val="18"/>
                <w:szCs w:val="18"/>
              </w:rPr>
              <w:tab/>
            </w:r>
            <w:r w:rsidRPr="002C6732">
              <w:rPr>
                <w:rStyle w:val="PlatzhalterZchn"/>
                <w:sz w:val="18"/>
                <w:szCs w:val="18"/>
              </w:rPr>
              <w:t>{{ LEITBEHOERDE_EMAIL }}</w:t>
            </w:r>
          </w:p>
          <w:p w14:paraId="2C307B97" w14:textId="77777777" w:rsidR="00305111" w:rsidRPr="002C6732" w:rsidRDefault="00305111" w:rsidP="00FA5E12">
            <w:pPr>
              <w:tabs>
                <w:tab w:val="left" w:pos="737"/>
              </w:tabs>
              <w:rPr>
                <w:sz w:val="18"/>
                <w:szCs w:val="18"/>
              </w:rPr>
            </w:pPr>
            <w:r w:rsidRPr="002C6732">
              <w:rPr>
                <w:sz w:val="18"/>
                <w:szCs w:val="18"/>
              </w:rPr>
              <w:t>Telefon:</w:t>
            </w:r>
            <w:r w:rsidRPr="002C6732">
              <w:rPr>
                <w:sz w:val="18"/>
                <w:szCs w:val="18"/>
              </w:rPr>
              <w:tab/>
            </w:r>
            <w:r w:rsidRPr="002C6732">
              <w:rPr>
                <w:rStyle w:val="PlatzhalterZchn"/>
                <w:sz w:val="18"/>
                <w:szCs w:val="18"/>
              </w:rPr>
              <w:t>{{ LEITBEHOERDE_TELEFON }}</w:t>
            </w:r>
          </w:p>
          <w:p w14:paraId="5B0219E2" w14:textId="77777777" w:rsidR="00305111" w:rsidRPr="00A35E14" w:rsidRDefault="00305111" w:rsidP="00FA5E12">
            <w:pPr>
              <w:tabs>
                <w:tab w:val="left" w:pos="737"/>
              </w:tabs>
              <w:rPr>
                <w:sz w:val="18"/>
                <w:szCs w:val="18"/>
              </w:rPr>
            </w:pPr>
            <w:r w:rsidRPr="002C6732">
              <w:rPr>
                <w:sz w:val="18"/>
                <w:szCs w:val="18"/>
              </w:rPr>
              <w:t>Web:</w:t>
            </w:r>
            <w:r w:rsidRPr="002C6732">
              <w:rPr>
                <w:sz w:val="18"/>
                <w:szCs w:val="18"/>
              </w:rPr>
              <w:tab/>
            </w:r>
            <w:r w:rsidRPr="002C6732">
              <w:rPr>
                <w:rStyle w:val="PlatzhalterZchn"/>
                <w:sz w:val="18"/>
                <w:szCs w:val="18"/>
              </w:rPr>
              <w:t>{{ LEITBEHOERDE_WEBSEITE }}</w:t>
            </w:r>
          </w:p>
        </w:tc>
      </w:tr>
      <w:tr w:rsidR="00305111" w:rsidRPr="006A06FF" w14:paraId="149333E8" w14:textId="77777777" w:rsidTr="00FA5E12">
        <w:trPr>
          <w:trHeight w:hRule="exact" w:val="397"/>
        </w:trPr>
        <w:tc>
          <w:tcPr>
            <w:tcW w:w="5376" w:type="dxa"/>
            <w:tcMar>
              <w:top w:w="57" w:type="dxa"/>
              <w:bottom w:w="57" w:type="dxa"/>
            </w:tcMar>
          </w:tcPr>
          <w:p w14:paraId="15146CB4" w14:textId="77777777" w:rsidR="00305111" w:rsidRPr="006A06FF" w:rsidRDefault="00305111" w:rsidP="00FA5E12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</w:rPr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4B9B0171" w14:textId="77777777" w:rsidR="00305111" w:rsidRPr="006A06FF" w:rsidRDefault="00305111" w:rsidP="00FA5E12">
            <w:pPr>
              <w:pStyle w:val="Kopfzeile"/>
              <w:tabs>
                <w:tab w:val="clear" w:pos="4536"/>
                <w:tab w:val="clear" w:pos="9072"/>
                <w:tab w:val="left" w:pos="1432"/>
              </w:tabs>
              <w:rPr>
                <w:szCs w:val="22"/>
              </w:rPr>
            </w:pPr>
            <w:r w:rsidRPr="002C6732">
              <w:rPr>
                <w:rStyle w:val="PlatzhalterZchn"/>
              </w:rPr>
              <w:t xml:space="preserve">{{ </w:t>
            </w:r>
            <w:r>
              <w:rPr>
                <w:rStyle w:val="PlatzhalterZchn"/>
              </w:rPr>
              <w:t>GEMEINDE</w:t>
            </w:r>
            <w:r w:rsidRPr="002C6732">
              <w:rPr>
                <w:rStyle w:val="PlatzhalterZchn"/>
              </w:rPr>
              <w:t xml:space="preserve"> }}</w:t>
            </w:r>
            <w:r w:rsidRPr="002C6732">
              <w:t xml:space="preserve">, </w:t>
            </w:r>
            <w:r w:rsidRPr="002C6732">
              <w:rPr>
                <w:rStyle w:val="PlatzhalterZchn"/>
              </w:rPr>
              <w:t>{{ HEUTE }}</w:t>
            </w:r>
          </w:p>
        </w:tc>
      </w:tr>
    </w:tbl>
    <w:p w14:paraId="4C9D48F2" w14:textId="77777777" w:rsidR="0022036B" w:rsidRPr="003A4557" w:rsidRDefault="0022036B" w:rsidP="0022036B"/>
    <w:p w14:paraId="1EB3B3DE" w14:textId="6984CD6D" w:rsidR="00A109FF" w:rsidRPr="005C565F" w:rsidRDefault="005C565F" w:rsidP="00377FDA">
      <w:pPr>
        <w:rPr>
          <w:rStyle w:val="Fett"/>
        </w:rPr>
      </w:pPr>
      <w:r w:rsidRPr="005C565F">
        <w:rPr>
          <w:rStyle w:val="Fett"/>
        </w:rPr>
        <w:t>Betreff</w:t>
      </w:r>
    </w:p>
    <w:p w14:paraId="3C7DDC57" w14:textId="77777777" w:rsidR="003A4557" w:rsidRPr="003A4557" w:rsidRDefault="003A4557" w:rsidP="007A05B7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4"/>
        <w:gridCol w:w="6511"/>
      </w:tblGrid>
      <w:tr w:rsidR="00BB67EE" w:rsidRPr="006A06FF" w14:paraId="43BC0A06" w14:textId="77777777" w:rsidTr="00FC1B4C">
        <w:tc>
          <w:tcPr>
            <w:tcW w:w="2834" w:type="dxa"/>
            <w:shd w:val="clear" w:color="auto" w:fill="auto"/>
          </w:tcPr>
          <w:p w14:paraId="0A242414" w14:textId="5283229E" w:rsidR="00BB67EE" w:rsidRPr="00334324" w:rsidRDefault="00BB67EE" w:rsidP="00FC1B4C">
            <w:pPr>
              <w:ind w:left="57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Dossier-Nummer:</w:t>
            </w:r>
          </w:p>
        </w:tc>
        <w:tc>
          <w:tcPr>
            <w:tcW w:w="6511" w:type="dxa"/>
            <w:shd w:val="clear" w:color="auto" w:fill="auto"/>
          </w:tcPr>
          <w:p w14:paraId="2788BCB4" w14:textId="4C712E53" w:rsidR="00BB67EE" w:rsidRPr="00D6166D" w:rsidRDefault="00BB67EE" w:rsidP="002C6732">
            <w:pPr>
              <w:pStyle w:val="Platzhalter"/>
            </w:pPr>
            <w:r w:rsidRPr="007B0E2C">
              <w:t>{{ DOSSIER_NUMMER }}</w:t>
            </w:r>
          </w:p>
        </w:tc>
      </w:tr>
      <w:tr w:rsidR="004B794D" w:rsidRPr="006A06FF" w14:paraId="6E226BBB" w14:textId="77777777" w:rsidTr="00FC1B4C">
        <w:tc>
          <w:tcPr>
            <w:tcW w:w="2834" w:type="dxa"/>
            <w:shd w:val="clear" w:color="auto" w:fill="auto"/>
          </w:tcPr>
          <w:p w14:paraId="05274E26" w14:textId="77777777" w:rsidR="004B794D" w:rsidRPr="00175814" w:rsidRDefault="004B794D" w:rsidP="004B794D">
            <w:pPr>
              <w:ind w:left="57"/>
              <w:rPr>
                <w:rFonts w:cs="Arial"/>
                <w:b/>
                <w:bCs/>
                <w:szCs w:val="22"/>
              </w:rPr>
            </w:pPr>
            <w:r w:rsidRPr="00334324">
              <w:rPr>
                <w:rFonts w:cs="Arial"/>
                <w:b/>
                <w:bCs/>
                <w:szCs w:val="22"/>
              </w:rPr>
              <w:t>Gesuchsteller/in</w:t>
            </w:r>
            <w:r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6511" w:type="dxa"/>
            <w:shd w:val="clear" w:color="auto" w:fill="auto"/>
          </w:tcPr>
          <w:p w14:paraId="138AE2ED" w14:textId="77777777" w:rsidR="004B794D" w:rsidRPr="00F329A7" w:rsidRDefault="004B794D" w:rsidP="004B794D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for G in ALLE_GESUCHSTELLER_LISTE %}</w:t>
            </w:r>
          </w:p>
          <w:p w14:paraId="523067D4" w14:textId="77777777" w:rsidR="004B794D" w:rsidRDefault="004B794D" w:rsidP="004B794D">
            <w:pPr>
              <w:ind w:left="357" w:hanging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if ALLE_GESUCHSTELLER_LISTE|length &gt; 1 %}</w:t>
            </w:r>
          </w:p>
          <w:p w14:paraId="260BFFAB" w14:textId="77777777" w:rsidR="004B794D" w:rsidRPr="002C6732" w:rsidRDefault="004B794D" w:rsidP="004B794D">
            <w:pPr>
              <w:ind w:left="357" w:hanging="357"/>
            </w:pPr>
            <w:r w:rsidRPr="0074141E">
              <w:rPr>
                <w:rFonts w:cs="Arial"/>
                <w:sz w:val="18"/>
                <w:szCs w:val="18"/>
              </w:rPr>
              <w:t>●</w:t>
            </w:r>
            <w:r>
              <w:rPr>
                <w:rFonts w:cs="Arial"/>
                <w:sz w:val="18"/>
                <w:szCs w:val="18"/>
              </w:rPr>
              <w:tab/>
            </w:r>
            <w:r w:rsidRPr="002C6732">
              <w:rPr>
                <w:rStyle w:val="PlatzhalterZchn"/>
              </w:rPr>
              <w:t>{{ G.NAME }}</w:t>
            </w:r>
            <w:r w:rsidRPr="00F329A7">
              <w:t xml:space="preserve">, </w:t>
            </w:r>
            <w:r w:rsidRPr="002C6732">
              <w:rPr>
                <w:rStyle w:val="PlatzhalterZchn"/>
              </w:rPr>
              <w:t>{{ G.ADRESSE }}</w:t>
            </w:r>
          </w:p>
          <w:p w14:paraId="355BF9D2" w14:textId="77777777" w:rsidR="004B794D" w:rsidRDefault="004B794D" w:rsidP="004B794D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if G.VERTRETER_NAME %}</w:t>
            </w:r>
          </w:p>
          <w:p w14:paraId="248BB7B2" w14:textId="77777777" w:rsidR="004B794D" w:rsidRPr="00F329A7" w:rsidRDefault="004B794D" w:rsidP="004B794D">
            <w:pPr>
              <w:ind w:left="357"/>
            </w:pPr>
            <w:r w:rsidRPr="00F329A7">
              <w:t>vertreten durch</w:t>
            </w:r>
          </w:p>
          <w:p w14:paraId="1F12E94E" w14:textId="77777777" w:rsidR="004B794D" w:rsidRPr="002C6732" w:rsidRDefault="004B794D" w:rsidP="004B794D">
            <w:pPr>
              <w:ind w:left="357"/>
            </w:pPr>
            <w:r w:rsidRPr="002C6732">
              <w:rPr>
                <w:rStyle w:val="PlatzhalterZchn"/>
              </w:rPr>
              <w:t>{{ G.VERTRETER_NAME }}</w:t>
            </w:r>
            <w:r w:rsidRPr="005F7554">
              <w:t xml:space="preserve">, </w:t>
            </w:r>
            <w:r w:rsidRPr="002C6732">
              <w:rPr>
                <w:rStyle w:val="PlatzhalterZchn"/>
              </w:rPr>
              <w:t>{{ G.VERTRETER_ADRESSE }}</w:t>
            </w:r>
          </w:p>
          <w:p w14:paraId="338D0D4F" w14:textId="77777777" w:rsidR="004B794D" w:rsidRPr="00F329A7" w:rsidRDefault="004B794D" w:rsidP="004B794D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endif %}</w:t>
            </w:r>
          </w:p>
          <w:p w14:paraId="45445D7A" w14:textId="77777777" w:rsidR="004B794D" w:rsidRDefault="004B794D" w:rsidP="004B794D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7E0BE9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7E0BE9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else</w:t>
            </w:r>
            <w:r w:rsidRPr="007E0BE9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6AC2D9A0" w14:textId="77777777" w:rsidR="004B794D" w:rsidRPr="002C6732" w:rsidRDefault="004B794D" w:rsidP="004B794D">
            <w:r w:rsidRPr="002C6732">
              <w:rPr>
                <w:rStyle w:val="PlatzhalterZchn"/>
              </w:rPr>
              <w:t>{{ G.NAME }}</w:t>
            </w:r>
            <w:r w:rsidRPr="00F329A7">
              <w:t xml:space="preserve">, </w:t>
            </w:r>
            <w:r w:rsidRPr="002C6732">
              <w:rPr>
                <w:rStyle w:val="PlatzhalterZchn"/>
              </w:rPr>
              <w:t>{{ G.ADRESSE }}</w:t>
            </w:r>
          </w:p>
          <w:p w14:paraId="5023B3D4" w14:textId="77777777" w:rsidR="004B794D" w:rsidRDefault="004B794D" w:rsidP="004B794D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if G.VERTRETER_NAME %}</w:t>
            </w:r>
          </w:p>
          <w:p w14:paraId="04B6AAA7" w14:textId="77777777" w:rsidR="004B794D" w:rsidRPr="00F329A7" w:rsidRDefault="004B794D" w:rsidP="004B794D">
            <w:r w:rsidRPr="00F329A7">
              <w:t>vertreten durch</w:t>
            </w:r>
          </w:p>
          <w:p w14:paraId="6EBD8BF3" w14:textId="77777777" w:rsidR="004B794D" w:rsidRPr="002C6732" w:rsidRDefault="004B794D" w:rsidP="004B794D">
            <w:r w:rsidRPr="002C6732">
              <w:rPr>
                <w:rStyle w:val="PlatzhalterZchn"/>
              </w:rPr>
              <w:t>{{ G.VERTRETER_NAME }}</w:t>
            </w:r>
            <w:r w:rsidRPr="005F7554">
              <w:t xml:space="preserve">, </w:t>
            </w:r>
            <w:r w:rsidRPr="002C6732">
              <w:rPr>
                <w:rStyle w:val="PlatzhalterZchn"/>
              </w:rPr>
              <w:t>{{ G.VERTRETER_ADRESSE }}</w:t>
            </w:r>
          </w:p>
          <w:p w14:paraId="78AEEDD3" w14:textId="77777777" w:rsidR="004B794D" w:rsidRPr="0013074F" w:rsidRDefault="004B794D" w:rsidP="004B794D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13074F">
              <w:rPr>
                <w:rFonts w:ascii="Consolas" w:hAnsi="Consolas"/>
                <w:color w:val="00B050"/>
                <w:sz w:val="18"/>
                <w:szCs w:val="18"/>
              </w:rPr>
              <w:t>{%p endif %}</w:t>
            </w:r>
          </w:p>
          <w:p w14:paraId="69E69DED" w14:textId="77777777" w:rsidR="004B794D" w:rsidRPr="002F298F" w:rsidRDefault="004B794D" w:rsidP="004B794D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/>
                <w:color w:val="00B050"/>
                <w:sz w:val="18"/>
                <w:szCs w:val="18"/>
              </w:rPr>
              <w:t xml:space="preserve"> endif %}</w:t>
            </w:r>
          </w:p>
          <w:p w14:paraId="4FEDBAC1" w14:textId="4F458B0D" w:rsidR="004B794D" w:rsidRPr="00D6166D" w:rsidRDefault="004B794D" w:rsidP="004B794D">
            <w:pPr>
              <w:rPr>
                <w:rFonts w:cs="Arial"/>
                <w:color w:val="00B050"/>
                <w:szCs w:val="22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endfor %}</w:t>
            </w:r>
          </w:p>
        </w:tc>
      </w:tr>
      <w:tr w:rsidR="001A4236" w:rsidRPr="006A06FF" w14:paraId="79B5346A" w14:textId="77777777" w:rsidTr="00FC1B4C">
        <w:tc>
          <w:tcPr>
            <w:tcW w:w="2834" w:type="dxa"/>
            <w:shd w:val="clear" w:color="auto" w:fill="auto"/>
          </w:tcPr>
          <w:p w14:paraId="0DEC33D5" w14:textId="44BE95EC" w:rsidR="001A4236" w:rsidRPr="00334324" w:rsidRDefault="001A4236" w:rsidP="004B794D">
            <w:pPr>
              <w:ind w:left="57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Grundeigentümer/in</w:t>
            </w:r>
          </w:p>
        </w:tc>
        <w:tc>
          <w:tcPr>
            <w:tcW w:w="6511" w:type="dxa"/>
            <w:shd w:val="clear" w:color="auto" w:fill="auto"/>
          </w:tcPr>
          <w:p w14:paraId="22B8A181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bookmarkStart w:id="0" w:name="_Hlk177392079"/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if 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ALLE_GRUNDEIGENTUEMER_LISTE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20188F88" w14:textId="77777777" w:rsidR="001A4236" w:rsidRPr="00F329A7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for G in ALLE_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GRUNDEIGENTUEMER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 %}</w:t>
            </w:r>
          </w:p>
          <w:p w14:paraId="69471AB0" w14:textId="77777777" w:rsidR="001A4236" w:rsidRDefault="001A4236" w:rsidP="001A4236">
            <w:pPr>
              <w:ind w:left="357" w:hanging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if ALLE_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GRUNDEIGENTUEMER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_LISTE|length &gt; 1 %}</w:t>
            </w:r>
          </w:p>
          <w:p w14:paraId="67D7BA4F" w14:textId="77777777" w:rsidR="001A4236" w:rsidRPr="00F263FD" w:rsidRDefault="001A4236" w:rsidP="001A4236">
            <w:pPr>
              <w:pStyle w:val="Listenabsatz"/>
              <w:numPr>
                <w:ilvl w:val="0"/>
                <w:numId w:val="25"/>
              </w:numPr>
              <w:spacing w:before="0"/>
              <w:ind w:left="357" w:hanging="357"/>
              <w:rPr>
                <w:rFonts w:cs="Arial"/>
                <w:szCs w:val="22"/>
              </w:rPr>
            </w:pPr>
            <w:r w:rsidRPr="00903B5C">
              <w:rPr>
                <w:rStyle w:val="PlatzhalterZchn"/>
              </w:rPr>
              <w:t>{{ G.NAME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5A1369E0" w14:textId="77777777" w:rsidR="001A4236" w:rsidRDefault="001A4236" w:rsidP="001A4236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>{%p if G.VERTRETER_NAME %}</w:t>
            </w:r>
          </w:p>
          <w:p w14:paraId="35D195E9" w14:textId="77777777" w:rsidR="001A4236" w:rsidRPr="00F329A7" w:rsidRDefault="001A4236" w:rsidP="001A4236">
            <w:pPr>
              <w:ind w:left="357"/>
            </w:pPr>
            <w:r w:rsidRPr="00F329A7">
              <w:t>vertreten durch</w:t>
            </w:r>
          </w:p>
          <w:p w14:paraId="4470D5D3" w14:textId="77777777" w:rsidR="001A4236" w:rsidRDefault="001A4236" w:rsidP="001A4236">
            <w:pPr>
              <w:ind w:left="357"/>
              <w:rPr>
                <w:color w:val="00B050"/>
              </w:rPr>
            </w:pPr>
            <w:r w:rsidRPr="00903B5C">
              <w:rPr>
                <w:rStyle w:val="PlatzhalterZchn"/>
              </w:rPr>
              <w:t>{{ G.VERTRETER_NAME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37C7D2C0" w14:textId="77777777" w:rsidR="001A4236" w:rsidRPr="00F329A7" w:rsidRDefault="001A4236" w:rsidP="001A4236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endif %}</w:t>
            </w:r>
          </w:p>
          <w:p w14:paraId="07ECD417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else %}</w:t>
            </w:r>
          </w:p>
          <w:p w14:paraId="23911CA5" w14:textId="77777777" w:rsidR="001A4236" w:rsidRPr="00903B5C" w:rsidRDefault="001A4236" w:rsidP="001A4236">
            <w:r w:rsidRPr="00903B5C">
              <w:rPr>
                <w:rStyle w:val="PlatzhalterZchn"/>
              </w:rPr>
              <w:t>{{ G.NAME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1104B8D1" w14:textId="77777777" w:rsidR="001A4236" w:rsidRPr="00F329A7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if G.VERTRETER_NAME %}</w:t>
            </w:r>
          </w:p>
          <w:p w14:paraId="7D32D95A" w14:textId="77777777" w:rsidR="001A4236" w:rsidRPr="00F329A7" w:rsidRDefault="001A4236" w:rsidP="001A4236">
            <w:pPr>
              <w:ind w:left="37"/>
            </w:pPr>
            <w:r w:rsidRPr="00F329A7">
              <w:t>vertreten durch</w:t>
            </w:r>
          </w:p>
          <w:p w14:paraId="22C95113" w14:textId="77777777" w:rsidR="001A4236" w:rsidRPr="00F329A7" w:rsidRDefault="001A4236" w:rsidP="001A4236">
            <w:pPr>
              <w:ind w:left="37"/>
            </w:pPr>
            <w:r w:rsidRPr="00903B5C">
              <w:rPr>
                <w:rStyle w:val="PlatzhalterZchn"/>
              </w:rPr>
              <w:t>{{ G.VERTRETER_NAME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203817A7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endif %}</w:t>
            </w:r>
          </w:p>
          <w:p w14:paraId="22F01BAA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endif %}</w:t>
            </w:r>
          </w:p>
          <w:p w14:paraId="706212DC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endfor %}</w:t>
            </w:r>
          </w:p>
          <w:p w14:paraId="7D7A7469" w14:textId="77777777" w:rsidR="001A4236" w:rsidRDefault="001A4236" w:rsidP="001A4236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D6166D">
              <w:rPr>
                <w:rFonts w:ascii="Consolas" w:hAnsi="Consolas" w:cs="Arial"/>
                <w:color w:val="00B050"/>
                <w:sz w:val="18"/>
                <w:szCs w:val="18"/>
              </w:rPr>
              <w:t>{%p el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if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"Herr" %}</w:t>
            </w:r>
          </w:p>
          <w:p w14:paraId="5DD0CEF6" w14:textId="77777777" w:rsidR="001A4236" w:rsidRDefault="001A4236" w:rsidP="001A4236">
            <w:r>
              <w:lastRenderedPageBreak/>
              <w:t>Gesuchsteller</w:t>
            </w:r>
          </w:p>
          <w:p w14:paraId="2EA0A615" w14:textId="77777777" w:rsidR="001A4236" w:rsidRDefault="001A4236" w:rsidP="001A4236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elif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"Frau" %}</w:t>
            </w:r>
          </w:p>
          <w:p w14:paraId="641050FD" w14:textId="77777777" w:rsidR="001A4236" w:rsidRDefault="001A4236" w:rsidP="001A4236">
            <w:r>
              <w:t>Gesuchstellerin</w:t>
            </w:r>
          </w:p>
          <w:p w14:paraId="60FFE030" w14:textId="77777777" w:rsidR="001A4236" w:rsidRDefault="001A4236" w:rsidP="001A4236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else %}</w:t>
            </w:r>
          </w:p>
          <w:p w14:paraId="534868F4" w14:textId="77777777" w:rsidR="001A4236" w:rsidRPr="00C76490" w:rsidRDefault="001A4236" w:rsidP="001A4236">
            <w:r w:rsidRPr="00914DF1">
              <w:t>Gesuchsteller/in</w:t>
            </w:r>
          </w:p>
          <w:p w14:paraId="398D384A" w14:textId="17464778" w:rsidR="001A4236" w:rsidRPr="001A4236" w:rsidRDefault="001A4236" w:rsidP="004B794D"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endif %}</w:t>
            </w:r>
            <w:bookmarkEnd w:id="0"/>
          </w:p>
        </w:tc>
      </w:tr>
      <w:tr w:rsidR="001A4236" w:rsidRPr="006A06FF" w14:paraId="7161A0E7" w14:textId="77777777" w:rsidTr="00FC1B4C">
        <w:tc>
          <w:tcPr>
            <w:tcW w:w="2834" w:type="dxa"/>
            <w:shd w:val="clear" w:color="auto" w:fill="auto"/>
          </w:tcPr>
          <w:p w14:paraId="763D2822" w14:textId="742B435D" w:rsidR="001A4236" w:rsidRPr="00334324" w:rsidRDefault="001A4236" w:rsidP="004B794D">
            <w:pPr>
              <w:ind w:left="57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lastRenderedPageBreak/>
              <w:t>Projektverfasser/in</w:t>
            </w:r>
          </w:p>
        </w:tc>
        <w:tc>
          <w:tcPr>
            <w:tcW w:w="6511" w:type="dxa"/>
            <w:shd w:val="clear" w:color="auto" w:fill="auto"/>
          </w:tcPr>
          <w:p w14:paraId="7E30738C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{%p if 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ALLE_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PROJEKTVERFASSER</w:t>
            </w:r>
            <w:r w:rsidRPr="001B2099">
              <w:rPr>
                <w:rFonts w:ascii="Consolas" w:hAnsi="Consolas" w:cs="Arial"/>
                <w:color w:val="00B050"/>
                <w:sz w:val="18"/>
                <w:szCs w:val="18"/>
              </w:rPr>
              <w:t>_LISTE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%}</w:t>
            </w:r>
          </w:p>
          <w:p w14:paraId="23CDC177" w14:textId="77777777" w:rsidR="001A4236" w:rsidRPr="00F329A7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for G in ALLE_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PROJEKTVERFASSER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 %}</w:t>
            </w:r>
          </w:p>
          <w:p w14:paraId="2783B298" w14:textId="77777777" w:rsidR="001A4236" w:rsidRDefault="001A4236" w:rsidP="001A4236">
            <w:pPr>
              <w:ind w:left="357" w:hanging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if ALLE_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PROJEKTVERFASSER</w:t>
            </w: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_LISTE|length &gt; 1 %}</w:t>
            </w:r>
          </w:p>
          <w:p w14:paraId="02674C30" w14:textId="77777777" w:rsidR="001A4236" w:rsidRPr="00F263FD" w:rsidRDefault="001A4236" w:rsidP="001A4236">
            <w:pPr>
              <w:pStyle w:val="Listenabsatz"/>
              <w:numPr>
                <w:ilvl w:val="0"/>
                <w:numId w:val="25"/>
              </w:numPr>
              <w:spacing w:before="0"/>
              <w:ind w:left="357" w:hanging="357"/>
              <w:rPr>
                <w:rFonts w:cs="Arial"/>
                <w:szCs w:val="22"/>
              </w:rPr>
            </w:pPr>
            <w:r w:rsidRPr="00903B5C">
              <w:rPr>
                <w:rStyle w:val="PlatzhalterZchn"/>
              </w:rPr>
              <w:t>{{ G.NAME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4FE26E2E" w14:textId="77777777" w:rsidR="001A4236" w:rsidRDefault="001A4236" w:rsidP="001A4236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263FD">
              <w:rPr>
                <w:rFonts w:ascii="Consolas" w:hAnsi="Consolas" w:cs="Arial"/>
                <w:color w:val="00B050"/>
                <w:sz w:val="18"/>
                <w:szCs w:val="18"/>
              </w:rPr>
              <w:t>{%p if G.VERTRETER_NAME %}</w:t>
            </w:r>
          </w:p>
          <w:p w14:paraId="3CA9C304" w14:textId="77777777" w:rsidR="001A4236" w:rsidRPr="00F329A7" w:rsidRDefault="001A4236" w:rsidP="001A4236">
            <w:pPr>
              <w:ind w:left="357"/>
            </w:pPr>
            <w:r w:rsidRPr="00F329A7">
              <w:t>vertreten durch</w:t>
            </w:r>
          </w:p>
          <w:p w14:paraId="57AB34F0" w14:textId="77777777" w:rsidR="001A4236" w:rsidRPr="00903B5C" w:rsidRDefault="001A4236" w:rsidP="001A4236">
            <w:pPr>
              <w:ind w:left="357"/>
            </w:pPr>
            <w:r w:rsidRPr="00903B5C">
              <w:rPr>
                <w:rStyle w:val="PlatzhalterZchn"/>
              </w:rPr>
              <w:t>{{ G.VERTRETER_NAME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5E1AB5C6" w14:textId="77777777" w:rsidR="001A4236" w:rsidRPr="00F329A7" w:rsidRDefault="001A4236" w:rsidP="001A4236">
            <w:pPr>
              <w:ind w:left="357"/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endif %}</w:t>
            </w:r>
          </w:p>
          <w:p w14:paraId="41BC5DEC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 w:cs="Arial"/>
                <w:color w:val="00B050"/>
                <w:sz w:val="18"/>
                <w:szCs w:val="18"/>
              </w:rPr>
              <w:t>p</w:t>
            </w:r>
            <w:r w:rsidRPr="006A08D6">
              <w:rPr>
                <w:rFonts w:ascii="Consolas" w:hAnsi="Consolas" w:cs="Arial"/>
                <w:color w:val="00B050"/>
                <w:sz w:val="18"/>
                <w:szCs w:val="18"/>
              </w:rPr>
              <w:t xml:space="preserve"> else %}</w:t>
            </w:r>
          </w:p>
          <w:p w14:paraId="726BFD46" w14:textId="77777777" w:rsidR="001A4236" w:rsidRPr="00903B5C" w:rsidRDefault="001A4236" w:rsidP="001A4236">
            <w:r w:rsidRPr="00903B5C">
              <w:rPr>
                <w:rStyle w:val="PlatzhalterZchn"/>
              </w:rPr>
              <w:t>{{ G.NAME }}</w:t>
            </w:r>
            <w:r w:rsidRPr="00F329A7">
              <w:t xml:space="preserve">, </w:t>
            </w:r>
            <w:r w:rsidRPr="00903B5C">
              <w:rPr>
                <w:rStyle w:val="PlatzhalterZchn"/>
              </w:rPr>
              <w:t>{{ G.ADRESSE }}</w:t>
            </w:r>
          </w:p>
          <w:p w14:paraId="33E05EC4" w14:textId="77777777" w:rsidR="001A4236" w:rsidRPr="00F329A7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if G.VERTRETER_NAME %}</w:t>
            </w:r>
          </w:p>
          <w:p w14:paraId="41A05441" w14:textId="77777777" w:rsidR="001A4236" w:rsidRPr="00F329A7" w:rsidRDefault="001A4236" w:rsidP="001A4236">
            <w:pPr>
              <w:ind w:left="37"/>
            </w:pPr>
            <w:r w:rsidRPr="00F329A7">
              <w:t>vertreten durch</w:t>
            </w:r>
          </w:p>
          <w:p w14:paraId="3ECD0D4B" w14:textId="77777777" w:rsidR="001A4236" w:rsidRPr="00F329A7" w:rsidRDefault="001A4236" w:rsidP="001A4236">
            <w:pPr>
              <w:ind w:left="37"/>
            </w:pPr>
            <w:r w:rsidRPr="00903B5C">
              <w:rPr>
                <w:rStyle w:val="PlatzhalterZchn"/>
              </w:rPr>
              <w:t>{{ G.VERTRETER_NAME }}</w:t>
            </w:r>
            <w:r w:rsidRPr="005F7554">
              <w:t xml:space="preserve">, </w:t>
            </w:r>
            <w:r w:rsidRPr="00903B5C">
              <w:rPr>
                <w:rStyle w:val="PlatzhalterZchn"/>
              </w:rPr>
              <w:t>{{ G.VERTRETER_ADRESSE }}</w:t>
            </w:r>
          </w:p>
          <w:p w14:paraId="5B83BB41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endif %}</w:t>
            </w:r>
          </w:p>
          <w:p w14:paraId="67B3919D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endif %}</w:t>
            </w:r>
          </w:p>
          <w:p w14:paraId="6EE62E8A" w14:textId="77777777" w:rsidR="001A4236" w:rsidRDefault="001A4236" w:rsidP="001A4236">
            <w:pPr>
              <w:rPr>
                <w:rFonts w:ascii="Consolas" w:hAnsi="Consolas" w:cs="Arial"/>
                <w:color w:val="00B050"/>
                <w:sz w:val="18"/>
                <w:szCs w:val="18"/>
              </w:rPr>
            </w:pPr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endfor %}</w:t>
            </w:r>
          </w:p>
          <w:p w14:paraId="0F9463AA" w14:textId="77777777" w:rsidR="001A4236" w:rsidRDefault="001A4236" w:rsidP="001A4236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D6166D">
              <w:rPr>
                <w:rFonts w:ascii="Consolas" w:hAnsi="Consolas" w:cs="Arial"/>
                <w:color w:val="00B050"/>
                <w:sz w:val="18"/>
                <w:szCs w:val="18"/>
              </w:rPr>
              <w:t>{%p el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if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"Herr" %}</w:t>
            </w:r>
          </w:p>
          <w:p w14:paraId="4AC02A3A" w14:textId="77777777" w:rsidR="001A4236" w:rsidRDefault="001A4236" w:rsidP="001A4236">
            <w:r>
              <w:t>Gesuchsteller</w:t>
            </w:r>
          </w:p>
          <w:p w14:paraId="4920D91F" w14:textId="77777777" w:rsidR="001A4236" w:rsidRDefault="001A4236" w:rsidP="001A4236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elif </w:t>
            </w:r>
            <w:r w:rsidRPr="006104FB">
              <w:rPr>
                <w:rFonts w:ascii="Consolas" w:hAnsi="Consolas"/>
                <w:color w:val="00B050"/>
                <w:sz w:val="18"/>
                <w:szCs w:val="18"/>
              </w:rPr>
              <w:t>GESUCHSTELLER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_ANREDE == "Frau" %}</w:t>
            </w:r>
          </w:p>
          <w:p w14:paraId="0C36633D" w14:textId="77777777" w:rsidR="001A4236" w:rsidRDefault="001A4236" w:rsidP="001A4236">
            <w:r>
              <w:t>Gesuchstellerin</w:t>
            </w:r>
          </w:p>
          <w:p w14:paraId="1D89E0FF" w14:textId="77777777" w:rsidR="001A4236" w:rsidRDefault="001A4236" w:rsidP="001A4236">
            <w:pPr>
              <w:rPr>
                <w:rFonts w:ascii="Consolas" w:hAnsi="Consolas"/>
                <w:color w:val="00B050"/>
                <w:sz w:val="18"/>
                <w:szCs w:val="18"/>
              </w:rPr>
            </w:pP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>{%</w:t>
            </w:r>
            <w:r>
              <w:rPr>
                <w:rFonts w:ascii="Consolas" w:hAnsi="Consolas"/>
                <w:color w:val="00B050"/>
                <w:sz w:val="18"/>
                <w:szCs w:val="18"/>
              </w:rPr>
              <w:t>p</w:t>
            </w:r>
            <w:r w:rsidRPr="002A38DD">
              <w:rPr>
                <w:rFonts w:ascii="Consolas" w:hAnsi="Consolas"/>
                <w:color w:val="00B050"/>
                <w:sz w:val="18"/>
                <w:szCs w:val="18"/>
              </w:rPr>
              <w:t xml:space="preserve"> else %}</w:t>
            </w:r>
          </w:p>
          <w:p w14:paraId="4D895534" w14:textId="77777777" w:rsidR="001A4236" w:rsidRDefault="001A4236" w:rsidP="001A4236">
            <w:r w:rsidRPr="00914DF1">
              <w:t>Gesuchsteller/in</w:t>
            </w:r>
          </w:p>
          <w:p w14:paraId="233989A1" w14:textId="0210BF71" w:rsidR="0006771A" w:rsidRPr="0006771A" w:rsidRDefault="00403406" w:rsidP="00403406">
            <w:r w:rsidRPr="00F329A7">
              <w:rPr>
                <w:rFonts w:ascii="Consolas" w:hAnsi="Consolas" w:cs="Arial"/>
                <w:color w:val="00B050"/>
                <w:sz w:val="18"/>
                <w:szCs w:val="18"/>
              </w:rPr>
              <w:t>{%p endif %}</w:t>
            </w:r>
          </w:p>
        </w:tc>
      </w:tr>
      <w:tr w:rsidR="004B794D" w:rsidRPr="006A06FF" w14:paraId="4A9265D1" w14:textId="77777777" w:rsidTr="00FC1B4C">
        <w:tc>
          <w:tcPr>
            <w:tcW w:w="2834" w:type="dxa"/>
            <w:shd w:val="clear" w:color="auto" w:fill="auto"/>
          </w:tcPr>
          <w:p w14:paraId="06C14786" w14:textId="77777777" w:rsidR="004B794D" w:rsidRPr="00175814" w:rsidRDefault="004B794D" w:rsidP="004B794D">
            <w:pPr>
              <w:ind w:left="57"/>
              <w:rPr>
                <w:rFonts w:cs="Arial"/>
                <w:b/>
                <w:bCs/>
                <w:szCs w:val="22"/>
              </w:rPr>
            </w:pPr>
            <w:r w:rsidRPr="00175814">
              <w:rPr>
                <w:rFonts w:cs="Arial"/>
                <w:b/>
                <w:bCs/>
                <w:szCs w:val="22"/>
              </w:rPr>
              <w:t>Bauvorhaben</w:t>
            </w:r>
            <w:r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6511" w:type="dxa"/>
            <w:shd w:val="clear" w:color="auto" w:fill="auto"/>
          </w:tcPr>
          <w:p w14:paraId="3FE18AB0" w14:textId="77777777" w:rsidR="004B794D" w:rsidRPr="00D6166D" w:rsidRDefault="004B794D" w:rsidP="002C6732">
            <w:pPr>
              <w:pStyle w:val="Platzhalter"/>
            </w:pPr>
            <w:r w:rsidRPr="00D6166D">
              <w:t>{{ BESCHREIBUNG_BAUVORHABEN }}</w:t>
            </w:r>
          </w:p>
        </w:tc>
      </w:tr>
      <w:tr w:rsidR="004B794D" w:rsidRPr="006A06FF" w14:paraId="55B379BB" w14:textId="77777777" w:rsidTr="00FC1B4C">
        <w:tc>
          <w:tcPr>
            <w:tcW w:w="2834" w:type="dxa"/>
            <w:shd w:val="clear" w:color="auto" w:fill="auto"/>
          </w:tcPr>
          <w:p w14:paraId="6D58E1A2" w14:textId="52552270" w:rsidR="004B794D" w:rsidRPr="00DD248B" w:rsidRDefault="004B794D" w:rsidP="004B794D">
            <w:pPr>
              <w:ind w:left="57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Adresse:</w:t>
            </w:r>
          </w:p>
        </w:tc>
        <w:tc>
          <w:tcPr>
            <w:tcW w:w="6511" w:type="dxa"/>
            <w:shd w:val="clear" w:color="auto" w:fill="auto"/>
          </w:tcPr>
          <w:p w14:paraId="05D4F479" w14:textId="77777777" w:rsidR="004B794D" w:rsidRPr="00D6166D" w:rsidRDefault="004B794D" w:rsidP="002C6732">
            <w:pPr>
              <w:pStyle w:val="Platzhalter"/>
              <w:rPr>
                <w:highlight w:val="green"/>
              </w:rPr>
            </w:pPr>
            <w:bookmarkStart w:id="1" w:name="_Hlk176878812"/>
            <w:r w:rsidRPr="00D6166D">
              <w:t>{{ ADRESSE }}</w:t>
            </w:r>
            <w:bookmarkEnd w:id="1"/>
          </w:p>
        </w:tc>
      </w:tr>
      <w:tr w:rsidR="004B794D" w:rsidRPr="006A06FF" w14:paraId="113B9395" w14:textId="77777777" w:rsidTr="00FC1B4C">
        <w:tc>
          <w:tcPr>
            <w:tcW w:w="2834" w:type="dxa"/>
            <w:shd w:val="clear" w:color="auto" w:fill="auto"/>
          </w:tcPr>
          <w:p w14:paraId="6151E87A" w14:textId="77777777" w:rsidR="004B794D" w:rsidRPr="00175814" w:rsidRDefault="004B794D" w:rsidP="004B794D">
            <w:pPr>
              <w:ind w:left="57"/>
              <w:rPr>
                <w:rFonts w:cs="Arial"/>
                <w:b/>
                <w:bCs/>
                <w:szCs w:val="22"/>
              </w:rPr>
            </w:pPr>
            <w:r w:rsidRPr="00175814">
              <w:rPr>
                <w:rFonts w:cs="Arial"/>
                <w:b/>
                <w:bCs/>
                <w:szCs w:val="22"/>
              </w:rPr>
              <w:t>Grund</w:t>
            </w:r>
            <w:r>
              <w:rPr>
                <w:rFonts w:cs="Arial"/>
                <w:b/>
                <w:bCs/>
                <w:szCs w:val="22"/>
              </w:rPr>
              <w:t>stücksnummer:</w:t>
            </w:r>
          </w:p>
        </w:tc>
        <w:tc>
          <w:tcPr>
            <w:tcW w:w="6511" w:type="dxa"/>
            <w:shd w:val="clear" w:color="auto" w:fill="auto"/>
          </w:tcPr>
          <w:p w14:paraId="1E507F97" w14:textId="77777777" w:rsidR="004B794D" w:rsidRPr="00D6166D" w:rsidRDefault="004B794D" w:rsidP="002C6732">
            <w:pPr>
              <w:pStyle w:val="Platzhalter"/>
            </w:pPr>
            <w:r w:rsidRPr="00D6166D">
              <w:t xml:space="preserve">{{ </w:t>
            </w:r>
            <w:r>
              <w:t>GRUNDSTUECK</w:t>
            </w:r>
            <w:r w:rsidRPr="00D6166D">
              <w:t xml:space="preserve"> }}</w:t>
            </w:r>
          </w:p>
        </w:tc>
      </w:tr>
      <w:tr w:rsidR="004B794D" w:rsidRPr="006A06FF" w14:paraId="540214B4" w14:textId="77777777" w:rsidTr="00FC1B4C">
        <w:tc>
          <w:tcPr>
            <w:tcW w:w="2834" w:type="dxa"/>
            <w:shd w:val="clear" w:color="auto" w:fill="auto"/>
          </w:tcPr>
          <w:p w14:paraId="359978CC" w14:textId="77777777" w:rsidR="004B794D" w:rsidRPr="00175814" w:rsidRDefault="004B794D" w:rsidP="004B794D">
            <w:pPr>
              <w:ind w:left="57"/>
              <w:rPr>
                <w:rFonts w:cs="Arial"/>
                <w:b/>
                <w:bCs/>
                <w:szCs w:val="22"/>
              </w:rPr>
            </w:pPr>
            <w:r w:rsidRPr="00334324">
              <w:rPr>
                <w:rFonts w:cs="Arial"/>
                <w:b/>
                <w:bCs/>
                <w:szCs w:val="22"/>
              </w:rPr>
              <w:t>Eingereicht am</w:t>
            </w:r>
            <w:r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6511" w:type="dxa"/>
            <w:shd w:val="clear" w:color="auto" w:fill="auto"/>
          </w:tcPr>
          <w:p w14:paraId="5BBBF064" w14:textId="77777777" w:rsidR="004B794D" w:rsidRPr="00D6166D" w:rsidRDefault="004B794D" w:rsidP="002C6732">
            <w:pPr>
              <w:pStyle w:val="Platzhalter"/>
            </w:pPr>
            <w:r w:rsidRPr="00D6166D">
              <w:t>{{ BAUEINGABE_DATUM }}</w:t>
            </w:r>
          </w:p>
        </w:tc>
      </w:tr>
    </w:tbl>
    <w:p w14:paraId="6FD7BDE2" w14:textId="77777777" w:rsidR="00B00EFA" w:rsidRDefault="00B00EFA" w:rsidP="0022036B"/>
    <w:p w14:paraId="67AB9B57" w14:textId="77777777" w:rsidR="000B179C" w:rsidRDefault="000B179C" w:rsidP="0022036B"/>
    <w:p w14:paraId="36B62B75" w14:textId="77777777" w:rsidR="00A70852" w:rsidRDefault="00A70852" w:rsidP="00A70852">
      <w:pPr>
        <w:rPr>
          <w:rFonts w:ascii="Consolas" w:hAnsi="Consolas" w:cs="Arial"/>
          <w:color w:val="00B050"/>
          <w:sz w:val="18"/>
          <w:szCs w:val="18"/>
        </w:rPr>
      </w:pPr>
      <w:r w:rsidRPr="00D6166D">
        <w:rPr>
          <w:rFonts w:ascii="Consolas" w:hAnsi="Consolas" w:cs="Arial"/>
          <w:color w:val="00B050"/>
          <w:sz w:val="18"/>
          <w:szCs w:val="18"/>
        </w:rPr>
        <w:t xml:space="preserve">{%p for </w:t>
      </w:r>
      <w:r>
        <w:rPr>
          <w:rFonts w:ascii="Consolas" w:hAnsi="Consolas" w:cs="Arial"/>
          <w:color w:val="00B050"/>
          <w:sz w:val="18"/>
          <w:szCs w:val="18"/>
        </w:rPr>
        <w:t>G</w:t>
      </w:r>
      <w:r w:rsidRPr="00D6166D">
        <w:rPr>
          <w:rFonts w:ascii="Consolas" w:hAnsi="Consolas" w:cs="Arial"/>
          <w:color w:val="00B050"/>
          <w:sz w:val="18"/>
          <w:szCs w:val="18"/>
        </w:rPr>
        <w:t xml:space="preserve"> in </w:t>
      </w:r>
      <w:r w:rsidRPr="00334195">
        <w:rPr>
          <w:rFonts w:ascii="Consolas" w:hAnsi="Consolas" w:cs="Arial"/>
          <w:color w:val="00B050"/>
          <w:sz w:val="18"/>
          <w:szCs w:val="18"/>
        </w:rPr>
        <w:t>ALLE_GESUCHSTELLER_LISTE</w:t>
      </w:r>
      <w:r w:rsidRPr="00D6166D">
        <w:rPr>
          <w:rFonts w:ascii="Consolas" w:hAnsi="Consolas" w:cs="Arial"/>
          <w:color w:val="00B050"/>
          <w:sz w:val="18"/>
          <w:szCs w:val="18"/>
        </w:rPr>
        <w:t xml:space="preserve"> %}</w:t>
      </w:r>
    </w:p>
    <w:p w14:paraId="05ADF9C7" w14:textId="77777777" w:rsidR="00A70852" w:rsidRDefault="00A70852" w:rsidP="00A70852">
      <w:pPr>
        <w:rPr>
          <w:rFonts w:ascii="Consolas" w:hAnsi="Consolas" w:cs="Arial"/>
          <w:color w:val="00B050"/>
          <w:sz w:val="18"/>
          <w:szCs w:val="18"/>
        </w:rPr>
      </w:pPr>
      <w:r>
        <w:rPr>
          <w:rFonts w:ascii="Consolas" w:hAnsi="Consolas" w:cs="Arial"/>
          <w:color w:val="00B050"/>
          <w:sz w:val="18"/>
          <w:szCs w:val="18"/>
        </w:rPr>
        <w:t>{%p if loop.first %}</w:t>
      </w:r>
    </w:p>
    <w:p w14:paraId="7E540BB3" w14:textId="77777777" w:rsidR="00A70852" w:rsidRPr="00D6166D" w:rsidRDefault="00A70852" w:rsidP="00A70852">
      <w:pPr>
        <w:rPr>
          <w:rFonts w:ascii="Consolas" w:hAnsi="Consolas" w:cs="Arial"/>
          <w:color w:val="00B050"/>
          <w:sz w:val="18"/>
          <w:szCs w:val="18"/>
        </w:rPr>
      </w:pPr>
      <w:r w:rsidRPr="00D6166D">
        <w:rPr>
          <w:rFonts w:ascii="Consolas" w:hAnsi="Consolas" w:cs="Arial"/>
          <w:color w:val="00B050"/>
          <w:sz w:val="18"/>
          <w:szCs w:val="18"/>
        </w:rPr>
        <w:t xml:space="preserve">{%p </w:t>
      </w:r>
      <w:r w:rsidRPr="00334195">
        <w:rPr>
          <w:rFonts w:ascii="Consolas" w:hAnsi="Consolas" w:cs="Arial"/>
          <w:color w:val="00B050"/>
          <w:sz w:val="18"/>
          <w:szCs w:val="18"/>
        </w:rPr>
        <w:t>if</w:t>
      </w:r>
      <w:r>
        <w:rPr>
          <w:rFonts w:ascii="Consolas" w:hAnsi="Consolas" w:cs="Arial"/>
          <w:color w:val="00B050"/>
          <w:sz w:val="18"/>
          <w:szCs w:val="18"/>
        </w:rPr>
        <w:t xml:space="preserve"> G.ANREDE == </w:t>
      </w:r>
      <w:r w:rsidRPr="005754DD">
        <w:rPr>
          <w:rFonts w:ascii="Consolas" w:hAnsi="Consolas"/>
          <w:color w:val="00B050"/>
          <w:sz w:val="18"/>
          <w:szCs w:val="18"/>
        </w:rPr>
        <w:t>"Herr"</w:t>
      </w:r>
      <w:r>
        <w:rPr>
          <w:rFonts w:ascii="Consolas" w:hAnsi="Consolas"/>
          <w:color w:val="00B050"/>
          <w:sz w:val="18"/>
          <w:szCs w:val="18"/>
        </w:rPr>
        <w:t xml:space="preserve"> %}</w:t>
      </w:r>
    </w:p>
    <w:p w14:paraId="7951CC02" w14:textId="77777777" w:rsidR="00A70852" w:rsidRPr="00696BBB" w:rsidRDefault="00A70852" w:rsidP="00696BBB">
      <w:r w:rsidRPr="00696BBB">
        <w:t xml:space="preserve">Sehr geehrter </w:t>
      </w:r>
      <w:r w:rsidRPr="00696BBB">
        <w:rPr>
          <w:rStyle w:val="PlatzhalterZchn"/>
        </w:rPr>
        <w:t>{{ G.ANREDE }}</w:t>
      </w:r>
      <w:r w:rsidRPr="00696BBB">
        <w:t xml:space="preserve"> </w:t>
      </w:r>
      <w:r w:rsidRPr="00696BBB">
        <w:rPr>
          <w:rStyle w:val="PlatzhalterZchn"/>
        </w:rPr>
        <w:t>{{ G.NACHNAME }}</w:t>
      </w:r>
    </w:p>
    <w:p w14:paraId="520C5DD7" w14:textId="77777777" w:rsidR="00A70852" w:rsidRPr="00022A08" w:rsidRDefault="00A70852" w:rsidP="00A70852">
      <w:pPr>
        <w:rPr>
          <w:rFonts w:ascii="Consolas" w:hAnsi="Consolas" w:cs="Arial"/>
          <w:color w:val="00B050"/>
          <w:sz w:val="18"/>
          <w:szCs w:val="18"/>
        </w:rPr>
      </w:pPr>
      <w:r w:rsidRPr="00022A08">
        <w:rPr>
          <w:rFonts w:ascii="Consolas" w:hAnsi="Consolas" w:cs="Arial"/>
          <w:color w:val="00B050"/>
          <w:sz w:val="18"/>
          <w:szCs w:val="18"/>
        </w:rPr>
        <w:t xml:space="preserve">{%p </w:t>
      </w:r>
      <w:r>
        <w:rPr>
          <w:rFonts w:ascii="Consolas" w:hAnsi="Consolas" w:cs="Arial"/>
          <w:color w:val="00B050"/>
          <w:sz w:val="18"/>
          <w:szCs w:val="18"/>
        </w:rPr>
        <w:t>elif G.ANREDE ==</w:t>
      </w:r>
      <w:r w:rsidRPr="00022A08">
        <w:rPr>
          <w:rFonts w:ascii="Consolas" w:hAnsi="Consolas" w:cs="Arial"/>
          <w:color w:val="00B050"/>
          <w:sz w:val="18"/>
          <w:szCs w:val="18"/>
        </w:rPr>
        <w:t xml:space="preserve"> </w:t>
      </w:r>
      <w:r w:rsidRPr="005754DD">
        <w:rPr>
          <w:rFonts w:ascii="Consolas" w:hAnsi="Consolas"/>
          <w:color w:val="00B050"/>
          <w:sz w:val="18"/>
          <w:szCs w:val="18"/>
        </w:rPr>
        <w:t>"Frau" %}</w:t>
      </w:r>
    </w:p>
    <w:p w14:paraId="3F78D759" w14:textId="77777777" w:rsidR="00A70852" w:rsidRPr="00696BBB" w:rsidRDefault="00A70852" w:rsidP="00696BBB">
      <w:r w:rsidRPr="00696BBB">
        <w:t xml:space="preserve">Sehr geehrte </w:t>
      </w:r>
      <w:r w:rsidRPr="00696BBB">
        <w:rPr>
          <w:rStyle w:val="PlatzhalterZchn"/>
        </w:rPr>
        <w:t>{{ G.ANREDE }}</w:t>
      </w:r>
      <w:r w:rsidRPr="00696BBB">
        <w:t xml:space="preserve"> </w:t>
      </w:r>
      <w:r w:rsidRPr="00696BBB">
        <w:rPr>
          <w:rStyle w:val="PlatzhalterZchn"/>
        </w:rPr>
        <w:t>{{ G.NACHNAME }}</w:t>
      </w:r>
    </w:p>
    <w:p w14:paraId="19EA4DCC" w14:textId="77777777" w:rsidR="00A70852" w:rsidRPr="00334195" w:rsidRDefault="00A70852" w:rsidP="00A70852">
      <w:pPr>
        <w:rPr>
          <w:rFonts w:ascii="Consolas" w:hAnsi="Consolas" w:cs="Arial"/>
          <w:color w:val="00B050"/>
          <w:sz w:val="18"/>
          <w:szCs w:val="18"/>
        </w:rPr>
      </w:pPr>
      <w:r w:rsidRPr="00334195">
        <w:rPr>
          <w:rFonts w:ascii="Consolas" w:hAnsi="Consolas" w:cs="Arial"/>
          <w:color w:val="00B050"/>
          <w:sz w:val="18"/>
          <w:szCs w:val="18"/>
        </w:rPr>
        <w:t>{%p else %}</w:t>
      </w:r>
    </w:p>
    <w:p w14:paraId="4CB74421" w14:textId="77777777" w:rsidR="00A70852" w:rsidRPr="00696BBB" w:rsidRDefault="00A70852" w:rsidP="00696BBB">
      <w:r w:rsidRPr="00696BBB">
        <w:t>Sehr geehrte Damen und Herren</w:t>
      </w:r>
    </w:p>
    <w:p w14:paraId="2DBD8898" w14:textId="77777777" w:rsidR="00A70852" w:rsidRDefault="00A70852" w:rsidP="00A70852">
      <w:pPr>
        <w:rPr>
          <w:rFonts w:ascii="Consolas" w:hAnsi="Consolas"/>
          <w:color w:val="00B050"/>
          <w:sz w:val="18"/>
          <w:szCs w:val="18"/>
        </w:rPr>
      </w:pPr>
      <w:r w:rsidRPr="005754DD">
        <w:rPr>
          <w:rFonts w:ascii="Consolas" w:hAnsi="Consolas"/>
          <w:color w:val="00B050"/>
          <w:sz w:val="18"/>
          <w:szCs w:val="18"/>
        </w:rPr>
        <w:t>{%p endif %}</w:t>
      </w:r>
    </w:p>
    <w:p w14:paraId="5B2E0A8E" w14:textId="77777777" w:rsidR="00A70852" w:rsidRDefault="00A70852" w:rsidP="00A70852">
      <w:pPr>
        <w:rPr>
          <w:rFonts w:ascii="Consolas" w:hAnsi="Consolas"/>
          <w:color w:val="00B050"/>
          <w:sz w:val="18"/>
          <w:szCs w:val="18"/>
        </w:rPr>
      </w:pPr>
      <w:r w:rsidRPr="005754DD">
        <w:rPr>
          <w:rFonts w:ascii="Consolas" w:hAnsi="Consolas"/>
          <w:color w:val="00B050"/>
          <w:sz w:val="18"/>
          <w:szCs w:val="18"/>
        </w:rPr>
        <w:t>{%p endif %}</w:t>
      </w:r>
    </w:p>
    <w:p w14:paraId="1057D38A" w14:textId="77777777" w:rsidR="00A70852" w:rsidRDefault="00A70852" w:rsidP="00A70852">
      <w:pPr>
        <w:rPr>
          <w:rFonts w:ascii="Consolas" w:hAnsi="Consolas" w:cs="Arial"/>
          <w:color w:val="00B050"/>
          <w:sz w:val="18"/>
          <w:szCs w:val="18"/>
        </w:rPr>
      </w:pPr>
      <w:r w:rsidRPr="00D6166D">
        <w:rPr>
          <w:rFonts w:ascii="Consolas" w:hAnsi="Consolas" w:cs="Arial"/>
          <w:color w:val="00B050"/>
          <w:sz w:val="18"/>
          <w:szCs w:val="18"/>
        </w:rPr>
        <w:t>{%p endfor %}</w:t>
      </w:r>
    </w:p>
    <w:p w14:paraId="3FB72354" w14:textId="77777777" w:rsidR="0022036B" w:rsidRDefault="0022036B" w:rsidP="0022036B"/>
    <w:p w14:paraId="31AD9C84" w14:textId="77777777" w:rsidR="0022036B" w:rsidRDefault="0022036B" w:rsidP="0069448E"/>
    <w:p w14:paraId="65AB5B63" w14:textId="77777777" w:rsidR="00272517" w:rsidRDefault="00272517" w:rsidP="0069448E"/>
    <w:p w14:paraId="76BAB58C" w14:textId="77777777" w:rsidR="0069448E" w:rsidRDefault="0069448E" w:rsidP="0022036B">
      <w:r>
        <w:t>Freundliche Grüsse</w:t>
      </w:r>
    </w:p>
    <w:p w14:paraId="5FF17DA4" w14:textId="56332D94" w:rsidR="00921793" w:rsidRDefault="00921793" w:rsidP="00921793">
      <w:r w:rsidRPr="00A840D2">
        <w:rPr>
          <w:rFonts w:ascii="Consolas" w:hAnsi="Consolas"/>
          <w:color w:val="00B050"/>
          <w:sz w:val="18"/>
          <w:szCs w:val="18"/>
        </w:rPr>
        <w:t>{% if ZUSTAENDIG_NAME %}</w:t>
      </w:r>
      <w:r w:rsidRPr="00A840D2">
        <w:rPr>
          <w:rStyle w:val="PlatzhalterZchn"/>
        </w:rPr>
        <w:t>{{ ZUSTAENDIG_NAME }}</w:t>
      </w:r>
      <w:r w:rsidRPr="00A840D2">
        <w:rPr>
          <w:rFonts w:ascii="Consolas" w:hAnsi="Consolas"/>
          <w:color w:val="00B050"/>
          <w:sz w:val="18"/>
          <w:szCs w:val="18"/>
        </w:rPr>
        <w:t xml:space="preserve">{% </w:t>
      </w:r>
      <w:r>
        <w:rPr>
          <w:rFonts w:ascii="Consolas" w:hAnsi="Consolas"/>
          <w:color w:val="00B050"/>
          <w:sz w:val="18"/>
          <w:szCs w:val="18"/>
        </w:rPr>
        <w:t>else</w:t>
      </w:r>
      <w:r w:rsidRPr="00A840D2">
        <w:rPr>
          <w:rFonts w:ascii="Consolas" w:hAnsi="Consolas"/>
          <w:color w:val="00B050"/>
          <w:sz w:val="18"/>
          <w:szCs w:val="18"/>
        </w:rPr>
        <w:t xml:space="preserve"> %}</w:t>
      </w:r>
      <w:sdt>
        <w:sdtPr>
          <w:id w:val="-923257001"/>
          <w:placeholder>
            <w:docPart w:val="464B0A5A5B1947B1A8D29A7DF5782E7E"/>
          </w:placeholder>
          <w:showingPlcHdr/>
        </w:sdtPr>
        <w:sdtEndPr/>
        <w:sdtContent>
          <w:r w:rsidRPr="00107891">
            <w:rPr>
              <w:rFonts w:eastAsiaTheme="minorHAnsi"/>
              <w:shd w:val="clear" w:color="auto" w:fill="FBE4D5" w:themeFill="accent2" w:themeFillTint="33"/>
            </w:rPr>
            <w:t>Name</w:t>
          </w:r>
          <w:r>
            <w:rPr>
              <w:rFonts w:eastAsiaTheme="minorHAnsi"/>
              <w:shd w:val="clear" w:color="auto" w:fill="FBE4D5" w:themeFill="accent2" w:themeFillTint="33"/>
            </w:rPr>
            <w:t>, Funktion</w:t>
          </w:r>
          <w:r w:rsidRPr="00107891">
            <w:rPr>
              <w:rFonts w:eastAsiaTheme="minorHAnsi"/>
              <w:shd w:val="clear" w:color="auto" w:fill="FBE4D5" w:themeFill="accent2" w:themeFillTint="33"/>
            </w:rPr>
            <w:t xml:space="preserve"> eingeben</w:t>
          </w:r>
        </w:sdtContent>
      </w:sdt>
      <w:r w:rsidRPr="00A840D2">
        <w:rPr>
          <w:rFonts w:ascii="Consolas" w:hAnsi="Consolas"/>
          <w:color w:val="00B050"/>
          <w:sz w:val="18"/>
          <w:szCs w:val="18"/>
        </w:rPr>
        <w:t>{% endif %}</w:t>
      </w:r>
    </w:p>
    <w:p w14:paraId="77581429" w14:textId="77777777" w:rsidR="00762FF8" w:rsidRDefault="00762FF8" w:rsidP="0022036B"/>
    <w:p w14:paraId="6DD5E4AE" w14:textId="77777777" w:rsidR="005C565F" w:rsidRPr="00967F68" w:rsidRDefault="005C565F" w:rsidP="005C565F"/>
    <w:p w14:paraId="41B2CB04" w14:textId="2E47D3C4" w:rsidR="005C565F" w:rsidRDefault="005C565F" w:rsidP="005C565F">
      <w:pPr>
        <w:rPr>
          <w:rStyle w:val="Fett"/>
        </w:rPr>
      </w:pPr>
      <w:r w:rsidRPr="00967F68">
        <w:rPr>
          <w:rStyle w:val="Fett"/>
        </w:rPr>
        <w:t>Kopie</w:t>
      </w:r>
      <w:r w:rsidR="00DE3D28">
        <w:rPr>
          <w:rStyle w:val="Fett"/>
        </w:rPr>
        <w:t>n</w:t>
      </w:r>
    </w:p>
    <w:p w14:paraId="03233033" w14:textId="2E194A9E" w:rsidR="005C565F" w:rsidRDefault="005C565F" w:rsidP="005C565F">
      <w:pPr>
        <w:pStyle w:val="Auflistung"/>
      </w:pPr>
    </w:p>
    <w:p w14:paraId="0D9896DB" w14:textId="77777777" w:rsidR="00DE3D28" w:rsidRDefault="00DE3D28" w:rsidP="005C565F">
      <w:pPr>
        <w:pStyle w:val="Auflistung"/>
      </w:pPr>
    </w:p>
    <w:p w14:paraId="6AEDBCAC" w14:textId="77777777" w:rsidR="005C565F" w:rsidRDefault="005C565F" w:rsidP="005C565F"/>
    <w:p w14:paraId="57B9A9CE" w14:textId="77777777" w:rsidR="005C565F" w:rsidRDefault="005C565F" w:rsidP="005C565F"/>
    <w:p w14:paraId="478FFCDC" w14:textId="33763418" w:rsidR="005C565F" w:rsidRDefault="005C565F" w:rsidP="005C565F">
      <w:pPr>
        <w:rPr>
          <w:rStyle w:val="Fett"/>
        </w:rPr>
      </w:pPr>
      <w:r>
        <w:rPr>
          <w:rStyle w:val="Fett"/>
        </w:rPr>
        <w:t>Beilagen</w:t>
      </w:r>
    </w:p>
    <w:p w14:paraId="79E46793" w14:textId="4233D36F" w:rsidR="005C565F" w:rsidRDefault="005C565F" w:rsidP="005C565F">
      <w:pPr>
        <w:pStyle w:val="Auflistung"/>
      </w:pPr>
    </w:p>
    <w:p w14:paraId="57DAE311" w14:textId="77777777" w:rsidR="00DE3D28" w:rsidRDefault="00DE3D28" w:rsidP="005C565F">
      <w:pPr>
        <w:pStyle w:val="Auflistung"/>
      </w:pPr>
    </w:p>
    <w:sectPr w:rsidR="00DE3D28" w:rsidSect="005726F2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851" w:right="1134" w:bottom="1021" w:left="1418" w:header="284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91E54" w14:textId="77777777" w:rsidR="004B4A79" w:rsidRDefault="004B4A79">
      <w:r>
        <w:separator/>
      </w:r>
    </w:p>
  </w:endnote>
  <w:endnote w:type="continuationSeparator" w:id="0">
    <w:p w14:paraId="22D284FC" w14:textId="77777777" w:rsidR="004B4A79" w:rsidRDefault="004B4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91ABA" w14:textId="445AD157" w:rsidR="00775E51" w:rsidRPr="00737072" w:rsidRDefault="00ED49FB" w:rsidP="00523A70">
    <w:pPr>
      <w:tabs>
        <w:tab w:val="right" w:pos="9355"/>
      </w:tabs>
      <w:spacing w:before="240"/>
      <w:rPr>
        <w:rStyle w:val="PlatzhalterZchn"/>
        <w:sz w:val="16"/>
        <w:szCs w:val="16"/>
      </w:rPr>
    </w:pPr>
    <w:r w:rsidRPr="00737072">
      <w:rPr>
        <w:rStyle w:val="PlatzhalterZchn"/>
        <w:sz w:val="16"/>
        <w:szCs w:val="16"/>
      </w:rPr>
      <w:t>{{ LEITBEHOERDE_NAME }}</w:t>
    </w:r>
    <w:r w:rsidRPr="00737072">
      <w:rPr>
        <w:sz w:val="16"/>
        <w:szCs w:val="16"/>
      </w:rPr>
      <w:t xml:space="preserve"> | </w:t>
    </w:r>
    <w:sdt>
      <w:sdtPr>
        <w:rPr>
          <w:sz w:val="16"/>
          <w:szCs w:val="16"/>
        </w:rPr>
        <w:id w:val="-548303109"/>
        <w:placeholder>
          <w:docPart w:val="F881FAFA89AA4A4CB8F18BBB0DA76F55"/>
        </w:placeholder>
        <w:showingPlcHdr/>
      </w:sdtPr>
      <w:sdtEndPr/>
      <w:sdtContent>
        <w:r w:rsidR="00880AE9" w:rsidRPr="00737072">
          <w:rPr>
            <w:rStyle w:val="Platzhaltertext"/>
            <w:rFonts w:eastAsiaTheme="minorHAnsi"/>
            <w:color w:val="auto"/>
            <w:sz w:val="16"/>
            <w:szCs w:val="16"/>
            <w:shd w:val="clear" w:color="auto" w:fill="FBE4D5" w:themeFill="accent2" w:themeFillTint="33"/>
          </w:rPr>
          <w:t>Baubehörde eingeben</w:t>
        </w:r>
      </w:sdtContent>
    </w:sdt>
    <w:r w:rsidR="00880AE9" w:rsidRPr="00737072">
      <w:rPr>
        <w:sz w:val="16"/>
        <w:szCs w:val="16"/>
      </w:rPr>
      <w:t xml:space="preserve"> </w:t>
    </w:r>
    <w:r w:rsidRPr="00737072">
      <w:rPr>
        <w:sz w:val="16"/>
        <w:szCs w:val="16"/>
      </w:rPr>
      <w:t xml:space="preserve">| </w:t>
    </w:r>
    <w:r w:rsidRPr="00737072">
      <w:rPr>
        <w:rStyle w:val="PlatzhalterZchn"/>
        <w:sz w:val="16"/>
        <w:szCs w:val="16"/>
      </w:rPr>
      <w:t>{{ LEITBEHOERDE_ADRESSE_1 }}</w:t>
    </w:r>
    <w:r w:rsidRPr="00737072">
      <w:rPr>
        <w:sz w:val="16"/>
        <w:szCs w:val="16"/>
      </w:rPr>
      <w:t xml:space="preserve"> | </w:t>
    </w:r>
    <w:r w:rsidRPr="00737072">
      <w:rPr>
        <w:rStyle w:val="PlatzhalterZchn"/>
        <w:sz w:val="16"/>
        <w:szCs w:val="16"/>
      </w:rPr>
      <w:t>{{ LEITBEHOERDE_ADRESSE_2 }}</w:t>
    </w:r>
    <w:r w:rsidRPr="00737072">
      <w:rPr>
        <w:sz w:val="16"/>
        <w:szCs w:val="16"/>
      </w:rPr>
      <w:t xml:space="preserve"> | </w:t>
    </w:r>
    <w:r w:rsidRPr="00737072">
      <w:rPr>
        <w:rStyle w:val="PlatzhalterZchn"/>
        <w:sz w:val="16"/>
        <w:szCs w:val="16"/>
      </w:rPr>
      <w:t>{{ LEITBEHOERDE_TELEFON }}</w:t>
    </w:r>
    <w:r w:rsidRPr="00737072">
      <w:rPr>
        <w:sz w:val="16"/>
        <w:szCs w:val="16"/>
      </w:rPr>
      <w:t xml:space="preserve"> | </w:t>
    </w:r>
    <w:r w:rsidRPr="00737072">
      <w:rPr>
        <w:rStyle w:val="PlatzhalterZchn"/>
        <w:sz w:val="16"/>
        <w:szCs w:val="16"/>
      </w:rPr>
      <w:t>{{ LEITBEHOERDE_EMAIL }}</w:t>
    </w:r>
  </w:p>
  <w:p w14:paraId="7425EBB6" w14:textId="70EEFA13" w:rsidR="00775E51" w:rsidRPr="00303226" w:rsidRDefault="00303226" w:rsidP="00342C6E">
    <w:pPr>
      <w:tabs>
        <w:tab w:val="right" w:pos="9355"/>
      </w:tabs>
      <w:spacing w:before="120"/>
      <w:rPr>
        <w:sz w:val="16"/>
      </w:rPr>
    </w:pPr>
    <w:r>
      <w:rPr>
        <w:sz w:val="16"/>
      </w:rPr>
      <w:tab/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</w:instrText>
    </w:r>
    <w:r>
      <w:rPr>
        <w:sz w:val="16"/>
      </w:rPr>
      <w:instrText>PAGE</w:instrText>
    </w:r>
    <w:r w:rsidRPr="00CC1A1E">
      <w:rPr>
        <w:sz w:val="16"/>
      </w:rPr>
      <w:instrText xml:space="preserve">  \* Arabic  \* MERGEFORMAT </w:instrText>
    </w:r>
    <w:r w:rsidRPr="00CC1A1E">
      <w:rPr>
        <w:sz w:val="16"/>
      </w:rPr>
      <w:fldChar w:fldCharType="separate"/>
    </w:r>
    <w:r>
      <w:rPr>
        <w:sz w:val="16"/>
      </w:rPr>
      <w:t>2</w:t>
    </w:r>
    <w:r w:rsidRPr="00CC1A1E">
      <w:rPr>
        <w:sz w:val="16"/>
      </w:rPr>
      <w:fldChar w:fldCharType="end"/>
    </w:r>
    <w:r>
      <w:rPr>
        <w:sz w:val="16"/>
      </w:rPr>
      <w:t>/</w:t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</w:instrText>
    </w:r>
    <w:r>
      <w:rPr>
        <w:sz w:val="16"/>
      </w:rPr>
      <w:instrText>NUMPAGES</w:instrText>
    </w:r>
    <w:r w:rsidRPr="00CC1A1E">
      <w:rPr>
        <w:sz w:val="16"/>
      </w:rPr>
      <w:instrText xml:space="preserve">  \* Arabic  \* MERGEFORMAT </w:instrText>
    </w:r>
    <w:r w:rsidRPr="00CC1A1E">
      <w:rPr>
        <w:sz w:val="16"/>
      </w:rPr>
      <w:fldChar w:fldCharType="separate"/>
    </w:r>
    <w:r>
      <w:rPr>
        <w:sz w:val="16"/>
      </w:rPr>
      <w:t>3</w:t>
    </w:r>
    <w:r w:rsidRPr="00CC1A1E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68B3F" w14:textId="77777777" w:rsidR="00ED49FB" w:rsidRPr="00ED49FB" w:rsidRDefault="00ED49FB" w:rsidP="00ED49FB">
    <w:pPr>
      <w:tabs>
        <w:tab w:val="right" w:pos="9355"/>
      </w:tabs>
      <w:spacing w:before="240"/>
      <w:rPr>
        <w:sz w:val="16"/>
        <w:szCs w:val="16"/>
      </w:rPr>
    </w:pPr>
    <w:r w:rsidRPr="00ED49FB">
      <w:rPr>
        <w:rStyle w:val="PlatzhalterZchn"/>
        <w:sz w:val="16"/>
        <w:szCs w:val="16"/>
      </w:rPr>
      <w:t>{{ LEITBEHOERDE_NAME }}</w:t>
    </w:r>
    <w:r w:rsidRPr="00ED49FB">
      <w:rPr>
        <w:sz w:val="16"/>
        <w:szCs w:val="16"/>
      </w:rPr>
      <w:t xml:space="preserve"> | Direktion Bau | </w:t>
    </w:r>
    <w:r w:rsidRPr="00ED49FB">
      <w:rPr>
        <w:rStyle w:val="PlatzhalterZchn"/>
        <w:sz w:val="16"/>
        <w:szCs w:val="16"/>
      </w:rPr>
      <w:t>{{ LEITBEHOERDE_ADRESSE_1 }}</w:t>
    </w:r>
    <w:r w:rsidRPr="00ED49FB">
      <w:rPr>
        <w:sz w:val="16"/>
        <w:szCs w:val="16"/>
      </w:rPr>
      <w:t xml:space="preserve"> | </w:t>
    </w:r>
    <w:r w:rsidRPr="00ED49FB">
      <w:rPr>
        <w:rStyle w:val="PlatzhalterZchn"/>
        <w:sz w:val="16"/>
        <w:szCs w:val="16"/>
      </w:rPr>
      <w:t>{{ LEITBEHOERDE_ADRESSE_2 }}</w:t>
    </w:r>
    <w:r w:rsidRPr="00ED49FB">
      <w:rPr>
        <w:sz w:val="16"/>
        <w:szCs w:val="16"/>
      </w:rPr>
      <w:t xml:space="preserve"> | </w:t>
    </w:r>
    <w:r w:rsidRPr="00ED49FB">
      <w:rPr>
        <w:rStyle w:val="PlatzhalterZchn"/>
        <w:sz w:val="16"/>
        <w:szCs w:val="16"/>
      </w:rPr>
      <w:t>{{ LEITBEHOERDE_TELEFON }}</w:t>
    </w:r>
    <w:r w:rsidRPr="00ED49FB">
      <w:rPr>
        <w:sz w:val="16"/>
        <w:szCs w:val="16"/>
      </w:rPr>
      <w:t xml:space="preserve"> | </w:t>
    </w:r>
    <w:r w:rsidRPr="00ED49FB">
      <w:rPr>
        <w:rStyle w:val="PlatzhalterZchn"/>
        <w:sz w:val="16"/>
        <w:szCs w:val="16"/>
      </w:rPr>
      <w:t>{{ LEITBEHOERDE_EMAIL }}</w:t>
    </w:r>
  </w:p>
  <w:p w14:paraId="4263FE35" w14:textId="30DA0ECD" w:rsidR="00ED5BB6" w:rsidRPr="00DF0159" w:rsidRDefault="00DF0159" w:rsidP="00830E99">
    <w:pPr>
      <w:tabs>
        <w:tab w:val="right" w:pos="9355"/>
      </w:tabs>
      <w:spacing w:before="120"/>
      <w:rPr>
        <w:sz w:val="16"/>
      </w:rPr>
    </w:pPr>
    <w:r w:rsidRPr="00ED49FB">
      <w:rPr>
        <w:sz w:val="16"/>
        <w:szCs w:val="16"/>
      </w:rPr>
      <w:tab/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</w:instrText>
    </w:r>
    <w:r>
      <w:rPr>
        <w:sz w:val="16"/>
      </w:rPr>
      <w:instrText>PAGE</w:instrText>
    </w:r>
    <w:r w:rsidRPr="00CC1A1E">
      <w:rPr>
        <w:sz w:val="16"/>
      </w:rPr>
      <w:instrText xml:space="preserve">  \* Arabic  \* MERGEFORMAT </w:instrText>
    </w:r>
    <w:r w:rsidRPr="00CC1A1E">
      <w:rPr>
        <w:sz w:val="16"/>
      </w:rPr>
      <w:fldChar w:fldCharType="separate"/>
    </w:r>
    <w:r>
      <w:rPr>
        <w:sz w:val="16"/>
      </w:rPr>
      <w:t>3</w:t>
    </w:r>
    <w:r w:rsidRPr="00CC1A1E">
      <w:rPr>
        <w:sz w:val="16"/>
      </w:rPr>
      <w:fldChar w:fldCharType="end"/>
    </w:r>
    <w:r>
      <w:rPr>
        <w:sz w:val="16"/>
      </w:rPr>
      <w:t>/</w:t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</w:instrText>
    </w:r>
    <w:r>
      <w:rPr>
        <w:sz w:val="16"/>
      </w:rPr>
      <w:instrText>NUMPAGES</w:instrText>
    </w:r>
    <w:r w:rsidRPr="00CC1A1E">
      <w:rPr>
        <w:sz w:val="16"/>
      </w:rPr>
      <w:instrText xml:space="preserve">  \* Arabic  \* MERGEFORMAT </w:instrText>
    </w:r>
    <w:r w:rsidRPr="00CC1A1E">
      <w:rPr>
        <w:sz w:val="16"/>
      </w:rPr>
      <w:fldChar w:fldCharType="separate"/>
    </w:r>
    <w:r>
      <w:rPr>
        <w:sz w:val="16"/>
      </w:rPr>
      <w:t>7</w:t>
    </w:r>
    <w:r w:rsidRPr="00CC1A1E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8B556" w14:textId="77777777" w:rsidR="004B4A79" w:rsidRDefault="004B4A79">
      <w:r>
        <w:separator/>
      </w:r>
    </w:p>
  </w:footnote>
  <w:footnote w:type="continuationSeparator" w:id="0">
    <w:p w14:paraId="345AE4AC" w14:textId="77777777" w:rsidR="004B4A79" w:rsidRDefault="004B4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CCA53" w14:textId="3872546C" w:rsidR="0077486D" w:rsidRPr="00D94429" w:rsidRDefault="00BC6444" w:rsidP="00D94429">
    <w:pPr>
      <w:pStyle w:val="Platzhalter"/>
      <w:spacing w:before="360" w:after="120"/>
      <w:jc w:val="right"/>
    </w:pPr>
    <w:r w:rsidRPr="00456755">
      <w:t>{{ "GEMEINDE_WAPPEN" |image(None, 7) }}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7EC8E" w14:textId="74EBD83D" w:rsidR="00FF1C3C" w:rsidRPr="00FF1C3C" w:rsidRDefault="00DF3DC0" w:rsidP="00FF1C3C">
    <w:pPr>
      <w:pStyle w:val="Platzhalter"/>
      <w:spacing w:before="360" w:after="120"/>
      <w:jc w:val="right"/>
    </w:pPr>
    <w:r w:rsidRPr="00F911F3">
      <w:t xml:space="preserve">{{ "GEMEINDE_WAPPEN" |image(None, </w:t>
    </w:r>
    <w:r w:rsidR="008D597D">
      <w:t>7</w:t>
    </w:r>
    <w:r w:rsidRPr="00F911F3">
      <w:t>) }}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55E45"/>
    <w:multiLevelType w:val="multilevel"/>
    <w:tmpl w:val="8B3CE3DA"/>
    <w:lvl w:ilvl="0">
      <w:start w:val="1"/>
      <w:numFmt w:val="decimal"/>
      <w:pStyle w:val="Absatz1Ebene"/>
      <w:lvlText w:val="%1."/>
      <w:lvlJc w:val="left"/>
      <w:pPr>
        <w:ind w:left="360" w:hanging="360"/>
      </w:pPr>
    </w:lvl>
    <w:lvl w:ilvl="1">
      <w:start w:val="1"/>
      <w:numFmt w:val="decimal"/>
      <w:pStyle w:val="Absatz2Eben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3E035E"/>
    <w:multiLevelType w:val="multilevel"/>
    <w:tmpl w:val="B6CC5356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934C76"/>
    <w:multiLevelType w:val="hybridMultilevel"/>
    <w:tmpl w:val="F5E4F0E0"/>
    <w:lvl w:ilvl="0" w:tplc="B704868C">
      <w:start w:val="1"/>
      <w:numFmt w:val="decimal"/>
      <w:lvlText w:val="1.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369C1"/>
    <w:multiLevelType w:val="multilevel"/>
    <w:tmpl w:val="DF7E78DE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6B4EFD"/>
    <w:multiLevelType w:val="multilevel"/>
    <w:tmpl w:val="671636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DB1B12"/>
    <w:multiLevelType w:val="hybridMultilevel"/>
    <w:tmpl w:val="92F07B90"/>
    <w:lvl w:ilvl="0" w:tplc="AD7C1E62">
      <w:start w:val="1"/>
      <w:numFmt w:val="bullet"/>
      <w:pStyle w:val="Auflist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9A7780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20150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8E656DF"/>
    <w:multiLevelType w:val="multilevel"/>
    <w:tmpl w:val="DD00EB2E"/>
    <w:lvl w:ilvl="0">
      <w:start w:val="1"/>
      <w:numFmt w:val="decimal"/>
      <w:lvlText w:val="1.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76208F"/>
    <w:multiLevelType w:val="hybridMultilevel"/>
    <w:tmpl w:val="99BC6F3A"/>
    <w:lvl w:ilvl="0" w:tplc="2A8E1646">
      <w:start w:val="1"/>
      <w:numFmt w:val="decimal"/>
      <w:pStyle w:val="Listenabsatz"/>
      <w:lvlText w:val="1.%1"/>
      <w:lvlJc w:val="left"/>
      <w:pPr>
        <w:ind w:left="726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 w:tplc="08070019" w:tentative="1">
      <w:start w:val="1"/>
      <w:numFmt w:val="lowerLetter"/>
      <w:lvlText w:val="%2."/>
      <w:lvlJc w:val="left"/>
      <w:pPr>
        <w:ind w:left="1446" w:hanging="360"/>
      </w:pPr>
    </w:lvl>
    <w:lvl w:ilvl="2" w:tplc="0807001B" w:tentative="1">
      <w:start w:val="1"/>
      <w:numFmt w:val="lowerRoman"/>
      <w:lvlText w:val="%3."/>
      <w:lvlJc w:val="right"/>
      <w:pPr>
        <w:ind w:left="2166" w:hanging="180"/>
      </w:pPr>
    </w:lvl>
    <w:lvl w:ilvl="3" w:tplc="0807000F" w:tentative="1">
      <w:start w:val="1"/>
      <w:numFmt w:val="decimal"/>
      <w:lvlText w:val="%4."/>
      <w:lvlJc w:val="left"/>
      <w:pPr>
        <w:ind w:left="2886" w:hanging="360"/>
      </w:pPr>
    </w:lvl>
    <w:lvl w:ilvl="4" w:tplc="08070019" w:tentative="1">
      <w:start w:val="1"/>
      <w:numFmt w:val="lowerLetter"/>
      <w:lvlText w:val="%5."/>
      <w:lvlJc w:val="left"/>
      <w:pPr>
        <w:ind w:left="3606" w:hanging="360"/>
      </w:pPr>
    </w:lvl>
    <w:lvl w:ilvl="5" w:tplc="0807001B" w:tentative="1">
      <w:start w:val="1"/>
      <w:numFmt w:val="lowerRoman"/>
      <w:lvlText w:val="%6."/>
      <w:lvlJc w:val="right"/>
      <w:pPr>
        <w:ind w:left="4326" w:hanging="180"/>
      </w:pPr>
    </w:lvl>
    <w:lvl w:ilvl="6" w:tplc="0807000F" w:tentative="1">
      <w:start w:val="1"/>
      <w:numFmt w:val="decimal"/>
      <w:lvlText w:val="%7."/>
      <w:lvlJc w:val="left"/>
      <w:pPr>
        <w:ind w:left="5046" w:hanging="360"/>
      </w:pPr>
    </w:lvl>
    <w:lvl w:ilvl="7" w:tplc="08070019" w:tentative="1">
      <w:start w:val="1"/>
      <w:numFmt w:val="lowerLetter"/>
      <w:lvlText w:val="%8."/>
      <w:lvlJc w:val="left"/>
      <w:pPr>
        <w:ind w:left="5766" w:hanging="360"/>
      </w:pPr>
    </w:lvl>
    <w:lvl w:ilvl="8" w:tplc="0807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9" w15:restartNumberingAfterBreak="0">
    <w:nsid w:val="28772270"/>
    <w:multiLevelType w:val="multilevel"/>
    <w:tmpl w:val="C2F24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253D36"/>
    <w:multiLevelType w:val="multilevel"/>
    <w:tmpl w:val="0DD62B18"/>
    <w:lvl w:ilvl="0">
      <w:start w:val="1"/>
      <w:numFmt w:val="upperRoman"/>
      <w:pStyle w:val="berschrift1Rmisch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D90A2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B0486E"/>
    <w:multiLevelType w:val="multilevel"/>
    <w:tmpl w:val="C5E469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3C2029"/>
    <w:multiLevelType w:val="hybridMultilevel"/>
    <w:tmpl w:val="DF00A64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A6075A"/>
    <w:multiLevelType w:val="hybridMultilevel"/>
    <w:tmpl w:val="771032B8"/>
    <w:lvl w:ilvl="0" w:tplc="CB6C8694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7200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3AD0862"/>
    <w:multiLevelType w:val="multilevel"/>
    <w:tmpl w:val="82403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EE159B7"/>
    <w:multiLevelType w:val="multilevel"/>
    <w:tmpl w:val="FDDEC4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umerierungHierarchi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6335255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4FA2618"/>
    <w:multiLevelType w:val="hybridMultilevel"/>
    <w:tmpl w:val="3DEE400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637E6"/>
    <w:multiLevelType w:val="hybridMultilevel"/>
    <w:tmpl w:val="3D2E6CC6"/>
    <w:lvl w:ilvl="0" w:tplc="739A778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8B58CA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FB2293E"/>
    <w:multiLevelType w:val="hybridMultilevel"/>
    <w:tmpl w:val="2BFCB0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2047584">
    <w:abstractNumId w:val="5"/>
  </w:num>
  <w:num w:numId="2" w16cid:durableId="1397971385">
    <w:abstractNumId w:val="17"/>
  </w:num>
  <w:num w:numId="3" w16cid:durableId="1950891936">
    <w:abstractNumId w:val="8"/>
  </w:num>
  <w:num w:numId="4" w16cid:durableId="1493334073">
    <w:abstractNumId w:val="0"/>
  </w:num>
  <w:num w:numId="5" w16cid:durableId="17931342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6633956">
    <w:abstractNumId w:val="14"/>
  </w:num>
  <w:num w:numId="7" w16cid:durableId="3681891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67788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4234303">
    <w:abstractNumId w:val="2"/>
  </w:num>
  <w:num w:numId="10" w16cid:durableId="1994410435">
    <w:abstractNumId w:val="4"/>
  </w:num>
  <w:num w:numId="11" w16cid:durableId="2127962196">
    <w:abstractNumId w:val="10"/>
  </w:num>
  <w:num w:numId="12" w16cid:durableId="851265025">
    <w:abstractNumId w:val="18"/>
  </w:num>
  <w:num w:numId="13" w16cid:durableId="846872897">
    <w:abstractNumId w:val="11"/>
  </w:num>
  <w:num w:numId="14" w16cid:durableId="477112409">
    <w:abstractNumId w:val="9"/>
  </w:num>
  <w:num w:numId="15" w16cid:durableId="142940019">
    <w:abstractNumId w:val="16"/>
  </w:num>
  <w:num w:numId="16" w16cid:durableId="2103405579">
    <w:abstractNumId w:val="12"/>
  </w:num>
  <w:num w:numId="17" w16cid:durableId="1679426369">
    <w:abstractNumId w:val="1"/>
  </w:num>
  <w:num w:numId="18" w16cid:durableId="118300300">
    <w:abstractNumId w:val="3"/>
  </w:num>
  <w:num w:numId="19" w16cid:durableId="1992831777">
    <w:abstractNumId w:val="7"/>
  </w:num>
  <w:num w:numId="20" w16cid:durableId="218176746">
    <w:abstractNumId w:val="21"/>
  </w:num>
  <w:num w:numId="21" w16cid:durableId="1186402856">
    <w:abstractNumId w:val="15"/>
  </w:num>
  <w:num w:numId="22" w16cid:durableId="1560482263">
    <w:abstractNumId w:val="6"/>
  </w:num>
  <w:num w:numId="23" w16cid:durableId="192697275">
    <w:abstractNumId w:val="19"/>
  </w:num>
  <w:num w:numId="24" w16cid:durableId="676887664">
    <w:abstractNumId w:val="13"/>
  </w:num>
  <w:num w:numId="25" w16cid:durableId="682901778">
    <w:abstractNumId w:val="22"/>
  </w:num>
  <w:num w:numId="26" w16cid:durableId="815413210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403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549"/>
    <w:rsid w:val="00001A05"/>
    <w:rsid w:val="000063D2"/>
    <w:rsid w:val="00006CBF"/>
    <w:rsid w:val="000077B0"/>
    <w:rsid w:val="000220AB"/>
    <w:rsid w:val="00022A08"/>
    <w:rsid w:val="00026A36"/>
    <w:rsid w:val="00031391"/>
    <w:rsid w:val="00031573"/>
    <w:rsid w:val="00031EC9"/>
    <w:rsid w:val="0003410B"/>
    <w:rsid w:val="000341C0"/>
    <w:rsid w:val="0003485E"/>
    <w:rsid w:val="00034CBF"/>
    <w:rsid w:val="00036592"/>
    <w:rsid w:val="00036F24"/>
    <w:rsid w:val="000405D1"/>
    <w:rsid w:val="00041AF4"/>
    <w:rsid w:val="000444E2"/>
    <w:rsid w:val="00044F3E"/>
    <w:rsid w:val="00050CA5"/>
    <w:rsid w:val="00052E6C"/>
    <w:rsid w:val="00054141"/>
    <w:rsid w:val="000564CE"/>
    <w:rsid w:val="00061677"/>
    <w:rsid w:val="00062130"/>
    <w:rsid w:val="00063F87"/>
    <w:rsid w:val="0006771A"/>
    <w:rsid w:val="00070B5F"/>
    <w:rsid w:val="00074E58"/>
    <w:rsid w:val="000753FC"/>
    <w:rsid w:val="000771A1"/>
    <w:rsid w:val="00082844"/>
    <w:rsid w:val="00084282"/>
    <w:rsid w:val="000913AF"/>
    <w:rsid w:val="000940F5"/>
    <w:rsid w:val="000962C6"/>
    <w:rsid w:val="00097B58"/>
    <w:rsid w:val="000A4298"/>
    <w:rsid w:val="000A73A3"/>
    <w:rsid w:val="000B04CB"/>
    <w:rsid w:val="000B179C"/>
    <w:rsid w:val="000B2380"/>
    <w:rsid w:val="000B79A8"/>
    <w:rsid w:val="000B7B92"/>
    <w:rsid w:val="000C4899"/>
    <w:rsid w:val="000D6E48"/>
    <w:rsid w:val="000E1A07"/>
    <w:rsid w:val="000E40B8"/>
    <w:rsid w:val="000E4B0C"/>
    <w:rsid w:val="000E7B85"/>
    <w:rsid w:val="000F66AD"/>
    <w:rsid w:val="000F7B9E"/>
    <w:rsid w:val="001059BC"/>
    <w:rsid w:val="00107E91"/>
    <w:rsid w:val="00110A69"/>
    <w:rsid w:val="00113DD5"/>
    <w:rsid w:val="0011492E"/>
    <w:rsid w:val="00120152"/>
    <w:rsid w:val="00123F60"/>
    <w:rsid w:val="001273ED"/>
    <w:rsid w:val="00134954"/>
    <w:rsid w:val="00134967"/>
    <w:rsid w:val="001365C6"/>
    <w:rsid w:val="001439E0"/>
    <w:rsid w:val="00143F70"/>
    <w:rsid w:val="00145473"/>
    <w:rsid w:val="001459AC"/>
    <w:rsid w:val="00146DDD"/>
    <w:rsid w:val="001523F0"/>
    <w:rsid w:val="0015334B"/>
    <w:rsid w:val="00155D8A"/>
    <w:rsid w:val="0015665D"/>
    <w:rsid w:val="00156E99"/>
    <w:rsid w:val="00160E8D"/>
    <w:rsid w:val="00160FF4"/>
    <w:rsid w:val="00172A9E"/>
    <w:rsid w:val="001735E0"/>
    <w:rsid w:val="00174976"/>
    <w:rsid w:val="001753F3"/>
    <w:rsid w:val="00175814"/>
    <w:rsid w:val="00176A1D"/>
    <w:rsid w:val="001801E9"/>
    <w:rsid w:val="00180FCC"/>
    <w:rsid w:val="0018353B"/>
    <w:rsid w:val="00184EAD"/>
    <w:rsid w:val="00187E01"/>
    <w:rsid w:val="0019226C"/>
    <w:rsid w:val="0019450E"/>
    <w:rsid w:val="00195E1E"/>
    <w:rsid w:val="001A36A9"/>
    <w:rsid w:val="001A4236"/>
    <w:rsid w:val="001B0780"/>
    <w:rsid w:val="001B4187"/>
    <w:rsid w:val="001B5FCF"/>
    <w:rsid w:val="001B6F0E"/>
    <w:rsid w:val="001B714D"/>
    <w:rsid w:val="001C481C"/>
    <w:rsid w:val="001C572A"/>
    <w:rsid w:val="001D0693"/>
    <w:rsid w:val="001D11AB"/>
    <w:rsid w:val="001D14E0"/>
    <w:rsid w:val="001D25E1"/>
    <w:rsid w:val="001E2B7A"/>
    <w:rsid w:val="001E40CE"/>
    <w:rsid w:val="001E45BE"/>
    <w:rsid w:val="001E642C"/>
    <w:rsid w:val="001E6C4F"/>
    <w:rsid w:val="001E6D58"/>
    <w:rsid w:val="001F29FD"/>
    <w:rsid w:val="001F5519"/>
    <w:rsid w:val="002038C9"/>
    <w:rsid w:val="002068E5"/>
    <w:rsid w:val="002078CF"/>
    <w:rsid w:val="002078E7"/>
    <w:rsid w:val="0022036B"/>
    <w:rsid w:val="00222CE1"/>
    <w:rsid w:val="00227281"/>
    <w:rsid w:val="0022777D"/>
    <w:rsid w:val="00233A10"/>
    <w:rsid w:val="00234149"/>
    <w:rsid w:val="00234AFA"/>
    <w:rsid w:val="00234F01"/>
    <w:rsid w:val="00243237"/>
    <w:rsid w:val="00244504"/>
    <w:rsid w:val="0024656B"/>
    <w:rsid w:val="0024735A"/>
    <w:rsid w:val="002478BC"/>
    <w:rsid w:val="00250C71"/>
    <w:rsid w:val="00251D38"/>
    <w:rsid w:val="00252AD8"/>
    <w:rsid w:val="002532D2"/>
    <w:rsid w:val="00261313"/>
    <w:rsid w:val="002613BC"/>
    <w:rsid w:val="002676E5"/>
    <w:rsid w:val="0027075E"/>
    <w:rsid w:val="00272517"/>
    <w:rsid w:val="002761F6"/>
    <w:rsid w:val="00280404"/>
    <w:rsid w:val="00282E70"/>
    <w:rsid w:val="0028359E"/>
    <w:rsid w:val="00283D5B"/>
    <w:rsid w:val="00284C53"/>
    <w:rsid w:val="002860EF"/>
    <w:rsid w:val="002924F2"/>
    <w:rsid w:val="002A38DD"/>
    <w:rsid w:val="002A52F8"/>
    <w:rsid w:val="002B2800"/>
    <w:rsid w:val="002B56C8"/>
    <w:rsid w:val="002C3F15"/>
    <w:rsid w:val="002C43CC"/>
    <w:rsid w:val="002C537C"/>
    <w:rsid w:val="002C561C"/>
    <w:rsid w:val="002C6732"/>
    <w:rsid w:val="002C7217"/>
    <w:rsid w:val="002D2039"/>
    <w:rsid w:val="002D7C97"/>
    <w:rsid w:val="002E1D38"/>
    <w:rsid w:val="002E5930"/>
    <w:rsid w:val="002E6ADC"/>
    <w:rsid w:val="002E7B7C"/>
    <w:rsid w:val="002F0A65"/>
    <w:rsid w:val="002F3128"/>
    <w:rsid w:val="002F6A18"/>
    <w:rsid w:val="002F7347"/>
    <w:rsid w:val="002F79AA"/>
    <w:rsid w:val="002F7C00"/>
    <w:rsid w:val="0030240B"/>
    <w:rsid w:val="00302618"/>
    <w:rsid w:val="00303226"/>
    <w:rsid w:val="00304CEF"/>
    <w:rsid w:val="00305111"/>
    <w:rsid w:val="00306816"/>
    <w:rsid w:val="0030760D"/>
    <w:rsid w:val="00307912"/>
    <w:rsid w:val="003105BB"/>
    <w:rsid w:val="00314074"/>
    <w:rsid w:val="00315D7B"/>
    <w:rsid w:val="00317939"/>
    <w:rsid w:val="003220A7"/>
    <w:rsid w:val="003223D9"/>
    <w:rsid w:val="00322CBF"/>
    <w:rsid w:val="0032495C"/>
    <w:rsid w:val="003250AD"/>
    <w:rsid w:val="0032542A"/>
    <w:rsid w:val="0032559C"/>
    <w:rsid w:val="00326126"/>
    <w:rsid w:val="00326D38"/>
    <w:rsid w:val="003301FF"/>
    <w:rsid w:val="003313DA"/>
    <w:rsid w:val="00331500"/>
    <w:rsid w:val="0033263B"/>
    <w:rsid w:val="003333CF"/>
    <w:rsid w:val="00334324"/>
    <w:rsid w:val="003363CC"/>
    <w:rsid w:val="0033650F"/>
    <w:rsid w:val="00337EF2"/>
    <w:rsid w:val="00340EB6"/>
    <w:rsid w:val="003418C3"/>
    <w:rsid w:val="00342321"/>
    <w:rsid w:val="00342C6E"/>
    <w:rsid w:val="00346920"/>
    <w:rsid w:val="003509BF"/>
    <w:rsid w:val="00366A66"/>
    <w:rsid w:val="003675F5"/>
    <w:rsid w:val="003676D0"/>
    <w:rsid w:val="00371196"/>
    <w:rsid w:val="00372A06"/>
    <w:rsid w:val="0037374D"/>
    <w:rsid w:val="00377FDA"/>
    <w:rsid w:val="00381521"/>
    <w:rsid w:val="003855D4"/>
    <w:rsid w:val="0038797E"/>
    <w:rsid w:val="00390970"/>
    <w:rsid w:val="00390DBD"/>
    <w:rsid w:val="003910D7"/>
    <w:rsid w:val="00393C6C"/>
    <w:rsid w:val="00394899"/>
    <w:rsid w:val="00394D65"/>
    <w:rsid w:val="003960AF"/>
    <w:rsid w:val="003960FC"/>
    <w:rsid w:val="003A37D7"/>
    <w:rsid w:val="003A4557"/>
    <w:rsid w:val="003A761A"/>
    <w:rsid w:val="003B2ABC"/>
    <w:rsid w:val="003B3881"/>
    <w:rsid w:val="003B64AF"/>
    <w:rsid w:val="003C04E9"/>
    <w:rsid w:val="003C0CB7"/>
    <w:rsid w:val="003C1AC0"/>
    <w:rsid w:val="003C2E42"/>
    <w:rsid w:val="003C39AC"/>
    <w:rsid w:val="003C443C"/>
    <w:rsid w:val="003E2245"/>
    <w:rsid w:val="003E4617"/>
    <w:rsid w:val="003E6EE6"/>
    <w:rsid w:val="003F1152"/>
    <w:rsid w:val="003F529D"/>
    <w:rsid w:val="003F6023"/>
    <w:rsid w:val="00400DA9"/>
    <w:rsid w:val="00401BFD"/>
    <w:rsid w:val="00403406"/>
    <w:rsid w:val="0040547D"/>
    <w:rsid w:val="004061A9"/>
    <w:rsid w:val="004061FC"/>
    <w:rsid w:val="00407581"/>
    <w:rsid w:val="00412296"/>
    <w:rsid w:val="00416286"/>
    <w:rsid w:val="004165BB"/>
    <w:rsid w:val="00416A76"/>
    <w:rsid w:val="00417A10"/>
    <w:rsid w:val="0042221B"/>
    <w:rsid w:val="0042385E"/>
    <w:rsid w:val="00432501"/>
    <w:rsid w:val="00440245"/>
    <w:rsid w:val="004403AA"/>
    <w:rsid w:val="00444195"/>
    <w:rsid w:val="004444AA"/>
    <w:rsid w:val="004465E9"/>
    <w:rsid w:val="004546D0"/>
    <w:rsid w:val="004564F7"/>
    <w:rsid w:val="00456755"/>
    <w:rsid w:val="0045739F"/>
    <w:rsid w:val="00465FB6"/>
    <w:rsid w:val="0047146C"/>
    <w:rsid w:val="004743D9"/>
    <w:rsid w:val="00474D2A"/>
    <w:rsid w:val="0047753D"/>
    <w:rsid w:val="00481271"/>
    <w:rsid w:val="004826AB"/>
    <w:rsid w:val="00482A4D"/>
    <w:rsid w:val="00490026"/>
    <w:rsid w:val="00490506"/>
    <w:rsid w:val="00491513"/>
    <w:rsid w:val="00491998"/>
    <w:rsid w:val="004926CF"/>
    <w:rsid w:val="004A462D"/>
    <w:rsid w:val="004A71D8"/>
    <w:rsid w:val="004A7A21"/>
    <w:rsid w:val="004A7FA8"/>
    <w:rsid w:val="004B00C4"/>
    <w:rsid w:val="004B4377"/>
    <w:rsid w:val="004B4A79"/>
    <w:rsid w:val="004B6200"/>
    <w:rsid w:val="004B794D"/>
    <w:rsid w:val="004C2E23"/>
    <w:rsid w:val="004C4356"/>
    <w:rsid w:val="004C5A2E"/>
    <w:rsid w:val="004C5FF9"/>
    <w:rsid w:val="004C6941"/>
    <w:rsid w:val="004C6F15"/>
    <w:rsid w:val="004D02CE"/>
    <w:rsid w:val="004D2924"/>
    <w:rsid w:val="004E090D"/>
    <w:rsid w:val="004E094C"/>
    <w:rsid w:val="004E0F0D"/>
    <w:rsid w:val="004E11AC"/>
    <w:rsid w:val="004E342E"/>
    <w:rsid w:val="004E404D"/>
    <w:rsid w:val="004E7BFA"/>
    <w:rsid w:val="004F0BA0"/>
    <w:rsid w:val="004F0DF8"/>
    <w:rsid w:val="004F2616"/>
    <w:rsid w:val="004F2AC9"/>
    <w:rsid w:val="004F535B"/>
    <w:rsid w:val="004F733F"/>
    <w:rsid w:val="005006DB"/>
    <w:rsid w:val="00500F83"/>
    <w:rsid w:val="00510E0C"/>
    <w:rsid w:val="0051256D"/>
    <w:rsid w:val="00516386"/>
    <w:rsid w:val="00516C11"/>
    <w:rsid w:val="005170B7"/>
    <w:rsid w:val="00523A70"/>
    <w:rsid w:val="0053047B"/>
    <w:rsid w:val="005369D6"/>
    <w:rsid w:val="00537ADC"/>
    <w:rsid w:val="00544D07"/>
    <w:rsid w:val="005457C6"/>
    <w:rsid w:val="00547859"/>
    <w:rsid w:val="005561D2"/>
    <w:rsid w:val="00556504"/>
    <w:rsid w:val="00561258"/>
    <w:rsid w:val="0057105F"/>
    <w:rsid w:val="005726F2"/>
    <w:rsid w:val="0057406F"/>
    <w:rsid w:val="005754DD"/>
    <w:rsid w:val="005778D5"/>
    <w:rsid w:val="00583AB7"/>
    <w:rsid w:val="00583AD2"/>
    <w:rsid w:val="00583B35"/>
    <w:rsid w:val="00584B24"/>
    <w:rsid w:val="00585295"/>
    <w:rsid w:val="00586788"/>
    <w:rsid w:val="005952EB"/>
    <w:rsid w:val="00597F52"/>
    <w:rsid w:val="005A0776"/>
    <w:rsid w:val="005A12C6"/>
    <w:rsid w:val="005A1EC5"/>
    <w:rsid w:val="005A64DC"/>
    <w:rsid w:val="005B0A7E"/>
    <w:rsid w:val="005B4B8A"/>
    <w:rsid w:val="005C2E13"/>
    <w:rsid w:val="005C565F"/>
    <w:rsid w:val="005D230B"/>
    <w:rsid w:val="005D2989"/>
    <w:rsid w:val="005D6AD7"/>
    <w:rsid w:val="005E4226"/>
    <w:rsid w:val="005E6A82"/>
    <w:rsid w:val="005E73C5"/>
    <w:rsid w:val="005F41BA"/>
    <w:rsid w:val="00600E24"/>
    <w:rsid w:val="006022A8"/>
    <w:rsid w:val="006041DC"/>
    <w:rsid w:val="006104FB"/>
    <w:rsid w:val="0061548F"/>
    <w:rsid w:val="00616E46"/>
    <w:rsid w:val="00624EAD"/>
    <w:rsid w:val="00626DEE"/>
    <w:rsid w:val="00631A2D"/>
    <w:rsid w:val="00634345"/>
    <w:rsid w:val="00635BF2"/>
    <w:rsid w:val="006372F7"/>
    <w:rsid w:val="006417F0"/>
    <w:rsid w:val="006432D5"/>
    <w:rsid w:val="00643AB2"/>
    <w:rsid w:val="00651E47"/>
    <w:rsid w:val="0065395C"/>
    <w:rsid w:val="00656B38"/>
    <w:rsid w:val="00661302"/>
    <w:rsid w:val="00662709"/>
    <w:rsid w:val="00663D6F"/>
    <w:rsid w:val="006641F5"/>
    <w:rsid w:val="00665287"/>
    <w:rsid w:val="00666F12"/>
    <w:rsid w:val="00670754"/>
    <w:rsid w:val="00671446"/>
    <w:rsid w:val="00671638"/>
    <w:rsid w:val="006746E3"/>
    <w:rsid w:val="006748CA"/>
    <w:rsid w:val="00677B3D"/>
    <w:rsid w:val="0068239F"/>
    <w:rsid w:val="00682F67"/>
    <w:rsid w:val="006851F6"/>
    <w:rsid w:val="0068643A"/>
    <w:rsid w:val="0068757D"/>
    <w:rsid w:val="006909A7"/>
    <w:rsid w:val="00693095"/>
    <w:rsid w:val="00694225"/>
    <w:rsid w:val="0069448E"/>
    <w:rsid w:val="00696BBB"/>
    <w:rsid w:val="00696BE6"/>
    <w:rsid w:val="006A06FF"/>
    <w:rsid w:val="006A4B31"/>
    <w:rsid w:val="006A7DD0"/>
    <w:rsid w:val="006A7E18"/>
    <w:rsid w:val="006B1488"/>
    <w:rsid w:val="006B190D"/>
    <w:rsid w:val="006B233D"/>
    <w:rsid w:val="006B499B"/>
    <w:rsid w:val="006B56CC"/>
    <w:rsid w:val="006B5C9B"/>
    <w:rsid w:val="006B67F5"/>
    <w:rsid w:val="006C5796"/>
    <w:rsid w:val="006D62E7"/>
    <w:rsid w:val="006D6882"/>
    <w:rsid w:val="006E0A50"/>
    <w:rsid w:val="006E0D40"/>
    <w:rsid w:val="006E3C7A"/>
    <w:rsid w:val="006E4049"/>
    <w:rsid w:val="006F580A"/>
    <w:rsid w:val="006F630E"/>
    <w:rsid w:val="006F75F6"/>
    <w:rsid w:val="00700F9E"/>
    <w:rsid w:val="00700FE4"/>
    <w:rsid w:val="0070313E"/>
    <w:rsid w:val="00703D57"/>
    <w:rsid w:val="007164A0"/>
    <w:rsid w:val="00716F98"/>
    <w:rsid w:val="00717609"/>
    <w:rsid w:val="00720E9F"/>
    <w:rsid w:val="0072422D"/>
    <w:rsid w:val="00730F48"/>
    <w:rsid w:val="00733023"/>
    <w:rsid w:val="0073316A"/>
    <w:rsid w:val="00736452"/>
    <w:rsid w:val="00737072"/>
    <w:rsid w:val="00741BEF"/>
    <w:rsid w:val="00741CA7"/>
    <w:rsid w:val="007501AD"/>
    <w:rsid w:val="0075108C"/>
    <w:rsid w:val="00752658"/>
    <w:rsid w:val="007532EC"/>
    <w:rsid w:val="0075607E"/>
    <w:rsid w:val="00757C7F"/>
    <w:rsid w:val="00760D6E"/>
    <w:rsid w:val="0076130C"/>
    <w:rsid w:val="00762FF8"/>
    <w:rsid w:val="0076473D"/>
    <w:rsid w:val="00764B33"/>
    <w:rsid w:val="00767484"/>
    <w:rsid w:val="00771293"/>
    <w:rsid w:val="007716D8"/>
    <w:rsid w:val="007726AE"/>
    <w:rsid w:val="0077486D"/>
    <w:rsid w:val="00775CD7"/>
    <w:rsid w:val="00775E51"/>
    <w:rsid w:val="0077654F"/>
    <w:rsid w:val="00776619"/>
    <w:rsid w:val="0077683E"/>
    <w:rsid w:val="007773C7"/>
    <w:rsid w:val="00786BB5"/>
    <w:rsid w:val="00787D6A"/>
    <w:rsid w:val="007973EA"/>
    <w:rsid w:val="007A010B"/>
    <w:rsid w:val="007A05B7"/>
    <w:rsid w:val="007A2E73"/>
    <w:rsid w:val="007A3DDB"/>
    <w:rsid w:val="007A5335"/>
    <w:rsid w:val="007B4C30"/>
    <w:rsid w:val="007C0ED3"/>
    <w:rsid w:val="007C429A"/>
    <w:rsid w:val="007D073C"/>
    <w:rsid w:val="007D0795"/>
    <w:rsid w:val="007D1D80"/>
    <w:rsid w:val="007D1D9A"/>
    <w:rsid w:val="007D299C"/>
    <w:rsid w:val="007D6587"/>
    <w:rsid w:val="007E24F7"/>
    <w:rsid w:val="007E69C7"/>
    <w:rsid w:val="007F0C10"/>
    <w:rsid w:val="007F1DBD"/>
    <w:rsid w:val="007F4FDF"/>
    <w:rsid w:val="0080052D"/>
    <w:rsid w:val="00800FF5"/>
    <w:rsid w:val="008017DC"/>
    <w:rsid w:val="00804946"/>
    <w:rsid w:val="00805726"/>
    <w:rsid w:val="008106D4"/>
    <w:rsid w:val="00811220"/>
    <w:rsid w:val="00814457"/>
    <w:rsid w:val="008150EE"/>
    <w:rsid w:val="00815FA1"/>
    <w:rsid w:val="00826AE4"/>
    <w:rsid w:val="008273B9"/>
    <w:rsid w:val="00830E99"/>
    <w:rsid w:val="00835311"/>
    <w:rsid w:val="008366A7"/>
    <w:rsid w:val="00845D6F"/>
    <w:rsid w:val="00856D64"/>
    <w:rsid w:val="008600D4"/>
    <w:rsid w:val="008603C6"/>
    <w:rsid w:val="00861D92"/>
    <w:rsid w:val="00864A4E"/>
    <w:rsid w:val="0087222A"/>
    <w:rsid w:val="00875B61"/>
    <w:rsid w:val="008802DD"/>
    <w:rsid w:val="00880A65"/>
    <w:rsid w:val="00880AE9"/>
    <w:rsid w:val="00880EE5"/>
    <w:rsid w:val="00881840"/>
    <w:rsid w:val="00885F09"/>
    <w:rsid w:val="00886AAF"/>
    <w:rsid w:val="00886E78"/>
    <w:rsid w:val="00886F48"/>
    <w:rsid w:val="0088739A"/>
    <w:rsid w:val="00887541"/>
    <w:rsid w:val="00890659"/>
    <w:rsid w:val="008A3CF3"/>
    <w:rsid w:val="008B1258"/>
    <w:rsid w:val="008B2AF9"/>
    <w:rsid w:val="008B382D"/>
    <w:rsid w:val="008B470A"/>
    <w:rsid w:val="008B48E8"/>
    <w:rsid w:val="008B7569"/>
    <w:rsid w:val="008C1052"/>
    <w:rsid w:val="008D17FF"/>
    <w:rsid w:val="008D54E6"/>
    <w:rsid w:val="008D56C8"/>
    <w:rsid w:val="008D597D"/>
    <w:rsid w:val="008E0071"/>
    <w:rsid w:val="008E0122"/>
    <w:rsid w:val="008E27B7"/>
    <w:rsid w:val="008E2E79"/>
    <w:rsid w:val="008E64C2"/>
    <w:rsid w:val="008F1346"/>
    <w:rsid w:val="008F2322"/>
    <w:rsid w:val="008F6A7C"/>
    <w:rsid w:val="008F75EC"/>
    <w:rsid w:val="008F776A"/>
    <w:rsid w:val="009005D0"/>
    <w:rsid w:val="00900655"/>
    <w:rsid w:val="00900BBD"/>
    <w:rsid w:val="00907D99"/>
    <w:rsid w:val="009122FE"/>
    <w:rsid w:val="00914DF1"/>
    <w:rsid w:val="00921793"/>
    <w:rsid w:val="00923AC4"/>
    <w:rsid w:val="009335CF"/>
    <w:rsid w:val="0093610D"/>
    <w:rsid w:val="00945E91"/>
    <w:rsid w:val="00954A52"/>
    <w:rsid w:val="00957E23"/>
    <w:rsid w:val="00957F23"/>
    <w:rsid w:val="0096128F"/>
    <w:rsid w:val="00964E0D"/>
    <w:rsid w:val="00965137"/>
    <w:rsid w:val="009712B7"/>
    <w:rsid w:val="00972DB6"/>
    <w:rsid w:val="00974183"/>
    <w:rsid w:val="00974BF3"/>
    <w:rsid w:val="00975A16"/>
    <w:rsid w:val="009773E4"/>
    <w:rsid w:val="0098312F"/>
    <w:rsid w:val="0098402A"/>
    <w:rsid w:val="00984E0F"/>
    <w:rsid w:val="0099668B"/>
    <w:rsid w:val="00997B5A"/>
    <w:rsid w:val="009B7CA9"/>
    <w:rsid w:val="009B7F98"/>
    <w:rsid w:val="009C010F"/>
    <w:rsid w:val="009C3018"/>
    <w:rsid w:val="009D3D4F"/>
    <w:rsid w:val="009D3DD1"/>
    <w:rsid w:val="009E1999"/>
    <w:rsid w:val="009E4616"/>
    <w:rsid w:val="009E549B"/>
    <w:rsid w:val="009E7C9E"/>
    <w:rsid w:val="009F031E"/>
    <w:rsid w:val="009F28A5"/>
    <w:rsid w:val="009F5435"/>
    <w:rsid w:val="00A008FA"/>
    <w:rsid w:val="00A0308B"/>
    <w:rsid w:val="00A04E47"/>
    <w:rsid w:val="00A05A39"/>
    <w:rsid w:val="00A07134"/>
    <w:rsid w:val="00A07CA1"/>
    <w:rsid w:val="00A109FF"/>
    <w:rsid w:val="00A21369"/>
    <w:rsid w:val="00A21764"/>
    <w:rsid w:val="00A23ABC"/>
    <w:rsid w:val="00A2577A"/>
    <w:rsid w:val="00A258FB"/>
    <w:rsid w:val="00A30663"/>
    <w:rsid w:val="00A35E14"/>
    <w:rsid w:val="00A46B9D"/>
    <w:rsid w:val="00A5095F"/>
    <w:rsid w:val="00A57B6C"/>
    <w:rsid w:val="00A6005F"/>
    <w:rsid w:val="00A61ED3"/>
    <w:rsid w:val="00A62E75"/>
    <w:rsid w:val="00A7065C"/>
    <w:rsid w:val="00A70852"/>
    <w:rsid w:val="00A76AD2"/>
    <w:rsid w:val="00A82826"/>
    <w:rsid w:val="00A8308B"/>
    <w:rsid w:val="00A83FD9"/>
    <w:rsid w:val="00A85763"/>
    <w:rsid w:val="00A8746E"/>
    <w:rsid w:val="00A877CE"/>
    <w:rsid w:val="00A909C0"/>
    <w:rsid w:val="00A91B69"/>
    <w:rsid w:val="00A94A00"/>
    <w:rsid w:val="00A9545B"/>
    <w:rsid w:val="00AA2793"/>
    <w:rsid w:val="00AA3B60"/>
    <w:rsid w:val="00AA4598"/>
    <w:rsid w:val="00AA54F1"/>
    <w:rsid w:val="00AA577D"/>
    <w:rsid w:val="00AB3289"/>
    <w:rsid w:val="00AB4292"/>
    <w:rsid w:val="00AC128B"/>
    <w:rsid w:val="00AD27F8"/>
    <w:rsid w:val="00AD32EB"/>
    <w:rsid w:val="00AD6D95"/>
    <w:rsid w:val="00AE54F1"/>
    <w:rsid w:val="00AE56D1"/>
    <w:rsid w:val="00AE7D94"/>
    <w:rsid w:val="00AF0F4F"/>
    <w:rsid w:val="00AF34D3"/>
    <w:rsid w:val="00AF6399"/>
    <w:rsid w:val="00AF72F0"/>
    <w:rsid w:val="00B0045C"/>
    <w:rsid w:val="00B00EFA"/>
    <w:rsid w:val="00B02CE0"/>
    <w:rsid w:val="00B045B1"/>
    <w:rsid w:val="00B05466"/>
    <w:rsid w:val="00B06F10"/>
    <w:rsid w:val="00B1183D"/>
    <w:rsid w:val="00B164B7"/>
    <w:rsid w:val="00B252D4"/>
    <w:rsid w:val="00B32592"/>
    <w:rsid w:val="00B3299B"/>
    <w:rsid w:val="00B4039E"/>
    <w:rsid w:val="00B414C2"/>
    <w:rsid w:val="00B4157E"/>
    <w:rsid w:val="00B42209"/>
    <w:rsid w:val="00B430A5"/>
    <w:rsid w:val="00B430F0"/>
    <w:rsid w:val="00B43E7D"/>
    <w:rsid w:val="00B46213"/>
    <w:rsid w:val="00B527BF"/>
    <w:rsid w:val="00B543F2"/>
    <w:rsid w:val="00B54DE1"/>
    <w:rsid w:val="00B57D71"/>
    <w:rsid w:val="00B626B8"/>
    <w:rsid w:val="00B632AE"/>
    <w:rsid w:val="00B64046"/>
    <w:rsid w:val="00B65B43"/>
    <w:rsid w:val="00B65C13"/>
    <w:rsid w:val="00B71CEB"/>
    <w:rsid w:val="00B75A9E"/>
    <w:rsid w:val="00B76DAF"/>
    <w:rsid w:val="00B77E9B"/>
    <w:rsid w:val="00B803D4"/>
    <w:rsid w:val="00B8071C"/>
    <w:rsid w:val="00B80E33"/>
    <w:rsid w:val="00B83A5D"/>
    <w:rsid w:val="00B83B55"/>
    <w:rsid w:val="00B87AD1"/>
    <w:rsid w:val="00B92519"/>
    <w:rsid w:val="00B925C1"/>
    <w:rsid w:val="00B92FB9"/>
    <w:rsid w:val="00B978FF"/>
    <w:rsid w:val="00BA031A"/>
    <w:rsid w:val="00BA182B"/>
    <w:rsid w:val="00BB5100"/>
    <w:rsid w:val="00BB5C06"/>
    <w:rsid w:val="00BB67EE"/>
    <w:rsid w:val="00BB7917"/>
    <w:rsid w:val="00BC3264"/>
    <w:rsid w:val="00BC616A"/>
    <w:rsid w:val="00BC6444"/>
    <w:rsid w:val="00BC7BCB"/>
    <w:rsid w:val="00BD1901"/>
    <w:rsid w:val="00BD25FF"/>
    <w:rsid w:val="00BD3359"/>
    <w:rsid w:val="00BE1B0A"/>
    <w:rsid w:val="00BE375E"/>
    <w:rsid w:val="00BE3D36"/>
    <w:rsid w:val="00BE5095"/>
    <w:rsid w:val="00BF723A"/>
    <w:rsid w:val="00C00141"/>
    <w:rsid w:val="00C00C04"/>
    <w:rsid w:val="00C038F0"/>
    <w:rsid w:val="00C1364C"/>
    <w:rsid w:val="00C161CF"/>
    <w:rsid w:val="00C22210"/>
    <w:rsid w:val="00C258A9"/>
    <w:rsid w:val="00C25E13"/>
    <w:rsid w:val="00C26E77"/>
    <w:rsid w:val="00C3152D"/>
    <w:rsid w:val="00C31535"/>
    <w:rsid w:val="00C31D0F"/>
    <w:rsid w:val="00C31F43"/>
    <w:rsid w:val="00C32044"/>
    <w:rsid w:val="00C43DAA"/>
    <w:rsid w:val="00C443C8"/>
    <w:rsid w:val="00C454E1"/>
    <w:rsid w:val="00C47CED"/>
    <w:rsid w:val="00C50B3F"/>
    <w:rsid w:val="00C51100"/>
    <w:rsid w:val="00C52071"/>
    <w:rsid w:val="00C551AF"/>
    <w:rsid w:val="00C564E0"/>
    <w:rsid w:val="00C604F8"/>
    <w:rsid w:val="00C60BF0"/>
    <w:rsid w:val="00C627BD"/>
    <w:rsid w:val="00C63551"/>
    <w:rsid w:val="00C70E04"/>
    <w:rsid w:val="00C85D28"/>
    <w:rsid w:val="00C87B6A"/>
    <w:rsid w:val="00C902F4"/>
    <w:rsid w:val="00C91240"/>
    <w:rsid w:val="00C94ED0"/>
    <w:rsid w:val="00C95859"/>
    <w:rsid w:val="00CA164D"/>
    <w:rsid w:val="00CA1A6E"/>
    <w:rsid w:val="00CA1E33"/>
    <w:rsid w:val="00CA783F"/>
    <w:rsid w:val="00CB3C7D"/>
    <w:rsid w:val="00CB5B2D"/>
    <w:rsid w:val="00CB6029"/>
    <w:rsid w:val="00CC06B8"/>
    <w:rsid w:val="00CC09D2"/>
    <w:rsid w:val="00CC60B9"/>
    <w:rsid w:val="00CD0F74"/>
    <w:rsid w:val="00CD3F65"/>
    <w:rsid w:val="00CD6CC8"/>
    <w:rsid w:val="00CE4D8C"/>
    <w:rsid w:val="00CF007F"/>
    <w:rsid w:val="00CF0495"/>
    <w:rsid w:val="00CF7FB1"/>
    <w:rsid w:val="00D00675"/>
    <w:rsid w:val="00D014F6"/>
    <w:rsid w:val="00D029C6"/>
    <w:rsid w:val="00D04F16"/>
    <w:rsid w:val="00D05A1F"/>
    <w:rsid w:val="00D05ED2"/>
    <w:rsid w:val="00D103C4"/>
    <w:rsid w:val="00D15E83"/>
    <w:rsid w:val="00D15F93"/>
    <w:rsid w:val="00D17488"/>
    <w:rsid w:val="00D22424"/>
    <w:rsid w:val="00D22B39"/>
    <w:rsid w:val="00D26542"/>
    <w:rsid w:val="00D26556"/>
    <w:rsid w:val="00D30538"/>
    <w:rsid w:val="00D33062"/>
    <w:rsid w:val="00D33494"/>
    <w:rsid w:val="00D35DDE"/>
    <w:rsid w:val="00D37ADD"/>
    <w:rsid w:val="00D4025E"/>
    <w:rsid w:val="00D4281A"/>
    <w:rsid w:val="00D531B9"/>
    <w:rsid w:val="00D6166D"/>
    <w:rsid w:val="00D644E7"/>
    <w:rsid w:val="00D65763"/>
    <w:rsid w:val="00D66C5C"/>
    <w:rsid w:val="00D67109"/>
    <w:rsid w:val="00D6778C"/>
    <w:rsid w:val="00D702B0"/>
    <w:rsid w:val="00D74C5D"/>
    <w:rsid w:val="00D81BD1"/>
    <w:rsid w:val="00D8643D"/>
    <w:rsid w:val="00D93055"/>
    <w:rsid w:val="00D93A62"/>
    <w:rsid w:val="00D94429"/>
    <w:rsid w:val="00D964B1"/>
    <w:rsid w:val="00DA229D"/>
    <w:rsid w:val="00DA398E"/>
    <w:rsid w:val="00DB423B"/>
    <w:rsid w:val="00DB5BD1"/>
    <w:rsid w:val="00DB6F23"/>
    <w:rsid w:val="00DC05B3"/>
    <w:rsid w:val="00DC107A"/>
    <w:rsid w:val="00DC2F79"/>
    <w:rsid w:val="00DC4980"/>
    <w:rsid w:val="00DC7621"/>
    <w:rsid w:val="00DD16B2"/>
    <w:rsid w:val="00DD248B"/>
    <w:rsid w:val="00DD7DDD"/>
    <w:rsid w:val="00DE00AB"/>
    <w:rsid w:val="00DE0826"/>
    <w:rsid w:val="00DE083B"/>
    <w:rsid w:val="00DE0E40"/>
    <w:rsid w:val="00DE3D28"/>
    <w:rsid w:val="00DE4A51"/>
    <w:rsid w:val="00DE4FE6"/>
    <w:rsid w:val="00DE5549"/>
    <w:rsid w:val="00DF0159"/>
    <w:rsid w:val="00DF0AA7"/>
    <w:rsid w:val="00DF191B"/>
    <w:rsid w:val="00DF1FA0"/>
    <w:rsid w:val="00DF22F5"/>
    <w:rsid w:val="00DF249B"/>
    <w:rsid w:val="00DF3DC0"/>
    <w:rsid w:val="00DF5E41"/>
    <w:rsid w:val="00DF6DD1"/>
    <w:rsid w:val="00E0055B"/>
    <w:rsid w:val="00E02507"/>
    <w:rsid w:val="00E02B84"/>
    <w:rsid w:val="00E06ABB"/>
    <w:rsid w:val="00E101A8"/>
    <w:rsid w:val="00E131BE"/>
    <w:rsid w:val="00E15ADC"/>
    <w:rsid w:val="00E2134B"/>
    <w:rsid w:val="00E357DC"/>
    <w:rsid w:val="00E35DEF"/>
    <w:rsid w:val="00E35E86"/>
    <w:rsid w:val="00E36602"/>
    <w:rsid w:val="00E5296B"/>
    <w:rsid w:val="00E548D0"/>
    <w:rsid w:val="00E63C2B"/>
    <w:rsid w:val="00E66CB4"/>
    <w:rsid w:val="00E71D66"/>
    <w:rsid w:val="00E731BB"/>
    <w:rsid w:val="00E74196"/>
    <w:rsid w:val="00E765BF"/>
    <w:rsid w:val="00E76B57"/>
    <w:rsid w:val="00E77715"/>
    <w:rsid w:val="00E77FAB"/>
    <w:rsid w:val="00E8195F"/>
    <w:rsid w:val="00E821DF"/>
    <w:rsid w:val="00E8438C"/>
    <w:rsid w:val="00E84A1F"/>
    <w:rsid w:val="00EA1D17"/>
    <w:rsid w:val="00EA234D"/>
    <w:rsid w:val="00EA57C5"/>
    <w:rsid w:val="00EB1704"/>
    <w:rsid w:val="00EB29D6"/>
    <w:rsid w:val="00EB5F01"/>
    <w:rsid w:val="00EB6B50"/>
    <w:rsid w:val="00EC39B2"/>
    <w:rsid w:val="00EC572F"/>
    <w:rsid w:val="00EC6BCB"/>
    <w:rsid w:val="00ED356B"/>
    <w:rsid w:val="00ED3A65"/>
    <w:rsid w:val="00ED49FB"/>
    <w:rsid w:val="00ED5BB6"/>
    <w:rsid w:val="00ED70B4"/>
    <w:rsid w:val="00ED7BBB"/>
    <w:rsid w:val="00EE074D"/>
    <w:rsid w:val="00EE0A36"/>
    <w:rsid w:val="00EE4EA4"/>
    <w:rsid w:val="00EE535F"/>
    <w:rsid w:val="00EF0D8F"/>
    <w:rsid w:val="00EF265E"/>
    <w:rsid w:val="00EF79EA"/>
    <w:rsid w:val="00F026DD"/>
    <w:rsid w:val="00F07A81"/>
    <w:rsid w:val="00F20B64"/>
    <w:rsid w:val="00F31C0A"/>
    <w:rsid w:val="00F32075"/>
    <w:rsid w:val="00F36DD2"/>
    <w:rsid w:val="00F42AE1"/>
    <w:rsid w:val="00F42D08"/>
    <w:rsid w:val="00F51B79"/>
    <w:rsid w:val="00F535EE"/>
    <w:rsid w:val="00F57738"/>
    <w:rsid w:val="00F601D2"/>
    <w:rsid w:val="00F7200B"/>
    <w:rsid w:val="00F752C9"/>
    <w:rsid w:val="00F818F6"/>
    <w:rsid w:val="00F84B1C"/>
    <w:rsid w:val="00F86E26"/>
    <w:rsid w:val="00F87142"/>
    <w:rsid w:val="00F87684"/>
    <w:rsid w:val="00F911F3"/>
    <w:rsid w:val="00F9473E"/>
    <w:rsid w:val="00FA2F60"/>
    <w:rsid w:val="00FA3F19"/>
    <w:rsid w:val="00FA474E"/>
    <w:rsid w:val="00FA5A74"/>
    <w:rsid w:val="00FA7A8B"/>
    <w:rsid w:val="00FA7CFA"/>
    <w:rsid w:val="00FB0C9A"/>
    <w:rsid w:val="00FB4624"/>
    <w:rsid w:val="00FB4CC6"/>
    <w:rsid w:val="00FB5A4E"/>
    <w:rsid w:val="00FB69CF"/>
    <w:rsid w:val="00FC3F3D"/>
    <w:rsid w:val="00FC4B77"/>
    <w:rsid w:val="00FC4DA6"/>
    <w:rsid w:val="00FD00F0"/>
    <w:rsid w:val="00FD0535"/>
    <w:rsid w:val="00FD4DA2"/>
    <w:rsid w:val="00FD6ABE"/>
    <w:rsid w:val="00FE3243"/>
    <w:rsid w:val="00FE4F94"/>
    <w:rsid w:val="00FF1C3C"/>
    <w:rsid w:val="00FF5375"/>
    <w:rsid w:val="00FF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3457"/>
    <o:shapelayout v:ext="edit">
      <o:idmap v:ext="edit" data="1"/>
    </o:shapelayout>
  </w:shapeDefaults>
  <w:decimalSymbol w:val="."/>
  <w:listSeparator w:val=";"/>
  <w14:docId w14:val="4A6F518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0B179C"/>
    <w:pPr>
      <w:overflowPunct w:val="0"/>
      <w:autoSpaceDE w:val="0"/>
      <w:autoSpaceDN w:val="0"/>
      <w:adjustRightInd w:val="0"/>
      <w:spacing w:line="259" w:lineRule="auto"/>
      <w:textAlignment w:val="baseline"/>
    </w:pPr>
    <w:rPr>
      <w:rFonts w:ascii="Arial" w:eastAsia="Times New Roman" w:hAnsi="Arial" w:cs="Times New Roman"/>
      <w:sz w:val="22"/>
      <w:szCs w:val="20"/>
      <w:lang w:val="de-CH" w:eastAsia="de-DE"/>
    </w:rPr>
  </w:style>
  <w:style w:type="paragraph" w:styleId="berschrift1">
    <w:name w:val="heading 1"/>
    <w:basedOn w:val="Standard"/>
    <w:next w:val="Standard"/>
    <w:link w:val="berschrift1Zchn"/>
    <w:qFormat/>
    <w:rsid w:val="00EB5F01"/>
    <w:pPr>
      <w:keepNext/>
      <w:keepLines/>
      <w:numPr>
        <w:numId w:val="22"/>
      </w:numPr>
      <w:spacing w:before="240"/>
      <w:ind w:left="737" w:hanging="737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EB5F01"/>
    <w:pPr>
      <w:numPr>
        <w:ilvl w:val="1"/>
      </w:numPr>
      <w:ind w:left="737" w:hanging="737"/>
      <w:outlineLvl w:val="1"/>
    </w:pPr>
    <w:rPr>
      <w:sz w:val="22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EB5F01"/>
    <w:pPr>
      <w:numPr>
        <w:ilvl w:val="2"/>
      </w:numPr>
      <w:ind w:left="737" w:hanging="737"/>
      <w:outlineLvl w:val="2"/>
    </w:p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8B48E8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48E8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48E8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48E8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48E8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48E8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E55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E5549"/>
    <w:rPr>
      <w:rFonts w:ascii="Arial" w:eastAsia="Times New Roman" w:hAnsi="Arial" w:cs="Times New Roman"/>
      <w:sz w:val="22"/>
      <w:szCs w:val="20"/>
      <w:lang w:eastAsia="de-DE"/>
    </w:rPr>
  </w:style>
  <w:style w:type="paragraph" w:styleId="Fuzeile">
    <w:name w:val="footer"/>
    <w:basedOn w:val="Standard"/>
    <w:link w:val="FuzeileZchn"/>
    <w:rsid w:val="00DE55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E5549"/>
    <w:rPr>
      <w:rFonts w:ascii="Arial" w:eastAsia="Times New Roman" w:hAnsi="Arial" w:cs="Times New Roman"/>
      <w:sz w:val="22"/>
      <w:szCs w:val="20"/>
      <w:lang w:eastAsia="de-DE"/>
    </w:rPr>
  </w:style>
  <w:style w:type="table" w:styleId="Tabellenraster">
    <w:name w:val="Table Grid"/>
    <w:basedOn w:val="NormaleTabelle"/>
    <w:uiPriority w:val="39"/>
    <w:rsid w:val="008F6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8017DC"/>
    <w:pPr>
      <w:numPr>
        <w:numId w:val="3"/>
      </w:numPr>
      <w:spacing w:before="24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EB5F01"/>
    <w:rPr>
      <w:rFonts w:ascii="Arial" w:eastAsiaTheme="majorEastAsia" w:hAnsi="Arial" w:cstheme="majorBidi"/>
      <w:b/>
      <w:sz w:val="28"/>
      <w:szCs w:val="32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5F01"/>
    <w:rPr>
      <w:rFonts w:ascii="Arial" w:eastAsiaTheme="majorEastAsia" w:hAnsi="Arial" w:cstheme="majorBidi"/>
      <w:b/>
      <w:sz w:val="22"/>
      <w:szCs w:val="32"/>
      <w:lang w:val="de-CH" w:eastAsia="de-DE"/>
    </w:rPr>
  </w:style>
  <w:style w:type="paragraph" w:customStyle="1" w:styleId="Formatvorlage1">
    <w:name w:val="Formatvorlage1"/>
    <w:basedOn w:val="berschrift1"/>
    <w:rsid w:val="00FA2F60"/>
  </w:style>
  <w:style w:type="character" w:customStyle="1" w:styleId="berschrift3Zchn">
    <w:name w:val="Überschrift 3 Zchn"/>
    <w:basedOn w:val="Absatz-Standardschriftart"/>
    <w:link w:val="berschrift3"/>
    <w:uiPriority w:val="9"/>
    <w:rsid w:val="00EB5F01"/>
    <w:rPr>
      <w:rFonts w:ascii="Arial" w:eastAsiaTheme="majorEastAsia" w:hAnsi="Arial" w:cstheme="majorBidi"/>
      <w:b/>
      <w:sz w:val="22"/>
      <w:szCs w:val="32"/>
      <w:lang w:val="de-CH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B48E8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48E8"/>
    <w:rPr>
      <w:rFonts w:asciiTheme="majorHAnsi" w:eastAsiaTheme="majorEastAsia" w:hAnsiTheme="majorHAnsi" w:cstheme="majorBidi"/>
      <w:color w:val="2F5496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48E8"/>
    <w:rPr>
      <w:rFonts w:asciiTheme="majorHAnsi" w:eastAsiaTheme="majorEastAsia" w:hAnsiTheme="majorHAnsi" w:cstheme="majorBidi"/>
      <w:color w:val="1F3763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48E8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0"/>
      <w:lang w:eastAsia="de-DE"/>
    </w:rPr>
  </w:style>
  <w:style w:type="paragraph" w:customStyle="1" w:styleId="NumerierungHierarchie2">
    <w:name w:val="Numerierung_Hierarchie2"/>
    <w:basedOn w:val="Standard"/>
    <w:rsid w:val="00B83A5D"/>
    <w:pPr>
      <w:numPr>
        <w:ilvl w:val="1"/>
        <w:numId w:val="2"/>
      </w:numPr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48E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48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customStyle="1" w:styleId="Absatz1Ebene">
    <w:name w:val="Absatz 1. Ebene"/>
    <w:basedOn w:val="Listenabsatz"/>
    <w:link w:val="Absatz1EbeneZchn"/>
    <w:qFormat/>
    <w:rsid w:val="00EB5F01"/>
    <w:pPr>
      <w:numPr>
        <w:numId w:val="4"/>
      </w:numPr>
      <w:contextualSpacing w:val="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6B190D"/>
    <w:rPr>
      <w:rFonts w:ascii="Arial" w:eastAsia="Times New Roman" w:hAnsi="Arial" w:cs="Times New Roman"/>
      <w:sz w:val="22"/>
      <w:szCs w:val="20"/>
      <w:lang w:eastAsia="de-DE"/>
    </w:rPr>
  </w:style>
  <w:style w:type="character" w:customStyle="1" w:styleId="Absatz1EbeneZchn">
    <w:name w:val="Absatz 1. Ebene Zchn"/>
    <w:basedOn w:val="ListenabsatzZchn"/>
    <w:link w:val="Absatz1Ebene"/>
    <w:rsid w:val="00EB5F01"/>
    <w:rPr>
      <w:rFonts w:ascii="Arial" w:eastAsia="Times New Roman" w:hAnsi="Arial" w:cs="Times New Roman"/>
      <w:sz w:val="22"/>
      <w:szCs w:val="20"/>
      <w:lang w:val="de-CH" w:eastAsia="de-DE"/>
    </w:rPr>
  </w:style>
  <w:style w:type="paragraph" w:customStyle="1" w:styleId="Absatz2Ebene">
    <w:name w:val="Absatz 2. Ebene"/>
    <w:basedOn w:val="Listenabsatz"/>
    <w:link w:val="Absatz2EbeneZchn"/>
    <w:qFormat/>
    <w:rsid w:val="00EB5F01"/>
    <w:pPr>
      <w:numPr>
        <w:ilvl w:val="1"/>
        <w:numId w:val="4"/>
      </w:numPr>
      <w:spacing w:before="120"/>
      <w:ind w:left="788" w:hanging="431"/>
      <w:contextualSpacing w:val="0"/>
    </w:pPr>
  </w:style>
  <w:style w:type="character" w:customStyle="1" w:styleId="Absatz2EbeneZchn">
    <w:name w:val="Absatz 2. Ebene Zchn"/>
    <w:basedOn w:val="ListenabsatzZchn"/>
    <w:link w:val="Absatz2Ebene"/>
    <w:rsid w:val="00EB5F01"/>
    <w:rPr>
      <w:rFonts w:ascii="Arial" w:eastAsia="Times New Roman" w:hAnsi="Arial" w:cs="Times New Roman"/>
      <w:sz w:val="22"/>
      <w:szCs w:val="20"/>
      <w:lang w:val="de-CH" w:eastAsia="de-DE"/>
    </w:rPr>
  </w:style>
  <w:style w:type="character" w:styleId="Hyperlink">
    <w:name w:val="Hyperlink"/>
    <w:basedOn w:val="Absatz-Standardschriftart"/>
    <w:uiPriority w:val="99"/>
    <w:unhideWhenUsed/>
    <w:rsid w:val="00337EF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337EF2"/>
    <w:rPr>
      <w:color w:val="605E5C"/>
      <w:shd w:val="clear" w:color="auto" w:fill="E1DFDD"/>
    </w:rPr>
  </w:style>
  <w:style w:type="paragraph" w:customStyle="1" w:styleId="Auflistung">
    <w:name w:val="Auflistung"/>
    <w:basedOn w:val="Listenabsatz"/>
    <w:link w:val="AuflistungZchn"/>
    <w:qFormat/>
    <w:rsid w:val="00EB5F01"/>
    <w:pPr>
      <w:numPr>
        <w:numId w:val="1"/>
      </w:numPr>
      <w:spacing w:before="0"/>
      <w:ind w:left="357" w:hanging="357"/>
    </w:pPr>
  </w:style>
  <w:style w:type="character" w:customStyle="1" w:styleId="AuflistungZchn">
    <w:name w:val="Auflistung Zchn"/>
    <w:basedOn w:val="ListenabsatzZchn"/>
    <w:link w:val="Auflistung"/>
    <w:rsid w:val="00EB5F01"/>
    <w:rPr>
      <w:rFonts w:ascii="Arial" w:eastAsia="Times New Roman" w:hAnsi="Arial" w:cs="Times New Roman"/>
      <w:sz w:val="22"/>
      <w:szCs w:val="20"/>
      <w:lang w:val="de-CH" w:eastAsia="de-DE"/>
    </w:rPr>
  </w:style>
  <w:style w:type="character" w:styleId="Fett">
    <w:name w:val="Strong"/>
    <w:basedOn w:val="Absatz-Standardschriftart"/>
    <w:uiPriority w:val="22"/>
    <w:qFormat/>
    <w:rsid w:val="00A21764"/>
    <w:rPr>
      <w:rFonts w:ascii="Arial" w:hAnsi="Arial"/>
      <w:b/>
      <w:bCs/>
      <w:caps w:val="0"/>
      <w:smallCaps w:val="0"/>
      <w:strike w:val="0"/>
      <w:dstrike w:val="0"/>
      <w:vanish w:val="0"/>
      <w:sz w:val="22"/>
      <w:vertAlign w:val="baseline"/>
    </w:rPr>
  </w:style>
  <w:style w:type="paragraph" w:styleId="Titel">
    <w:name w:val="Title"/>
    <w:basedOn w:val="Standard"/>
    <w:next w:val="Standard"/>
    <w:link w:val="TitelZchn"/>
    <w:uiPriority w:val="10"/>
    <w:qFormat/>
    <w:rsid w:val="00EB5F01"/>
    <w:pPr>
      <w:spacing w:before="240"/>
      <w:contextualSpacing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B5F01"/>
    <w:rPr>
      <w:rFonts w:ascii="Arial" w:eastAsiaTheme="majorEastAsia" w:hAnsi="Arial" w:cstheme="majorBidi"/>
      <w:b/>
      <w:spacing w:val="-10"/>
      <w:kern w:val="28"/>
      <w:sz w:val="36"/>
      <w:szCs w:val="56"/>
      <w:lang w:val="de-CH" w:eastAsia="de-DE"/>
    </w:rPr>
  </w:style>
  <w:style w:type="paragraph" w:customStyle="1" w:styleId="berschrift1Rmisch">
    <w:name w:val="Überschrift 1 (Römisch)"/>
    <w:basedOn w:val="berschrift1"/>
    <w:qFormat/>
    <w:rsid w:val="00EB5F01"/>
    <w:pPr>
      <w:numPr>
        <w:numId w:val="11"/>
      </w:numPr>
      <w:ind w:left="737" w:hanging="737"/>
    </w:pPr>
    <w:rPr>
      <w:sz w:val="32"/>
    </w:rPr>
  </w:style>
  <w:style w:type="character" w:styleId="BesuchterLink">
    <w:name w:val="FollowedHyperlink"/>
    <w:basedOn w:val="Absatz-Standardschriftart"/>
    <w:uiPriority w:val="99"/>
    <w:semiHidden/>
    <w:unhideWhenUsed/>
    <w:rsid w:val="00BC616A"/>
    <w:rPr>
      <w:color w:val="954F72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BB67EE"/>
    <w:rPr>
      <w:color w:val="666666"/>
    </w:rPr>
  </w:style>
  <w:style w:type="paragraph" w:customStyle="1" w:styleId="Platzhalter">
    <w:name w:val="Platzhalter"/>
    <w:basedOn w:val="Standard"/>
    <w:link w:val="PlatzhalterZchn"/>
    <w:qFormat/>
    <w:rsid w:val="002C6732"/>
    <w:rPr>
      <w:color w:val="00B050"/>
    </w:rPr>
  </w:style>
  <w:style w:type="character" w:customStyle="1" w:styleId="PlatzhalterZchn">
    <w:name w:val="Platzhalter Zchn"/>
    <w:basedOn w:val="Absatz-Standardschriftart"/>
    <w:link w:val="Platzhalter"/>
    <w:rsid w:val="002C6732"/>
    <w:rPr>
      <w:rFonts w:ascii="Arial" w:eastAsia="Times New Roman" w:hAnsi="Arial" w:cs="Times New Roman"/>
      <w:color w:val="00B050"/>
      <w:sz w:val="22"/>
      <w:szCs w:val="20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5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881FAFA89AA4A4CB8F18BBB0DA76F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CC1A71-685C-4703-A637-2DE7366B300A}"/>
      </w:docPartPr>
      <w:docPartBody>
        <w:p w:rsidR="000F12E2" w:rsidRDefault="002F0A05" w:rsidP="002F0A05">
          <w:pPr>
            <w:pStyle w:val="F881FAFA89AA4A4CB8F18BBB0DA76F55"/>
          </w:pPr>
          <w:r w:rsidRPr="00737072">
            <w:rPr>
              <w:rStyle w:val="Platzhaltertext"/>
              <w:rFonts w:eastAsiaTheme="minorHAnsi"/>
              <w:sz w:val="16"/>
              <w:szCs w:val="16"/>
              <w:shd w:val="clear" w:color="auto" w:fill="FAE2D5" w:themeFill="accent2" w:themeFillTint="33"/>
            </w:rPr>
            <w:t>Baubehörde eingeben</w:t>
          </w:r>
        </w:p>
      </w:docPartBody>
    </w:docPart>
    <w:docPart>
      <w:docPartPr>
        <w:name w:val="450042231DB045B6B81A84A546D304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934DE8-B30C-4E8D-B2CE-8A36F17C58A1}"/>
      </w:docPartPr>
      <w:docPartBody>
        <w:p w:rsidR="00B16380" w:rsidRDefault="002F0A05" w:rsidP="002F0A05">
          <w:pPr>
            <w:pStyle w:val="450042231DB045B6B81A84A546D3040D"/>
          </w:pPr>
          <w:r w:rsidRPr="00145473">
            <w:rPr>
              <w:rStyle w:val="Platzhaltertext"/>
              <w:rFonts w:eastAsiaTheme="minorHAnsi"/>
              <w:sz w:val="18"/>
              <w:szCs w:val="18"/>
              <w:shd w:val="clear" w:color="auto" w:fill="FAE2D5" w:themeFill="accent2" w:themeFillTint="33"/>
            </w:rPr>
            <w:t>Baubehörde eingeben</w:t>
          </w:r>
        </w:p>
      </w:docPartBody>
    </w:docPart>
    <w:docPart>
      <w:docPartPr>
        <w:name w:val="464B0A5A5B1947B1A8D29A7DF5782E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386D31-4B40-4B9F-9A99-3D695403132B}"/>
      </w:docPartPr>
      <w:docPartBody>
        <w:p w:rsidR="00F73624" w:rsidRDefault="002F0A05" w:rsidP="002F0A05">
          <w:pPr>
            <w:pStyle w:val="464B0A5A5B1947B1A8D29A7DF5782E7E1"/>
          </w:pPr>
          <w:r w:rsidRPr="00107891">
            <w:rPr>
              <w:rFonts w:eastAsiaTheme="minorHAnsi"/>
              <w:shd w:val="clear" w:color="auto" w:fill="FAE2D5" w:themeFill="accent2" w:themeFillTint="33"/>
            </w:rPr>
            <w:t>Name</w:t>
          </w:r>
          <w:r>
            <w:rPr>
              <w:rFonts w:eastAsiaTheme="minorHAnsi"/>
              <w:shd w:val="clear" w:color="auto" w:fill="FAE2D5" w:themeFill="accent2" w:themeFillTint="33"/>
            </w:rPr>
            <w:t>, Funktion</w:t>
          </w:r>
          <w:r w:rsidRPr="00107891">
            <w:rPr>
              <w:rFonts w:eastAsiaTheme="minorHAnsi"/>
              <w:shd w:val="clear" w:color="auto" w:fill="FAE2D5" w:themeFill="accent2" w:themeFillTint="33"/>
            </w:rPr>
            <w:t xml:space="preserve"> eingeben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44B"/>
    <w:rsid w:val="000512CE"/>
    <w:rsid w:val="000F12E2"/>
    <w:rsid w:val="001D25E1"/>
    <w:rsid w:val="00234149"/>
    <w:rsid w:val="002B1E5F"/>
    <w:rsid w:val="002F0A05"/>
    <w:rsid w:val="003A1593"/>
    <w:rsid w:val="00416286"/>
    <w:rsid w:val="004C362D"/>
    <w:rsid w:val="00554B56"/>
    <w:rsid w:val="00597F52"/>
    <w:rsid w:val="005A39AE"/>
    <w:rsid w:val="005D6B30"/>
    <w:rsid w:val="00603AED"/>
    <w:rsid w:val="0061129B"/>
    <w:rsid w:val="0065395C"/>
    <w:rsid w:val="008D029F"/>
    <w:rsid w:val="00942C36"/>
    <w:rsid w:val="009E7C9E"/>
    <w:rsid w:val="00A1545E"/>
    <w:rsid w:val="00A72942"/>
    <w:rsid w:val="00B06F10"/>
    <w:rsid w:val="00B16380"/>
    <w:rsid w:val="00B729D0"/>
    <w:rsid w:val="00BA1277"/>
    <w:rsid w:val="00BE2C32"/>
    <w:rsid w:val="00C3244B"/>
    <w:rsid w:val="00D929A2"/>
    <w:rsid w:val="00DD3AD4"/>
    <w:rsid w:val="00DF1FA0"/>
    <w:rsid w:val="00E26943"/>
    <w:rsid w:val="00EF0D8F"/>
    <w:rsid w:val="00F22F0C"/>
    <w:rsid w:val="00F7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CH" w:eastAsia="de-CH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F0A05"/>
    <w:rPr>
      <w:color w:val="666666"/>
    </w:rPr>
  </w:style>
  <w:style w:type="paragraph" w:customStyle="1" w:styleId="450042231DB045B6B81A84A546D3040D">
    <w:name w:val="450042231DB045B6B81A84A546D3040D"/>
    <w:rsid w:val="002F0A05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464B0A5A5B1947B1A8D29A7DF5782E7E1">
    <w:name w:val="464B0A5A5B1947B1A8D29A7DF5782E7E1"/>
    <w:rsid w:val="002F0A05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  <w:style w:type="paragraph" w:customStyle="1" w:styleId="F881FAFA89AA4A4CB8F18BBB0DA76F55">
    <w:name w:val="F881FAFA89AA4A4CB8F18BBB0DA76F55"/>
    <w:rsid w:val="002F0A05"/>
    <w:pPr>
      <w:overflowPunct w:val="0"/>
      <w:autoSpaceDE w:val="0"/>
      <w:autoSpaceDN w:val="0"/>
      <w:adjustRightInd w:val="0"/>
      <w:spacing w:after="0" w:line="259" w:lineRule="auto"/>
      <w:textAlignment w:val="baseline"/>
    </w:pPr>
    <w:rPr>
      <w:rFonts w:ascii="Arial" w:eastAsia="Times New Roman" w:hAnsi="Arial" w:cs="Times New Roman"/>
      <w:kern w:val="0"/>
      <w:sz w:val="22"/>
      <w:szCs w:val="20"/>
      <w:lang w:eastAsia="de-DE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C7E6C-C6A8-42F9-87AB-F6C5CF7DA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387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Geschäftsbrief Vorlage</vt:lpstr>
    </vt:vector>
  </TitlesOfParts>
  <Manager/>
  <Company>https://Briefvorlagen.ch</Company>
  <LinksUpToDate>false</LinksUpToDate>
  <CharactersWithSpaces>2823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Geschäftsbrief Vorlage</dc:title>
  <dc:subject/>
  <dc:creator>https://Briefvorlagen.ch</dc:creator>
  <cp:keywords/>
  <dc:description>https://Briefvorlagen.ch
Geschäftsbrief Vorlage</dc:description>
  <cp:lastModifiedBy>Mueller Daniel AGI</cp:lastModifiedBy>
  <cp:revision>822</cp:revision>
  <cp:lastPrinted>2023-12-21T09:58:00Z</cp:lastPrinted>
  <dcterms:created xsi:type="dcterms:W3CDTF">2017-03-26T09:37:00Z</dcterms:created>
  <dcterms:modified xsi:type="dcterms:W3CDTF">2024-09-24T11:22:00Z</dcterms:modified>
  <cp:category/>
</cp:coreProperties>
</file>