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6"/>
        <w:gridCol w:w="3969"/>
      </w:tblGrid>
      <w:tr w:rsidR="001A36A9" w14:paraId="0B6038C6" w14:textId="77777777" w:rsidTr="009D3D4F">
        <w:trPr>
          <w:trHeight w:hRule="exact" w:val="1588"/>
        </w:trPr>
        <w:tc>
          <w:tcPr>
            <w:tcW w:w="5376" w:type="dxa"/>
            <w:tcMar>
              <w:top w:w="57" w:type="dxa"/>
              <w:bottom w:w="57" w:type="dxa"/>
            </w:tcMar>
          </w:tcPr>
          <w:p w14:paraId="2B54AAE8" w14:textId="5AD144B0" w:rsidR="001A36A9" w:rsidRPr="00134967" w:rsidRDefault="001A36A9" w:rsidP="00AA6D7E">
            <w:pPr>
              <w:pStyle w:val="Platzhalter"/>
              <w:rPr>
                <w:b/>
              </w:rPr>
            </w:pPr>
            <w:proofErr w:type="gramStart"/>
            <w:r w:rsidRPr="00134967">
              <w:rPr>
                <w:b/>
              </w:rPr>
              <w:t xml:space="preserve">{{ </w:t>
            </w:r>
            <w:r w:rsidR="00A35E14" w:rsidRPr="00134967">
              <w:rPr>
                <w:b/>
              </w:rPr>
              <w:t>LEITBEHOERDE</w:t>
            </w:r>
            <w:proofErr w:type="gramEnd"/>
            <w:r w:rsidR="00A35E14" w:rsidRPr="00134967">
              <w:rPr>
                <w:b/>
              </w:rPr>
              <w:t xml:space="preserve">_NAME </w:t>
            </w:r>
            <w:r w:rsidRPr="00134967">
              <w:rPr>
                <w:b/>
              </w:rPr>
              <w:t>}}</w:t>
            </w:r>
          </w:p>
          <w:sdt>
            <w:sdtPr>
              <w:rPr>
                <w:szCs w:val="22"/>
              </w:rPr>
              <w:id w:val="-1747801468"/>
              <w:placeholder>
                <w:docPart w:val="76A979D490ED478088E583E9224FDC74"/>
              </w:placeholder>
              <w:showingPlcHdr/>
            </w:sdtPr>
            <w:sdtEndPr/>
            <w:sdtContent>
              <w:p w14:paraId="7982B571" w14:textId="345830DA" w:rsidR="00BE3D36" w:rsidRPr="00134967" w:rsidRDefault="00AA6D7E" w:rsidP="007D299C">
                <w:pPr>
                  <w:pStyle w:val="Kopfzeile"/>
                  <w:tabs>
                    <w:tab w:val="clear" w:pos="4536"/>
                    <w:tab w:val="clear" w:pos="9072"/>
                  </w:tabs>
                  <w:rPr>
                    <w:szCs w:val="22"/>
                  </w:rPr>
                </w:pPr>
                <w:r w:rsidRPr="00DD2C78">
                  <w:rPr>
                    <w:rFonts w:eastAsiaTheme="minorHAnsi"/>
                    <w:sz w:val="18"/>
                    <w:szCs w:val="18"/>
                    <w:shd w:val="clear" w:color="auto" w:fill="FBE4D5" w:themeFill="accent2" w:themeFillTint="33"/>
                  </w:rPr>
                  <w:t>Baubehörde eingeben</w:t>
                </w:r>
              </w:p>
            </w:sdtContent>
          </w:sdt>
          <w:p w14:paraId="08F0687A" w14:textId="77777777" w:rsidR="00716F98" w:rsidRPr="00AA6D7E" w:rsidRDefault="00B76DAF" w:rsidP="00AA6D7E">
            <w:pPr>
              <w:pStyle w:val="Platzhalter"/>
              <w:rPr>
                <w:sz w:val="18"/>
                <w:szCs w:val="18"/>
              </w:rPr>
            </w:pPr>
            <w:proofErr w:type="gramStart"/>
            <w:r w:rsidRPr="00AA6D7E">
              <w:rPr>
                <w:sz w:val="18"/>
                <w:szCs w:val="18"/>
              </w:rPr>
              <w:t xml:space="preserve">{{ </w:t>
            </w:r>
            <w:r w:rsidR="00A35E14" w:rsidRPr="00AA6D7E">
              <w:rPr>
                <w:sz w:val="18"/>
                <w:szCs w:val="18"/>
              </w:rPr>
              <w:t>LEITBEHOERDE</w:t>
            </w:r>
            <w:proofErr w:type="gramEnd"/>
            <w:r w:rsidRPr="00AA6D7E">
              <w:rPr>
                <w:sz w:val="18"/>
                <w:szCs w:val="18"/>
              </w:rPr>
              <w:t>_ADRESSE_1 }}</w:t>
            </w:r>
          </w:p>
          <w:p w14:paraId="02AF7E5B" w14:textId="71336201" w:rsidR="00AA577D" w:rsidRPr="00113DD5" w:rsidRDefault="00B76DAF" w:rsidP="00AA6D7E">
            <w:pPr>
              <w:pStyle w:val="Platzhalter"/>
            </w:pPr>
            <w:proofErr w:type="gramStart"/>
            <w:r w:rsidRPr="00AA6D7E">
              <w:rPr>
                <w:sz w:val="18"/>
                <w:szCs w:val="18"/>
              </w:rPr>
              <w:t xml:space="preserve">{{ </w:t>
            </w:r>
            <w:r w:rsidR="00A35E14" w:rsidRPr="00AA6D7E">
              <w:rPr>
                <w:sz w:val="18"/>
                <w:szCs w:val="18"/>
              </w:rPr>
              <w:t>LEITBEHOERDE</w:t>
            </w:r>
            <w:proofErr w:type="gramEnd"/>
            <w:r w:rsidRPr="00AA6D7E">
              <w:rPr>
                <w:sz w:val="18"/>
                <w:szCs w:val="18"/>
              </w:rPr>
              <w:t>_ADRESSE_2 }}</w:t>
            </w:r>
          </w:p>
        </w:tc>
        <w:tc>
          <w:tcPr>
            <w:tcW w:w="3969" w:type="dxa"/>
            <w:tcMar>
              <w:top w:w="57" w:type="dxa"/>
              <w:bottom w:w="57" w:type="dxa"/>
            </w:tcMar>
          </w:tcPr>
          <w:p w14:paraId="218F23E1" w14:textId="149B3B5D" w:rsidR="006A06FF" w:rsidRPr="006A06FF" w:rsidRDefault="006A06FF" w:rsidP="007D299C">
            <w:pPr>
              <w:tabs>
                <w:tab w:val="right" w:pos="3752"/>
              </w:tabs>
              <w:rPr>
                <w:b/>
                <w:bCs/>
                <w:szCs w:val="22"/>
              </w:rPr>
            </w:pPr>
          </w:p>
        </w:tc>
      </w:tr>
    </w:tbl>
    <w:p w14:paraId="53ECA710" w14:textId="2336E242" w:rsidR="00C95859" w:rsidRPr="005A745F" w:rsidRDefault="007D1D9A" w:rsidP="005A745F">
      <w:pPr>
        <w:pStyle w:val="Titel"/>
      </w:pPr>
      <w:r w:rsidRPr="005A745F">
        <w:t>Verfügung zum Baugesuch</w:t>
      </w:r>
    </w:p>
    <w:p w14:paraId="4916DFF2" w14:textId="69CB6268" w:rsidR="00B626B8" w:rsidRPr="0088247E" w:rsidRDefault="00B626B8" w:rsidP="00266EBD">
      <w:pPr>
        <w:spacing w:before="120"/>
      </w:pPr>
      <w:r>
        <w:t>Beschluss</w:t>
      </w:r>
      <w:r w:rsidR="009F71DF">
        <w:t xml:space="preserve"> vom</w:t>
      </w:r>
      <w:r w:rsidR="009F71DF" w:rsidRPr="009F71DF">
        <w:t xml:space="preserve"> </w:t>
      </w:r>
      <w:r w:rsidR="008366A7" w:rsidRPr="008366A7">
        <w:rPr>
          <w:rFonts w:ascii="Consolas" w:hAnsi="Consolas" w:cs="Arial"/>
          <w:color w:val="00B050"/>
          <w:sz w:val="18"/>
          <w:szCs w:val="18"/>
        </w:rPr>
        <w:t xml:space="preserve">{% </w:t>
      </w:r>
      <w:proofErr w:type="spellStart"/>
      <w:r w:rsidR="008366A7" w:rsidRPr="008366A7">
        <w:rPr>
          <w:rFonts w:ascii="Consolas" w:hAnsi="Consolas" w:cs="Arial"/>
          <w:color w:val="00B050"/>
          <w:sz w:val="18"/>
          <w:szCs w:val="18"/>
        </w:rPr>
        <w:t>if</w:t>
      </w:r>
      <w:proofErr w:type="spellEnd"/>
      <w:r w:rsidR="008366A7" w:rsidRPr="008366A7">
        <w:rPr>
          <w:rFonts w:ascii="Consolas" w:hAnsi="Consolas" w:cs="Arial"/>
          <w:color w:val="00B050"/>
          <w:sz w:val="18"/>
          <w:szCs w:val="18"/>
        </w:rPr>
        <w:t xml:space="preserve"> BAUENTSCHEID_DATUM </w:t>
      </w:r>
      <w:proofErr w:type="gramStart"/>
      <w:r w:rsidR="008366A7" w:rsidRPr="008366A7">
        <w:rPr>
          <w:rFonts w:ascii="Consolas" w:hAnsi="Consolas" w:cs="Arial"/>
          <w:color w:val="00B050"/>
          <w:sz w:val="18"/>
          <w:szCs w:val="18"/>
        </w:rPr>
        <w:t>%}</w:t>
      </w:r>
      <w:r w:rsidR="008366A7" w:rsidRPr="00AA6D7E">
        <w:rPr>
          <w:rStyle w:val="PlatzhalterZchn"/>
        </w:rPr>
        <w:t>{</w:t>
      </w:r>
      <w:proofErr w:type="gramEnd"/>
      <w:r w:rsidR="008366A7" w:rsidRPr="00AA6D7E">
        <w:rPr>
          <w:rStyle w:val="PlatzhalterZchn"/>
        </w:rPr>
        <w:t>{ BAUENTSCHEID_DATUM }}</w:t>
      </w:r>
      <w:r w:rsidR="008366A7" w:rsidRPr="0028359E">
        <w:rPr>
          <w:rFonts w:ascii="Consolas" w:hAnsi="Consolas" w:cs="Arial"/>
          <w:color w:val="00B050"/>
          <w:sz w:val="18"/>
          <w:szCs w:val="18"/>
        </w:rPr>
        <w:t xml:space="preserve">{% </w:t>
      </w:r>
      <w:proofErr w:type="spellStart"/>
      <w:r w:rsidR="008366A7" w:rsidRPr="0028359E">
        <w:rPr>
          <w:rFonts w:ascii="Consolas" w:hAnsi="Consolas" w:cs="Arial"/>
          <w:color w:val="00B050"/>
          <w:sz w:val="18"/>
          <w:szCs w:val="18"/>
        </w:rPr>
        <w:t>else</w:t>
      </w:r>
      <w:proofErr w:type="spellEnd"/>
      <w:r w:rsidR="008366A7" w:rsidRPr="0028359E">
        <w:rPr>
          <w:rFonts w:ascii="Consolas" w:hAnsi="Consolas" w:cs="Arial"/>
          <w:color w:val="00B050"/>
          <w:sz w:val="18"/>
          <w:szCs w:val="18"/>
        </w:rPr>
        <w:t xml:space="preserve"> %}</w:t>
      </w:r>
      <w:r w:rsidR="0006434E">
        <w:rPr>
          <w:color w:val="FF0000"/>
        </w:rPr>
        <w:t>Im Dossier ist kein E</w:t>
      </w:r>
      <w:r w:rsidR="00AA6D7E" w:rsidRPr="00AA6D7E">
        <w:rPr>
          <w:color w:val="FF0000"/>
        </w:rPr>
        <w:t>ntschei</w:t>
      </w:r>
      <w:r w:rsidR="00AA6D7E">
        <w:rPr>
          <w:color w:val="FF0000"/>
        </w:rPr>
        <w:t>d</w:t>
      </w:r>
      <w:r w:rsidR="0006434E">
        <w:rPr>
          <w:color w:val="FF0000"/>
        </w:rPr>
        <w:t xml:space="preserve"> / Beurteilung</w:t>
      </w:r>
      <w:r w:rsidR="00AA6D7E">
        <w:rPr>
          <w:color w:val="FF0000"/>
        </w:rPr>
        <w:t xml:space="preserve"> erfasst</w:t>
      </w:r>
      <w:r w:rsidR="00E71D8E">
        <w:rPr>
          <w:color w:val="FF0000"/>
        </w:rPr>
        <w:t>!</w:t>
      </w:r>
      <w:r w:rsidR="008366A7" w:rsidRPr="0028359E">
        <w:rPr>
          <w:rFonts w:ascii="Consolas" w:hAnsi="Consolas" w:cs="Arial"/>
          <w:color w:val="00B050"/>
          <w:sz w:val="18"/>
          <w:szCs w:val="18"/>
        </w:rPr>
        <w:t xml:space="preserve">{% </w:t>
      </w:r>
      <w:proofErr w:type="spellStart"/>
      <w:r w:rsidR="008366A7" w:rsidRPr="0028359E">
        <w:rPr>
          <w:rFonts w:ascii="Consolas" w:hAnsi="Consolas" w:cs="Arial"/>
          <w:color w:val="00B050"/>
          <w:sz w:val="18"/>
          <w:szCs w:val="18"/>
        </w:rPr>
        <w:t>endif</w:t>
      </w:r>
      <w:proofErr w:type="spellEnd"/>
      <w:r w:rsidR="008366A7" w:rsidRPr="0028359E">
        <w:rPr>
          <w:rFonts w:ascii="Consolas" w:hAnsi="Consolas" w:cs="Arial"/>
          <w:color w:val="00B050"/>
          <w:sz w:val="18"/>
          <w:szCs w:val="18"/>
        </w:rPr>
        <w:t xml:space="preserve"> %}</w:t>
      </w:r>
      <w:r w:rsidR="008366A7" w:rsidRPr="008366A7">
        <w:t xml:space="preserve"> </w:t>
      </w:r>
      <w:r>
        <w:t xml:space="preserve">der </w:t>
      </w:r>
      <w:sdt>
        <w:sdtPr>
          <w:id w:val="1710844921"/>
          <w:placeholder>
            <w:docPart w:val="2D9056C5B6704EF5ABDCFEFE901315C2"/>
          </w:placeholder>
          <w:showingPlcHdr/>
        </w:sdtPr>
        <w:sdtEndPr/>
        <w:sdtContent>
          <w:r w:rsidR="000E0E87" w:rsidRPr="000E0E87">
            <w:rPr>
              <w:rFonts w:eastAsiaTheme="minorHAnsi"/>
              <w:shd w:val="clear" w:color="auto" w:fill="FBE4D5" w:themeFill="accent2" w:themeFillTint="33"/>
            </w:rPr>
            <w:t>Beschlussbehöre eingeben</w:t>
          </w:r>
        </w:sdtContent>
      </w:sdt>
      <w:r w:rsidR="00250C71">
        <w:t xml:space="preserve"> der </w:t>
      </w:r>
      <w:r w:rsidR="00141E7D">
        <w:t>G</w:t>
      </w:r>
      <w:r w:rsidR="00250C71">
        <w:t>emeinde</w:t>
      </w:r>
      <w:r>
        <w:t xml:space="preserve"> </w:t>
      </w:r>
      <w:r w:rsidR="00E0055B" w:rsidRPr="00AA6D7E">
        <w:rPr>
          <w:rStyle w:val="PlatzhalterZchn"/>
        </w:rPr>
        <w:t xml:space="preserve">{{ </w:t>
      </w:r>
      <w:r w:rsidR="00AA6D7E" w:rsidRPr="00AA6D7E">
        <w:rPr>
          <w:rStyle w:val="PlatzhalterZchn"/>
        </w:rPr>
        <w:t>GEMEINDE</w:t>
      </w:r>
      <w:r w:rsidR="00E0055B" w:rsidRPr="00AA6D7E">
        <w:rPr>
          <w:rStyle w:val="PlatzhalterZchn"/>
        </w:rPr>
        <w:t xml:space="preserve"> }}</w:t>
      </w:r>
      <w:r w:rsidR="00E0055B">
        <w:rPr>
          <w:color w:val="00B050"/>
        </w:rPr>
        <w:t>.</w:t>
      </w:r>
    </w:p>
    <w:p w14:paraId="192E04AE" w14:textId="4D16727F" w:rsidR="00D103C4" w:rsidRPr="00D103C4" w:rsidRDefault="00D103C4" w:rsidP="00113DD5"/>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2834"/>
        <w:gridCol w:w="6511"/>
      </w:tblGrid>
      <w:tr w:rsidR="000A5A31" w:rsidRPr="006A06FF" w14:paraId="4A13211F" w14:textId="77777777" w:rsidTr="00156373">
        <w:tc>
          <w:tcPr>
            <w:tcW w:w="2834" w:type="dxa"/>
            <w:shd w:val="clear" w:color="auto" w:fill="auto"/>
          </w:tcPr>
          <w:p w14:paraId="0B325BA1" w14:textId="77777777" w:rsidR="000A5A31" w:rsidRPr="00175814" w:rsidRDefault="000A5A31" w:rsidP="00156373">
            <w:pPr>
              <w:ind w:left="57"/>
              <w:rPr>
                <w:rFonts w:cs="Arial"/>
                <w:b/>
                <w:bCs/>
                <w:szCs w:val="22"/>
              </w:rPr>
            </w:pPr>
            <w:r>
              <w:rPr>
                <w:rFonts w:cs="Arial"/>
                <w:b/>
                <w:bCs/>
                <w:szCs w:val="22"/>
              </w:rPr>
              <w:t>Dossier-Nummer:</w:t>
            </w:r>
          </w:p>
        </w:tc>
        <w:tc>
          <w:tcPr>
            <w:tcW w:w="6511" w:type="dxa"/>
            <w:shd w:val="clear" w:color="auto" w:fill="auto"/>
          </w:tcPr>
          <w:p w14:paraId="25F1D8B3" w14:textId="77777777" w:rsidR="000A5A31" w:rsidRPr="00D6166D" w:rsidRDefault="000A5A31" w:rsidP="00AA6D7E">
            <w:pPr>
              <w:pStyle w:val="Platzhalter"/>
            </w:pPr>
            <w:proofErr w:type="gramStart"/>
            <w:r w:rsidRPr="007B0E2C">
              <w:t>{{ DOSSIER</w:t>
            </w:r>
            <w:proofErr w:type="gramEnd"/>
            <w:r w:rsidRPr="007B0E2C">
              <w:t>_NUMMER }}</w:t>
            </w:r>
          </w:p>
        </w:tc>
      </w:tr>
      <w:tr w:rsidR="006A08D6" w:rsidRPr="006A06FF" w14:paraId="183E7553" w14:textId="77777777" w:rsidTr="00156373">
        <w:tc>
          <w:tcPr>
            <w:tcW w:w="2834" w:type="dxa"/>
            <w:shd w:val="clear" w:color="auto" w:fill="auto"/>
          </w:tcPr>
          <w:p w14:paraId="1707BD57" w14:textId="5AD5D8BC" w:rsidR="006A08D6" w:rsidRDefault="006A08D6" w:rsidP="00156373">
            <w:pPr>
              <w:ind w:left="57"/>
              <w:rPr>
                <w:rFonts w:cs="Arial"/>
                <w:b/>
                <w:bCs/>
                <w:szCs w:val="22"/>
              </w:rPr>
            </w:pPr>
            <w:r w:rsidRPr="00334324">
              <w:rPr>
                <w:rFonts w:cs="Arial"/>
                <w:b/>
                <w:bCs/>
                <w:szCs w:val="22"/>
              </w:rPr>
              <w:t>Gesuchsteller/in</w:t>
            </w:r>
            <w:r>
              <w:rPr>
                <w:rFonts w:cs="Arial"/>
                <w:b/>
                <w:bCs/>
                <w:szCs w:val="22"/>
              </w:rPr>
              <w:t>:</w:t>
            </w:r>
          </w:p>
        </w:tc>
        <w:tc>
          <w:tcPr>
            <w:tcW w:w="6511" w:type="dxa"/>
            <w:shd w:val="clear" w:color="auto" w:fill="auto"/>
          </w:tcPr>
          <w:p w14:paraId="6216D311" w14:textId="77777777" w:rsidR="006A08D6" w:rsidRPr="00F329A7" w:rsidRDefault="006A08D6" w:rsidP="006A08D6">
            <w:pPr>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for</w:t>
            </w:r>
            <w:proofErr w:type="spellEnd"/>
            <w:r w:rsidRPr="00F329A7">
              <w:rPr>
                <w:rFonts w:ascii="Consolas" w:hAnsi="Consolas" w:cs="Arial"/>
                <w:color w:val="00B050"/>
                <w:sz w:val="18"/>
                <w:szCs w:val="18"/>
              </w:rPr>
              <w:t xml:space="preserve"> G in ALLE_GESUCHSTELLER_LISTE %}</w:t>
            </w:r>
          </w:p>
          <w:p w14:paraId="20AC2C43" w14:textId="77777777" w:rsidR="006A08D6" w:rsidRDefault="006A08D6" w:rsidP="006A08D6">
            <w:pPr>
              <w:ind w:left="357" w:hanging="357"/>
              <w:rPr>
                <w:rFonts w:ascii="Consolas" w:hAnsi="Consolas" w:cs="Arial"/>
                <w:color w:val="00B050"/>
                <w:sz w:val="18"/>
                <w:szCs w:val="18"/>
              </w:rPr>
            </w:pPr>
            <w:r w:rsidRPr="00F329A7">
              <w:rPr>
                <w:rFonts w:ascii="Consolas" w:hAnsi="Consolas" w:cs="Arial"/>
                <w:color w:val="00B050"/>
                <w:sz w:val="18"/>
                <w:szCs w:val="18"/>
              </w:rPr>
              <w:t>{%</w:t>
            </w:r>
            <w:r>
              <w:rPr>
                <w:rFonts w:ascii="Consolas" w:hAnsi="Consolas" w:cs="Arial"/>
                <w:color w:val="00B050"/>
                <w:sz w:val="18"/>
                <w:szCs w:val="18"/>
              </w:rPr>
              <w:t>p</w:t>
            </w:r>
            <w:r w:rsidRPr="00F329A7">
              <w:rPr>
                <w:rFonts w:ascii="Consolas" w:hAnsi="Consolas" w:cs="Arial"/>
                <w:color w:val="00B050"/>
                <w:sz w:val="18"/>
                <w:szCs w:val="18"/>
              </w:rPr>
              <w:t xml:space="preserve"> </w:t>
            </w:r>
            <w:proofErr w:type="spellStart"/>
            <w:r w:rsidRPr="00F329A7">
              <w:rPr>
                <w:rFonts w:ascii="Consolas" w:hAnsi="Consolas" w:cs="Arial"/>
                <w:color w:val="00B050"/>
                <w:sz w:val="18"/>
                <w:szCs w:val="18"/>
              </w:rPr>
              <w:t>if</w:t>
            </w:r>
            <w:proofErr w:type="spellEnd"/>
            <w:r w:rsidRPr="00F329A7">
              <w:rPr>
                <w:rFonts w:ascii="Consolas" w:hAnsi="Consolas" w:cs="Arial"/>
                <w:color w:val="00B050"/>
                <w:sz w:val="18"/>
                <w:szCs w:val="18"/>
              </w:rPr>
              <w:t xml:space="preserve"> </w:t>
            </w:r>
            <w:proofErr w:type="spellStart"/>
            <w:r w:rsidRPr="00F329A7">
              <w:rPr>
                <w:rFonts w:ascii="Consolas" w:hAnsi="Consolas" w:cs="Arial"/>
                <w:color w:val="00B050"/>
                <w:sz w:val="18"/>
                <w:szCs w:val="18"/>
              </w:rPr>
              <w:t>ALLE_GESUCHSTELLER_LISTE|length</w:t>
            </w:r>
            <w:proofErr w:type="spellEnd"/>
            <w:r w:rsidRPr="00F329A7">
              <w:rPr>
                <w:rFonts w:ascii="Consolas" w:hAnsi="Consolas" w:cs="Arial"/>
                <w:color w:val="00B050"/>
                <w:sz w:val="18"/>
                <w:szCs w:val="18"/>
              </w:rPr>
              <w:t xml:space="preserve"> &gt; 1 %}</w:t>
            </w:r>
          </w:p>
          <w:p w14:paraId="082ACE33" w14:textId="77777777" w:rsidR="006A08D6" w:rsidRPr="007C67E4" w:rsidRDefault="006A08D6" w:rsidP="006A08D6">
            <w:pPr>
              <w:ind w:left="357" w:hanging="357"/>
            </w:pPr>
            <w:r w:rsidRPr="0074141E">
              <w:rPr>
                <w:rFonts w:cs="Arial"/>
                <w:sz w:val="18"/>
                <w:szCs w:val="18"/>
              </w:rPr>
              <w:t>●</w:t>
            </w:r>
            <w:r>
              <w:rPr>
                <w:rFonts w:cs="Arial"/>
                <w:sz w:val="18"/>
                <w:szCs w:val="18"/>
              </w:rPr>
              <w:tab/>
            </w:r>
            <w:proofErr w:type="gramStart"/>
            <w:r w:rsidRPr="00AA6D7E">
              <w:rPr>
                <w:rStyle w:val="PlatzhalterZchn"/>
              </w:rPr>
              <w:t>{{ G.NAME</w:t>
            </w:r>
            <w:proofErr w:type="gramEnd"/>
            <w:r w:rsidRPr="00AA6D7E">
              <w:rPr>
                <w:rStyle w:val="PlatzhalterZchn"/>
              </w:rPr>
              <w:t xml:space="preserve"> }}</w:t>
            </w:r>
            <w:r w:rsidRPr="00F329A7">
              <w:t xml:space="preserve">, </w:t>
            </w:r>
            <w:r w:rsidRPr="00AA6D7E">
              <w:rPr>
                <w:rStyle w:val="PlatzhalterZchn"/>
              </w:rPr>
              <w:t>{{ G.ADRESSE }}</w:t>
            </w:r>
          </w:p>
          <w:p w14:paraId="3521CF5D" w14:textId="77777777" w:rsidR="00F263FD" w:rsidRDefault="00946EDA" w:rsidP="00B73BE2">
            <w:pPr>
              <w:ind w:left="357"/>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if</w:t>
            </w:r>
            <w:proofErr w:type="spellEnd"/>
            <w:r w:rsidRPr="00F329A7">
              <w:rPr>
                <w:rFonts w:ascii="Consolas" w:hAnsi="Consolas" w:cs="Arial"/>
                <w:color w:val="00B050"/>
                <w:sz w:val="18"/>
                <w:szCs w:val="18"/>
              </w:rPr>
              <w:t xml:space="preserve"> G.VERTRETER_NAME %}</w:t>
            </w:r>
          </w:p>
          <w:p w14:paraId="6177E0F0" w14:textId="51EE117D" w:rsidR="00B73BE2" w:rsidRPr="00F329A7" w:rsidRDefault="00B73BE2" w:rsidP="00B73BE2">
            <w:pPr>
              <w:ind w:left="357"/>
            </w:pPr>
            <w:r w:rsidRPr="00F329A7">
              <w:t>vertreten durch</w:t>
            </w:r>
          </w:p>
          <w:p w14:paraId="09A1B3FE" w14:textId="77777777" w:rsidR="00F263FD" w:rsidRPr="00DD2C78" w:rsidRDefault="00B73BE2" w:rsidP="00946EDA">
            <w:pPr>
              <w:ind w:left="357"/>
            </w:pPr>
            <w:proofErr w:type="gramStart"/>
            <w:r w:rsidRPr="00AA6D7E">
              <w:rPr>
                <w:rStyle w:val="PlatzhalterZchn"/>
              </w:rPr>
              <w:t>{{ G.VERTRETER</w:t>
            </w:r>
            <w:proofErr w:type="gramEnd"/>
            <w:r w:rsidRPr="00AA6D7E">
              <w:rPr>
                <w:rStyle w:val="PlatzhalterZchn"/>
              </w:rPr>
              <w:t>_NAME }}</w:t>
            </w:r>
            <w:r w:rsidRPr="005F7554">
              <w:t xml:space="preserve">, </w:t>
            </w:r>
            <w:r w:rsidRPr="00AA6D7E">
              <w:rPr>
                <w:rStyle w:val="PlatzhalterZchn"/>
              </w:rPr>
              <w:t>{{ G.VERTRETER_ADRESSE }}</w:t>
            </w:r>
          </w:p>
          <w:p w14:paraId="6237B7B6" w14:textId="6D1CEC4A" w:rsidR="00B73BE2" w:rsidRPr="00F329A7" w:rsidRDefault="00946EDA" w:rsidP="00F263FD">
            <w:pPr>
              <w:ind w:left="357"/>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endif</w:t>
            </w:r>
            <w:proofErr w:type="spellEnd"/>
            <w:r w:rsidRPr="00F329A7">
              <w:rPr>
                <w:rFonts w:ascii="Consolas" w:hAnsi="Consolas" w:cs="Arial"/>
                <w:color w:val="00B050"/>
                <w:sz w:val="18"/>
                <w:szCs w:val="18"/>
              </w:rPr>
              <w:t xml:space="preserve"> %}</w:t>
            </w:r>
          </w:p>
          <w:p w14:paraId="6D35356B" w14:textId="77777777" w:rsidR="006A08D6" w:rsidRDefault="006A08D6" w:rsidP="006A08D6">
            <w:pPr>
              <w:rPr>
                <w:rFonts w:ascii="Consolas" w:hAnsi="Consolas" w:cs="Arial"/>
                <w:color w:val="00B050"/>
                <w:sz w:val="18"/>
                <w:szCs w:val="18"/>
              </w:rPr>
            </w:pPr>
            <w:r w:rsidRPr="007E0BE9">
              <w:rPr>
                <w:rFonts w:ascii="Consolas" w:hAnsi="Consolas" w:cs="Arial"/>
                <w:color w:val="00B050"/>
                <w:sz w:val="18"/>
                <w:szCs w:val="18"/>
              </w:rPr>
              <w:t>{%</w:t>
            </w:r>
            <w:r>
              <w:rPr>
                <w:rFonts w:ascii="Consolas" w:hAnsi="Consolas" w:cs="Arial"/>
                <w:color w:val="00B050"/>
                <w:sz w:val="18"/>
                <w:szCs w:val="18"/>
              </w:rPr>
              <w:t>p</w:t>
            </w:r>
            <w:r w:rsidRPr="007E0BE9">
              <w:rPr>
                <w:rFonts w:ascii="Consolas" w:hAnsi="Consolas" w:cs="Arial"/>
                <w:color w:val="00B050"/>
                <w:sz w:val="18"/>
                <w:szCs w:val="18"/>
              </w:rPr>
              <w:t xml:space="preserve"> </w:t>
            </w:r>
            <w:proofErr w:type="spellStart"/>
            <w:r>
              <w:rPr>
                <w:rFonts w:ascii="Consolas" w:hAnsi="Consolas" w:cs="Arial"/>
                <w:color w:val="00B050"/>
                <w:sz w:val="18"/>
                <w:szCs w:val="18"/>
              </w:rPr>
              <w:t>else</w:t>
            </w:r>
            <w:proofErr w:type="spellEnd"/>
            <w:r w:rsidRPr="007E0BE9">
              <w:rPr>
                <w:rFonts w:ascii="Consolas" w:hAnsi="Consolas" w:cs="Arial"/>
                <w:color w:val="00B050"/>
                <w:sz w:val="18"/>
                <w:szCs w:val="18"/>
              </w:rPr>
              <w:t xml:space="preserve"> %}</w:t>
            </w:r>
          </w:p>
          <w:p w14:paraId="2D4F413C" w14:textId="77777777" w:rsidR="006A08D6" w:rsidRPr="00DD2C78" w:rsidRDefault="006A08D6" w:rsidP="006A08D6">
            <w:proofErr w:type="gramStart"/>
            <w:r w:rsidRPr="00AA6D7E">
              <w:rPr>
                <w:rStyle w:val="PlatzhalterZchn"/>
              </w:rPr>
              <w:t>{{ G.NAME</w:t>
            </w:r>
            <w:proofErr w:type="gramEnd"/>
            <w:r w:rsidRPr="00AA6D7E">
              <w:rPr>
                <w:rStyle w:val="PlatzhalterZchn"/>
              </w:rPr>
              <w:t xml:space="preserve"> }}</w:t>
            </w:r>
            <w:r w:rsidRPr="00F329A7">
              <w:t xml:space="preserve">, </w:t>
            </w:r>
            <w:r w:rsidRPr="00AA6D7E">
              <w:rPr>
                <w:rStyle w:val="PlatzhalterZchn"/>
              </w:rPr>
              <w:t>{{ G.ADRESSE }}</w:t>
            </w:r>
          </w:p>
          <w:p w14:paraId="3484E73C" w14:textId="77777777" w:rsidR="0013074F" w:rsidRDefault="00946EDA" w:rsidP="002C2EC9">
            <w:pPr>
              <w:rPr>
                <w:rFonts w:ascii="Consolas" w:hAnsi="Consolas" w:cs="Arial"/>
                <w:color w:val="00B050"/>
                <w:sz w:val="18"/>
                <w:szCs w:val="18"/>
              </w:rPr>
            </w:pPr>
            <w:bookmarkStart w:id="0" w:name="_Hlk178144308"/>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if</w:t>
            </w:r>
            <w:proofErr w:type="spellEnd"/>
            <w:r w:rsidRPr="00F329A7">
              <w:rPr>
                <w:rFonts w:ascii="Consolas" w:hAnsi="Consolas" w:cs="Arial"/>
                <w:color w:val="00B050"/>
                <w:sz w:val="18"/>
                <w:szCs w:val="18"/>
              </w:rPr>
              <w:t xml:space="preserve"> G.VERTRETER_NAME %}</w:t>
            </w:r>
          </w:p>
          <w:p w14:paraId="750F605B" w14:textId="47983061" w:rsidR="00B73BE2" w:rsidRPr="00F329A7" w:rsidRDefault="00B73BE2" w:rsidP="002C2EC9">
            <w:r w:rsidRPr="00F329A7">
              <w:t>vertreten durch</w:t>
            </w:r>
          </w:p>
          <w:p w14:paraId="61DD502A" w14:textId="77777777" w:rsidR="0013074F" w:rsidRPr="00DD2C78" w:rsidRDefault="00B73BE2" w:rsidP="00946EDA">
            <w:proofErr w:type="gramStart"/>
            <w:r w:rsidRPr="00AA6D7E">
              <w:rPr>
                <w:rStyle w:val="PlatzhalterZchn"/>
              </w:rPr>
              <w:t>{{ G.VERTRETER</w:t>
            </w:r>
            <w:proofErr w:type="gramEnd"/>
            <w:r w:rsidRPr="00AA6D7E">
              <w:rPr>
                <w:rStyle w:val="PlatzhalterZchn"/>
              </w:rPr>
              <w:t>_NAME }}</w:t>
            </w:r>
            <w:r w:rsidRPr="005F7554">
              <w:t xml:space="preserve">, </w:t>
            </w:r>
            <w:r w:rsidRPr="00AA6D7E">
              <w:rPr>
                <w:rStyle w:val="PlatzhalterZchn"/>
              </w:rPr>
              <w:t>{{ G.VERTRETER_ADRESSE }}</w:t>
            </w:r>
          </w:p>
          <w:p w14:paraId="4947A5EA" w14:textId="69A7B526" w:rsidR="00B73BE2" w:rsidRPr="0013074F" w:rsidRDefault="00946EDA" w:rsidP="0013074F">
            <w:pPr>
              <w:rPr>
                <w:rFonts w:ascii="Consolas" w:hAnsi="Consolas"/>
                <w:color w:val="00B050"/>
                <w:sz w:val="18"/>
                <w:szCs w:val="18"/>
              </w:rPr>
            </w:pPr>
            <w:r w:rsidRPr="0013074F">
              <w:rPr>
                <w:rFonts w:ascii="Consolas" w:hAnsi="Consolas"/>
                <w:color w:val="00B050"/>
                <w:sz w:val="18"/>
                <w:szCs w:val="18"/>
              </w:rPr>
              <w:t xml:space="preserve">{%p </w:t>
            </w:r>
            <w:proofErr w:type="spellStart"/>
            <w:r w:rsidRPr="0013074F">
              <w:rPr>
                <w:rFonts w:ascii="Consolas" w:hAnsi="Consolas"/>
                <w:color w:val="00B050"/>
                <w:sz w:val="18"/>
                <w:szCs w:val="18"/>
              </w:rPr>
              <w:t>endif</w:t>
            </w:r>
            <w:proofErr w:type="spellEnd"/>
            <w:r w:rsidRPr="0013074F">
              <w:rPr>
                <w:rFonts w:ascii="Consolas" w:hAnsi="Consolas"/>
                <w:color w:val="00B050"/>
                <w:sz w:val="18"/>
                <w:szCs w:val="18"/>
              </w:rPr>
              <w:t xml:space="preserve"> %}</w:t>
            </w:r>
          </w:p>
          <w:bookmarkEnd w:id="0"/>
          <w:p w14:paraId="54865BE9" w14:textId="77777777" w:rsidR="006A08D6" w:rsidRPr="002F298F" w:rsidRDefault="006A08D6" w:rsidP="006A08D6">
            <w:pPr>
              <w:rPr>
                <w:rFonts w:ascii="Consolas" w:hAnsi="Consolas" w:cs="Arial"/>
                <w:color w:val="00B050"/>
                <w:sz w:val="18"/>
                <w:szCs w:val="18"/>
              </w:rPr>
            </w:pPr>
            <w:r w:rsidRPr="00F329A7">
              <w:rPr>
                <w:rFonts w:ascii="Consolas" w:hAnsi="Consolas"/>
                <w:color w:val="00B050"/>
                <w:sz w:val="18"/>
                <w:szCs w:val="18"/>
              </w:rPr>
              <w:t>{%</w:t>
            </w:r>
            <w:r>
              <w:rPr>
                <w:rFonts w:ascii="Consolas" w:hAnsi="Consolas"/>
                <w:color w:val="00B050"/>
                <w:sz w:val="18"/>
                <w:szCs w:val="18"/>
              </w:rPr>
              <w:t>p</w:t>
            </w:r>
            <w:r w:rsidRPr="00F329A7">
              <w:rPr>
                <w:rFonts w:ascii="Consolas" w:hAnsi="Consolas"/>
                <w:color w:val="00B050"/>
                <w:sz w:val="18"/>
                <w:szCs w:val="18"/>
              </w:rPr>
              <w:t xml:space="preserve"> </w:t>
            </w:r>
            <w:proofErr w:type="spellStart"/>
            <w:r w:rsidRPr="00F329A7">
              <w:rPr>
                <w:rFonts w:ascii="Consolas" w:hAnsi="Consolas"/>
                <w:color w:val="00B050"/>
                <w:sz w:val="18"/>
                <w:szCs w:val="18"/>
              </w:rPr>
              <w:t>endif</w:t>
            </w:r>
            <w:proofErr w:type="spellEnd"/>
            <w:r w:rsidRPr="00F329A7">
              <w:rPr>
                <w:rFonts w:ascii="Consolas" w:hAnsi="Consolas"/>
                <w:color w:val="00B050"/>
                <w:sz w:val="18"/>
                <w:szCs w:val="18"/>
              </w:rPr>
              <w:t xml:space="preserve"> %}</w:t>
            </w:r>
          </w:p>
          <w:p w14:paraId="1EF781E2" w14:textId="317564C8" w:rsidR="006A08D6" w:rsidRPr="007B0E2C" w:rsidRDefault="006A08D6" w:rsidP="006A08D6">
            <w:pPr>
              <w:rPr>
                <w:rFonts w:cs="Arial"/>
                <w:color w:val="00B050"/>
                <w:szCs w:val="22"/>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endfor</w:t>
            </w:r>
            <w:proofErr w:type="spellEnd"/>
            <w:r w:rsidRPr="00F329A7">
              <w:rPr>
                <w:rFonts w:ascii="Consolas" w:hAnsi="Consolas" w:cs="Arial"/>
                <w:color w:val="00B050"/>
                <w:sz w:val="18"/>
                <w:szCs w:val="18"/>
              </w:rPr>
              <w:t xml:space="preserve"> %}</w:t>
            </w:r>
          </w:p>
        </w:tc>
      </w:tr>
      <w:tr w:rsidR="00DA1441" w:rsidRPr="006A06FF" w14:paraId="05421B62" w14:textId="77777777" w:rsidTr="0032559C">
        <w:tc>
          <w:tcPr>
            <w:tcW w:w="2834" w:type="dxa"/>
            <w:shd w:val="clear" w:color="auto" w:fill="auto"/>
          </w:tcPr>
          <w:p w14:paraId="1F4F087C" w14:textId="69A34164" w:rsidR="00DA1441" w:rsidRPr="00334324" w:rsidRDefault="00DA1441" w:rsidP="00A262FF">
            <w:pPr>
              <w:ind w:left="57"/>
              <w:rPr>
                <w:rFonts w:cs="Arial"/>
                <w:b/>
                <w:bCs/>
                <w:szCs w:val="22"/>
              </w:rPr>
            </w:pPr>
            <w:r w:rsidRPr="00175814">
              <w:rPr>
                <w:rFonts w:cs="Arial"/>
                <w:b/>
                <w:bCs/>
                <w:szCs w:val="22"/>
              </w:rPr>
              <w:t>Grundeigentümer</w:t>
            </w:r>
            <w:r>
              <w:rPr>
                <w:rFonts w:cs="Arial"/>
                <w:b/>
                <w:bCs/>
                <w:szCs w:val="22"/>
              </w:rPr>
              <w:t>/in:</w:t>
            </w:r>
          </w:p>
        </w:tc>
        <w:tc>
          <w:tcPr>
            <w:tcW w:w="6511" w:type="dxa"/>
            <w:shd w:val="clear" w:color="auto" w:fill="auto"/>
          </w:tcPr>
          <w:p w14:paraId="0BCA7B34" w14:textId="39CAF45C" w:rsidR="001B2099" w:rsidRDefault="001B2099" w:rsidP="00DA1441">
            <w:pPr>
              <w:rPr>
                <w:rFonts w:ascii="Consolas" w:hAnsi="Consolas" w:cs="Arial"/>
                <w:color w:val="00B050"/>
                <w:sz w:val="18"/>
                <w:szCs w:val="18"/>
              </w:rPr>
            </w:pPr>
            <w:bookmarkStart w:id="1" w:name="_Hlk177392079"/>
            <w:r>
              <w:rPr>
                <w:rFonts w:ascii="Consolas" w:hAnsi="Consolas" w:cs="Arial"/>
                <w:color w:val="00B050"/>
                <w:sz w:val="18"/>
                <w:szCs w:val="18"/>
              </w:rPr>
              <w:t xml:space="preserve">{%p </w:t>
            </w:r>
            <w:proofErr w:type="spellStart"/>
            <w:r>
              <w:rPr>
                <w:rFonts w:ascii="Consolas" w:hAnsi="Consolas" w:cs="Arial"/>
                <w:color w:val="00B050"/>
                <w:sz w:val="18"/>
                <w:szCs w:val="18"/>
              </w:rPr>
              <w:t>if</w:t>
            </w:r>
            <w:proofErr w:type="spellEnd"/>
            <w:r>
              <w:rPr>
                <w:rFonts w:ascii="Consolas" w:hAnsi="Consolas" w:cs="Arial"/>
                <w:color w:val="00B050"/>
                <w:sz w:val="18"/>
                <w:szCs w:val="18"/>
              </w:rPr>
              <w:t xml:space="preserve"> </w:t>
            </w:r>
            <w:r w:rsidRPr="001B2099">
              <w:rPr>
                <w:rFonts w:ascii="Consolas" w:hAnsi="Consolas" w:cs="Arial"/>
                <w:color w:val="00B050"/>
                <w:sz w:val="18"/>
                <w:szCs w:val="18"/>
              </w:rPr>
              <w:t>ALLE_GRUNDEIGENTUEMER_LISTE</w:t>
            </w:r>
            <w:r>
              <w:rPr>
                <w:rFonts w:ascii="Consolas" w:hAnsi="Consolas" w:cs="Arial"/>
                <w:color w:val="00B050"/>
                <w:sz w:val="18"/>
                <w:szCs w:val="18"/>
              </w:rPr>
              <w:t xml:space="preserve"> %}</w:t>
            </w:r>
          </w:p>
          <w:p w14:paraId="5421323A" w14:textId="5B17CBAD" w:rsidR="00DA1441" w:rsidRPr="00F329A7" w:rsidRDefault="00DA1441" w:rsidP="00DA1441">
            <w:pPr>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for</w:t>
            </w:r>
            <w:proofErr w:type="spellEnd"/>
            <w:r w:rsidRPr="00F329A7">
              <w:rPr>
                <w:rFonts w:ascii="Consolas" w:hAnsi="Consolas" w:cs="Arial"/>
                <w:color w:val="00B050"/>
                <w:sz w:val="18"/>
                <w:szCs w:val="18"/>
              </w:rPr>
              <w:t xml:space="preserve"> G in ALLE_</w:t>
            </w:r>
            <w:r w:rsidR="001B2099" w:rsidRPr="001B2099">
              <w:rPr>
                <w:rFonts w:ascii="Consolas" w:hAnsi="Consolas" w:cs="Arial"/>
                <w:color w:val="00B050"/>
                <w:sz w:val="18"/>
                <w:szCs w:val="18"/>
              </w:rPr>
              <w:t>GRUNDEIGENTUEMER</w:t>
            </w:r>
            <w:r w:rsidRPr="00F329A7">
              <w:rPr>
                <w:rFonts w:ascii="Consolas" w:hAnsi="Consolas" w:cs="Arial"/>
                <w:color w:val="00B050"/>
                <w:sz w:val="18"/>
                <w:szCs w:val="18"/>
              </w:rPr>
              <w:t>_LISTE %}</w:t>
            </w:r>
          </w:p>
          <w:p w14:paraId="37F71873" w14:textId="77777777" w:rsidR="006A08D6" w:rsidRDefault="00DA1441" w:rsidP="00DA1441">
            <w:pPr>
              <w:ind w:left="357" w:hanging="357"/>
              <w:rPr>
                <w:rFonts w:ascii="Consolas" w:hAnsi="Consolas" w:cs="Arial"/>
                <w:color w:val="00B050"/>
                <w:sz w:val="18"/>
                <w:szCs w:val="18"/>
              </w:rPr>
            </w:pPr>
            <w:r w:rsidRPr="00F329A7">
              <w:rPr>
                <w:rFonts w:ascii="Consolas" w:hAnsi="Consolas" w:cs="Arial"/>
                <w:color w:val="00B050"/>
                <w:sz w:val="18"/>
                <w:szCs w:val="18"/>
              </w:rPr>
              <w:t>{%</w:t>
            </w:r>
            <w:r w:rsidR="006A08D6">
              <w:rPr>
                <w:rFonts w:ascii="Consolas" w:hAnsi="Consolas" w:cs="Arial"/>
                <w:color w:val="00B050"/>
                <w:sz w:val="18"/>
                <w:szCs w:val="18"/>
              </w:rPr>
              <w:t>p</w:t>
            </w:r>
            <w:r w:rsidRPr="00F329A7">
              <w:rPr>
                <w:rFonts w:ascii="Consolas" w:hAnsi="Consolas" w:cs="Arial"/>
                <w:color w:val="00B050"/>
                <w:sz w:val="18"/>
                <w:szCs w:val="18"/>
              </w:rPr>
              <w:t xml:space="preserve"> </w:t>
            </w:r>
            <w:proofErr w:type="spellStart"/>
            <w:r w:rsidRPr="00F329A7">
              <w:rPr>
                <w:rFonts w:ascii="Consolas" w:hAnsi="Consolas" w:cs="Arial"/>
                <w:color w:val="00B050"/>
                <w:sz w:val="18"/>
                <w:szCs w:val="18"/>
              </w:rPr>
              <w:t>if</w:t>
            </w:r>
            <w:proofErr w:type="spellEnd"/>
            <w:r w:rsidRPr="00F329A7">
              <w:rPr>
                <w:rFonts w:ascii="Consolas" w:hAnsi="Consolas" w:cs="Arial"/>
                <w:color w:val="00B050"/>
                <w:sz w:val="18"/>
                <w:szCs w:val="18"/>
              </w:rPr>
              <w:t xml:space="preserve"> </w:t>
            </w:r>
            <w:proofErr w:type="spellStart"/>
            <w:r w:rsidRPr="00F329A7">
              <w:rPr>
                <w:rFonts w:ascii="Consolas" w:hAnsi="Consolas" w:cs="Arial"/>
                <w:color w:val="00B050"/>
                <w:sz w:val="18"/>
                <w:szCs w:val="18"/>
              </w:rPr>
              <w:t>ALLE_</w:t>
            </w:r>
            <w:r w:rsidR="001B2099" w:rsidRPr="001B2099">
              <w:rPr>
                <w:rFonts w:ascii="Consolas" w:hAnsi="Consolas" w:cs="Arial"/>
                <w:color w:val="00B050"/>
                <w:sz w:val="18"/>
                <w:szCs w:val="18"/>
              </w:rPr>
              <w:t>GRUNDEIGENTUEMER</w:t>
            </w:r>
            <w:r w:rsidRPr="00F329A7">
              <w:rPr>
                <w:rFonts w:ascii="Consolas" w:hAnsi="Consolas" w:cs="Arial"/>
                <w:color w:val="00B050"/>
                <w:sz w:val="18"/>
                <w:szCs w:val="18"/>
              </w:rPr>
              <w:t>_LISTE|length</w:t>
            </w:r>
            <w:proofErr w:type="spellEnd"/>
            <w:r w:rsidRPr="00F329A7">
              <w:rPr>
                <w:rFonts w:ascii="Consolas" w:hAnsi="Consolas" w:cs="Arial"/>
                <w:color w:val="00B050"/>
                <w:sz w:val="18"/>
                <w:szCs w:val="18"/>
              </w:rPr>
              <w:t xml:space="preserve"> &gt; 1 %}</w:t>
            </w:r>
          </w:p>
          <w:p w14:paraId="3E45C784" w14:textId="77777777" w:rsidR="006A08D6" w:rsidRPr="00F263FD" w:rsidRDefault="00DA1441" w:rsidP="006A08D6">
            <w:pPr>
              <w:pStyle w:val="Listenabsatz"/>
              <w:numPr>
                <w:ilvl w:val="0"/>
                <w:numId w:val="26"/>
              </w:numPr>
              <w:spacing w:before="0"/>
              <w:ind w:left="357" w:hanging="357"/>
              <w:rPr>
                <w:rFonts w:cs="Arial"/>
                <w:szCs w:val="22"/>
              </w:rPr>
            </w:pPr>
            <w:proofErr w:type="gramStart"/>
            <w:r w:rsidRPr="00AA6D7E">
              <w:rPr>
                <w:rStyle w:val="PlatzhalterZchn"/>
              </w:rPr>
              <w:t>{{ G.NAME</w:t>
            </w:r>
            <w:proofErr w:type="gramEnd"/>
            <w:r w:rsidRPr="00AA6D7E">
              <w:rPr>
                <w:rStyle w:val="PlatzhalterZchn"/>
              </w:rPr>
              <w:t xml:space="preserve"> }}</w:t>
            </w:r>
            <w:r w:rsidRPr="00F329A7">
              <w:t xml:space="preserve">, </w:t>
            </w:r>
            <w:r w:rsidRPr="00AA6D7E">
              <w:rPr>
                <w:rStyle w:val="PlatzhalterZchn"/>
              </w:rPr>
              <w:t>{{ G.ADRESSE }}</w:t>
            </w:r>
          </w:p>
          <w:p w14:paraId="6CC5064F" w14:textId="17B8B967" w:rsidR="00F263FD" w:rsidRDefault="00F263FD" w:rsidP="00F263FD">
            <w:pPr>
              <w:ind w:left="357"/>
              <w:rPr>
                <w:rFonts w:ascii="Consolas" w:hAnsi="Consolas" w:cs="Arial"/>
                <w:color w:val="00B050"/>
                <w:sz w:val="18"/>
                <w:szCs w:val="18"/>
              </w:rPr>
            </w:pPr>
            <w:r w:rsidRPr="00F263FD">
              <w:rPr>
                <w:rFonts w:ascii="Consolas" w:hAnsi="Consolas" w:cs="Arial"/>
                <w:color w:val="00B050"/>
                <w:sz w:val="18"/>
                <w:szCs w:val="18"/>
              </w:rPr>
              <w:t xml:space="preserve">{%p </w:t>
            </w:r>
            <w:proofErr w:type="spellStart"/>
            <w:r w:rsidRPr="00F263FD">
              <w:rPr>
                <w:rFonts w:ascii="Consolas" w:hAnsi="Consolas" w:cs="Arial"/>
                <w:color w:val="00B050"/>
                <w:sz w:val="18"/>
                <w:szCs w:val="18"/>
              </w:rPr>
              <w:t>if</w:t>
            </w:r>
            <w:proofErr w:type="spellEnd"/>
            <w:r w:rsidRPr="00F263FD">
              <w:rPr>
                <w:rFonts w:ascii="Consolas" w:hAnsi="Consolas" w:cs="Arial"/>
                <w:color w:val="00B050"/>
                <w:sz w:val="18"/>
                <w:szCs w:val="18"/>
              </w:rPr>
              <w:t xml:space="preserve"> G.VERTRETER_NAME %}</w:t>
            </w:r>
          </w:p>
          <w:p w14:paraId="1B9C03C7" w14:textId="77777777" w:rsidR="00F263FD" w:rsidRPr="00F329A7" w:rsidRDefault="00F263FD" w:rsidP="00F263FD">
            <w:pPr>
              <w:ind w:left="357"/>
            </w:pPr>
            <w:r w:rsidRPr="00F329A7">
              <w:t>vertreten durch</w:t>
            </w:r>
          </w:p>
          <w:p w14:paraId="4B49BC50" w14:textId="77777777" w:rsidR="00F263FD" w:rsidRPr="00DD2C78" w:rsidRDefault="00F263FD" w:rsidP="00F263FD">
            <w:pPr>
              <w:ind w:left="357"/>
            </w:pPr>
            <w:proofErr w:type="gramStart"/>
            <w:r w:rsidRPr="00AA6D7E">
              <w:rPr>
                <w:rStyle w:val="PlatzhalterZchn"/>
              </w:rPr>
              <w:t>{{ G.VERTRETER</w:t>
            </w:r>
            <w:proofErr w:type="gramEnd"/>
            <w:r w:rsidRPr="00AA6D7E">
              <w:rPr>
                <w:rStyle w:val="PlatzhalterZchn"/>
              </w:rPr>
              <w:t>_NAME }}</w:t>
            </w:r>
            <w:r w:rsidRPr="005F7554">
              <w:t xml:space="preserve">, </w:t>
            </w:r>
            <w:r w:rsidRPr="00AA6D7E">
              <w:rPr>
                <w:rStyle w:val="PlatzhalterZchn"/>
              </w:rPr>
              <w:t>{{ G.VERTRETER_ADRESSE }}</w:t>
            </w:r>
          </w:p>
          <w:p w14:paraId="66CA2CCA" w14:textId="77777777" w:rsidR="00F263FD" w:rsidRPr="00F329A7" w:rsidRDefault="00F263FD" w:rsidP="00F263FD">
            <w:pPr>
              <w:ind w:left="357"/>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endif</w:t>
            </w:r>
            <w:proofErr w:type="spellEnd"/>
            <w:r w:rsidRPr="00F329A7">
              <w:rPr>
                <w:rFonts w:ascii="Consolas" w:hAnsi="Consolas" w:cs="Arial"/>
                <w:color w:val="00B050"/>
                <w:sz w:val="18"/>
                <w:szCs w:val="18"/>
              </w:rPr>
              <w:t xml:space="preserve"> %}</w:t>
            </w:r>
          </w:p>
          <w:p w14:paraId="3AE4A1C7" w14:textId="77777777" w:rsidR="006A08D6" w:rsidRDefault="004A6BE1" w:rsidP="006A08D6">
            <w:pPr>
              <w:rPr>
                <w:rFonts w:ascii="Consolas" w:hAnsi="Consolas" w:cs="Arial"/>
                <w:color w:val="00B050"/>
                <w:sz w:val="18"/>
                <w:szCs w:val="18"/>
              </w:rPr>
            </w:pPr>
            <w:r w:rsidRPr="006A08D6">
              <w:rPr>
                <w:rFonts w:ascii="Consolas" w:hAnsi="Consolas" w:cs="Arial"/>
                <w:color w:val="00B050"/>
                <w:sz w:val="18"/>
                <w:szCs w:val="18"/>
              </w:rPr>
              <w:t>{%</w:t>
            </w:r>
            <w:r w:rsidR="006A08D6">
              <w:rPr>
                <w:rFonts w:ascii="Consolas" w:hAnsi="Consolas" w:cs="Arial"/>
                <w:color w:val="00B050"/>
                <w:sz w:val="18"/>
                <w:szCs w:val="18"/>
              </w:rPr>
              <w:t>p</w:t>
            </w:r>
            <w:r w:rsidRPr="006A08D6">
              <w:rPr>
                <w:rFonts w:ascii="Consolas" w:hAnsi="Consolas" w:cs="Arial"/>
                <w:color w:val="00B050"/>
                <w:sz w:val="18"/>
                <w:szCs w:val="18"/>
              </w:rPr>
              <w:t xml:space="preserve"> </w:t>
            </w:r>
            <w:proofErr w:type="spellStart"/>
            <w:r w:rsidRPr="006A08D6">
              <w:rPr>
                <w:rFonts w:ascii="Consolas" w:hAnsi="Consolas" w:cs="Arial"/>
                <w:color w:val="00B050"/>
                <w:sz w:val="18"/>
                <w:szCs w:val="18"/>
              </w:rPr>
              <w:t>el</w:t>
            </w:r>
            <w:r w:rsidR="00A17A6B" w:rsidRPr="006A08D6">
              <w:rPr>
                <w:rFonts w:ascii="Consolas" w:hAnsi="Consolas" w:cs="Arial"/>
                <w:color w:val="00B050"/>
                <w:sz w:val="18"/>
                <w:szCs w:val="18"/>
              </w:rPr>
              <w:t>se</w:t>
            </w:r>
            <w:proofErr w:type="spellEnd"/>
            <w:r w:rsidRPr="006A08D6">
              <w:rPr>
                <w:rFonts w:ascii="Consolas" w:hAnsi="Consolas" w:cs="Arial"/>
                <w:color w:val="00B050"/>
                <w:sz w:val="18"/>
                <w:szCs w:val="18"/>
              </w:rPr>
              <w:t xml:space="preserve"> %}</w:t>
            </w:r>
          </w:p>
          <w:p w14:paraId="7690CDFC" w14:textId="77777777" w:rsidR="006A08D6" w:rsidRPr="00DD2C78" w:rsidRDefault="004A6BE1" w:rsidP="006A08D6">
            <w:proofErr w:type="gramStart"/>
            <w:r w:rsidRPr="00AA6D7E">
              <w:rPr>
                <w:rStyle w:val="PlatzhalterZchn"/>
              </w:rPr>
              <w:t>{{ G.NAME</w:t>
            </w:r>
            <w:proofErr w:type="gramEnd"/>
            <w:r w:rsidRPr="00AA6D7E">
              <w:rPr>
                <w:rStyle w:val="PlatzhalterZchn"/>
              </w:rPr>
              <w:t xml:space="preserve"> }}</w:t>
            </w:r>
            <w:r w:rsidRPr="00F329A7">
              <w:t xml:space="preserve">, </w:t>
            </w:r>
            <w:r w:rsidRPr="00AA6D7E">
              <w:rPr>
                <w:rStyle w:val="PlatzhalterZchn"/>
              </w:rPr>
              <w:t>{{ G.ADRESSE }}</w:t>
            </w:r>
          </w:p>
          <w:p w14:paraId="0356765D" w14:textId="77777777" w:rsidR="00DA1441" w:rsidRPr="00F329A7" w:rsidRDefault="00DA1441" w:rsidP="00DA1441">
            <w:pPr>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if</w:t>
            </w:r>
            <w:proofErr w:type="spellEnd"/>
            <w:r w:rsidRPr="00F329A7">
              <w:rPr>
                <w:rFonts w:ascii="Consolas" w:hAnsi="Consolas" w:cs="Arial"/>
                <w:color w:val="00B050"/>
                <w:sz w:val="18"/>
                <w:szCs w:val="18"/>
              </w:rPr>
              <w:t xml:space="preserve"> G.VERTRETER_NAME %}</w:t>
            </w:r>
          </w:p>
          <w:p w14:paraId="27077666" w14:textId="77777777" w:rsidR="00DA1441" w:rsidRPr="00F329A7" w:rsidRDefault="00DA1441" w:rsidP="00F263FD">
            <w:pPr>
              <w:ind w:left="37"/>
            </w:pPr>
            <w:r w:rsidRPr="00F329A7">
              <w:t>vertreten durch</w:t>
            </w:r>
          </w:p>
          <w:p w14:paraId="6455EBC3" w14:textId="77777777" w:rsidR="00DA1441" w:rsidRPr="00F329A7" w:rsidRDefault="00DA1441" w:rsidP="00F263FD">
            <w:pPr>
              <w:ind w:left="37"/>
            </w:pPr>
            <w:proofErr w:type="gramStart"/>
            <w:r w:rsidRPr="00AA6D7E">
              <w:rPr>
                <w:rStyle w:val="PlatzhalterZchn"/>
              </w:rPr>
              <w:t>{{ G.VERTRETER</w:t>
            </w:r>
            <w:proofErr w:type="gramEnd"/>
            <w:r w:rsidRPr="00AA6D7E">
              <w:rPr>
                <w:rStyle w:val="PlatzhalterZchn"/>
              </w:rPr>
              <w:t>_NAME }}</w:t>
            </w:r>
            <w:r w:rsidRPr="005F7554">
              <w:t xml:space="preserve">, </w:t>
            </w:r>
            <w:r w:rsidRPr="00AA6D7E">
              <w:rPr>
                <w:rStyle w:val="PlatzhalterZchn"/>
              </w:rPr>
              <w:t>{{ G.VERTRETER_ADRESSE }}</w:t>
            </w:r>
          </w:p>
          <w:p w14:paraId="0A3182CC" w14:textId="76517979" w:rsidR="001B2099" w:rsidRDefault="001B2099" w:rsidP="00DA1441">
            <w:pPr>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endif</w:t>
            </w:r>
            <w:proofErr w:type="spellEnd"/>
            <w:r w:rsidRPr="00F329A7">
              <w:rPr>
                <w:rFonts w:ascii="Consolas" w:hAnsi="Consolas" w:cs="Arial"/>
                <w:color w:val="00B050"/>
                <w:sz w:val="18"/>
                <w:szCs w:val="18"/>
              </w:rPr>
              <w:t xml:space="preserve"> %}</w:t>
            </w:r>
          </w:p>
          <w:p w14:paraId="3F90E472" w14:textId="77777777" w:rsidR="00AD25CF" w:rsidRDefault="00AD25CF" w:rsidP="00AD25CF">
            <w:pPr>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endif</w:t>
            </w:r>
            <w:proofErr w:type="spellEnd"/>
            <w:r w:rsidRPr="00F329A7">
              <w:rPr>
                <w:rFonts w:ascii="Consolas" w:hAnsi="Consolas" w:cs="Arial"/>
                <w:color w:val="00B050"/>
                <w:sz w:val="18"/>
                <w:szCs w:val="18"/>
              </w:rPr>
              <w:t xml:space="preserve"> %}</w:t>
            </w:r>
          </w:p>
          <w:p w14:paraId="4B3A4303" w14:textId="77777777" w:rsidR="00DA1441" w:rsidRDefault="00DA1441" w:rsidP="00DA1441">
            <w:pPr>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endfor</w:t>
            </w:r>
            <w:proofErr w:type="spellEnd"/>
            <w:r w:rsidRPr="00F329A7">
              <w:rPr>
                <w:rFonts w:ascii="Consolas" w:hAnsi="Consolas" w:cs="Arial"/>
                <w:color w:val="00B050"/>
                <w:sz w:val="18"/>
                <w:szCs w:val="18"/>
              </w:rPr>
              <w:t xml:space="preserve"> %}</w:t>
            </w:r>
          </w:p>
          <w:p w14:paraId="6425C160" w14:textId="49DEFCCB" w:rsidR="00C76490" w:rsidRDefault="00C76490" w:rsidP="00C76490">
            <w:pPr>
              <w:rPr>
                <w:rFonts w:ascii="Consolas" w:hAnsi="Consolas"/>
                <w:color w:val="00B050"/>
                <w:sz w:val="18"/>
                <w:szCs w:val="18"/>
              </w:rPr>
            </w:pPr>
            <w:r w:rsidRPr="00D6166D">
              <w:rPr>
                <w:rFonts w:ascii="Consolas" w:hAnsi="Consolas" w:cs="Arial"/>
                <w:color w:val="00B050"/>
                <w:sz w:val="18"/>
                <w:szCs w:val="18"/>
              </w:rPr>
              <w:t xml:space="preserve">{%p </w:t>
            </w:r>
            <w:proofErr w:type="spellStart"/>
            <w:r w:rsidRPr="00D6166D">
              <w:rPr>
                <w:rFonts w:ascii="Consolas" w:hAnsi="Consolas" w:cs="Arial"/>
                <w:color w:val="00B050"/>
                <w:sz w:val="18"/>
                <w:szCs w:val="18"/>
              </w:rPr>
              <w:t>el</w:t>
            </w:r>
            <w:r w:rsidRPr="002A38DD">
              <w:rPr>
                <w:rFonts w:ascii="Consolas" w:hAnsi="Consolas"/>
                <w:color w:val="00B050"/>
                <w:sz w:val="18"/>
                <w:szCs w:val="18"/>
              </w:rPr>
              <w:t>if</w:t>
            </w:r>
            <w:proofErr w:type="spellEnd"/>
            <w:r w:rsidRPr="002A38DD">
              <w:rPr>
                <w:rFonts w:ascii="Consolas" w:hAnsi="Consolas"/>
                <w:color w:val="00B050"/>
                <w:sz w:val="18"/>
                <w:szCs w:val="18"/>
              </w:rPr>
              <w:t xml:space="preserve"> </w:t>
            </w:r>
            <w:r w:rsidRPr="006104FB">
              <w:rPr>
                <w:rFonts w:ascii="Consolas" w:hAnsi="Consolas"/>
                <w:color w:val="00B050"/>
                <w:sz w:val="18"/>
                <w:szCs w:val="18"/>
              </w:rPr>
              <w:t>GESUCHSTELLER</w:t>
            </w:r>
            <w:r w:rsidRPr="002A38DD">
              <w:rPr>
                <w:rFonts w:ascii="Consolas" w:hAnsi="Consolas"/>
                <w:color w:val="00B050"/>
                <w:sz w:val="18"/>
                <w:szCs w:val="18"/>
              </w:rPr>
              <w:t>_ANREDE == "Herr" %}</w:t>
            </w:r>
          </w:p>
          <w:p w14:paraId="1778755E" w14:textId="77777777" w:rsidR="00C76490" w:rsidRDefault="00C76490" w:rsidP="00C76490">
            <w:r>
              <w:t>Gesuchsteller</w:t>
            </w:r>
          </w:p>
          <w:p w14:paraId="033B436F" w14:textId="77777777" w:rsidR="00C76490" w:rsidRDefault="00C76490" w:rsidP="00C76490">
            <w:pPr>
              <w:rPr>
                <w:rFonts w:ascii="Consolas" w:hAnsi="Consolas"/>
                <w:color w:val="00B050"/>
                <w:sz w:val="18"/>
                <w:szCs w:val="18"/>
              </w:rPr>
            </w:pPr>
            <w:r w:rsidRPr="002A38DD">
              <w:rPr>
                <w:rFonts w:ascii="Consolas" w:hAnsi="Consolas"/>
                <w:color w:val="00B050"/>
                <w:sz w:val="18"/>
                <w:szCs w:val="18"/>
              </w:rPr>
              <w:t>{%</w:t>
            </w:r>
            <w:r>
              <w:rPr>
                <w:rFonts w:ascii="Consolas" w:hAnsi="Consolas"/>
                <w:color w:val="00B050"/>
                <w:sz w:val="18"/>
                <w:szCs w:val="18"/>
              </w:rPr>
              <w:t>p</w:t>
            </w:r>
            <w:r w:rsidRPr="002A38DD">
              <w:rPr>
                <w:rFonts w:ascii="Consolas" w:hAnsi="Consolas"/>
                <w:color w:val="00B050"/>
                <w:sz w:val="18"/>
                <w:szCs w:val="18"/>
              </w:rPr>
              <w:t xml:space="preserve"> </w:t>
            </w:r>
            <w:proofErr w:type="spellStart"/>
            <w:r w:rsidRPr="002A38DD">
              <w:rPr>
                <w:rFonts w:ascii="Consolas" w:hAnsi="Consolas"/>
                <w:color w:val="00B050"/>
                <w:sz w:val="18"/>
                <w:szCs w:val="18"/>
              </w:rPr>
              <w:t>elif</w:t>
            </w:r>
            <w:proofErr w:type="spellEnd"/>
            <w:r w:rsidRPr="002A38DD">
              <w:rPr>
                <w:rFonts w:ascii="Consolas" w:hAnsi="Consolas"/>
                <w:color w:val="00B050"/>
                <w:sz w:val="18"/>
                <w:szCs w:val="18"/>
              </w:rPr>
              <w:t xml:space="preserve"> </w:t>
            </w:r>
            <w:r w:rsidRPr="006104FB">
              <w:rPr>
                <w:rFonts w:ascii="Consolas" w:hAnsi="Consolas"/>
                <w:color w:val="00B050"/>
                <w:sz w:val="18"/>
                <w:szCs w:val="18"/>
              </w:rPr>
              <w:t>GESUCHSTELLER</w:t>
            </w:r>
            <w:r w:rsidRPr="002A38DD">
              <w:rPr>
                <w:rFonts w:ascii="Consolas" w:hAnsi="Consolas"/>
                <w:color w:val="00B050"/>
                <w:sz w:val="18"/>
                <w:szCs w:val="18"/>
              </w:rPr>
              <w:t>_ANREDE == "Frau" %}</w:t>
            </w:r>
          </w:p>
          <w:p w14:paraId="1396BA37" w14:textId="77777777" w:rsidR="00C76490" w:rsidRDefault="00C76490" w:rsidP="00C76490">
            <w:r>
              <w:t>Gesuchstellerin</w:t>
            </w:r>
          </w:p>
          <w:p w14:paraId="18728F00" w14:textId="77777777" w:rsidR="00C76490" w:rsidRDefault="00C76490" w:rsidP="00C76490">
            <w:pPr>
              <w:rPr>
                <w:rFonts w:ascii="Consolas" w:hAnsi="Consolas"/>
                <w:color w:val="00B050"/>
                <w:sz w:val="18"/>
                <w:szCs w:val="18"/>
              </w:rPr>
            </w:pPr>
            <w:r w:rsidRPr="002A38DD">
              <w:rPr>
                <w:rFonts w:ascii="Consolas" w:hAnsi="Consolas"/>
                <w:color w:val="00B050"/>
                <w:sz w:val="18"/>
                <w:szCs w:val="18"/>
              </w:rPr>
              <w:t>{%</w:t>
            </w:r>
            <w:r>
              <w:rPr>
                <w:rFonts w:ascii="Consolas" w:hAnsi="Consolas"/>
                <w:color w:val="00B050"/>
                <w:sz w:val="18"/>
                <w:szCs w:val="18"/>
              </w:rPr>
              <w:t>p</w:t>
            </w:r>
            <w:r w:rsidRPr="002A38DD">
              <w:rPr>
                <w:rFonts w:ascii="Consolas" w:hAnsi="Consolas"/>
                <w:color w:val="00B050"/>
                <w:sz w:val="18"/>
                <w:szCs w:val="18"/>
              </w:rPr>
              <w:t xml:space="preserve"> </w:t>
            </w:r>
            <w:proofErr w:type="spellStart"/>
            <w:r w:rsidRPr="002A38DD">
              <w:rPr>
                <w:rFonts w:ascii="Consolas" w:hAnsi="Consolas"/>
                <w:color w:val="00B050"/>
                <w:sz w:val="18"/>
                <w:szCs w:val="18"/>
              </w:rPr>
              <w:t>else</w:t>
            </w:r>
            <w:proofErr w:type="spellEnd"/>
            <w:r w:rsidRPr="002A38DD">
              <w:rPr>
                <w:rFonts w:ascii="Consolas" w:hAnsi="Consolas"/>
                <w:color w:val="00B050"/>
                <w:sz w:val="18"/>
                <w:szCs w:val="18"/>
              </w:rPr>
              <w:t xml:space="preserve"> %}</w:t>
            </w:r>
          </w:p>
          <w:p w14:paraId="4C3E730F" w14:textId="49E45032" w:rsidR="00C76490" w:rsidRPr="00C76490" w:rsidRDefault="00C76490" w:rsidP="00DA1441">
            <w:r w:rsidRPr="00914DF1">
              <w:t>Gesuchsteller/in</w:t>
            </w:r>
          </w:p>
          <w:p w14:paraId="360552B1" w14:textId="6F85FBC9" w:rsidR="001B2099" w:rsidRPr="00F329A7" w:rsidRDefault="001B2099" w:rsidP="00DA1441">
            <w:pPr>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endif</w:t>
            </w:r>
            <w:proofErr w:type="spellEnd"/>
            <w:r w:rsidRPr="00F329A7">
              <w:rPr>
                <w:rFonts w:ascii="Consolas" w:hAnsi="Consolas" w:cs="Arial"/>
                <w:color w:val="00B050"/>
                <w:sz w:val="18"/>
                <w:szCs w:val="18"/>
              </w:rPr>
              <w:t xml:space="preserve"> %}</w:t>
            </w:r>
            <w:bookmarkEnd w:id="1"/>
          </w:p>
        </w:tc>
      </w:tr>
      <w:tr w:rsidR="00E32170" w:rsidRPr="006A06FF" w14:paraId="181BD64D" w14:textId="77777777" w:rsidTr="0032559C">
        <w:tc>
          <w:tcPr>
            <w:tcW w:w="2834" w:type="dxa"/>
            <w:shd w:val="clear" w:color="auto" w:fill="auto"/>
          </w:tcPr>
          <w:p w14:paraId="1B82F614" w14:textId="4BBDF67D" w:rsidR="00E32170" w:rsidRPr="00175814" w:rsidRDefault="00E32170" w:rsidP="00A262FF">
            <w:pPr>
              <w:ind w:left="57"/>
              <w:rPr>
                <w:rFonts w:cs="Arial"/>
                <w:b/>
                <w:bCs/>
                <w:szCs w:val="22"/>
              </w:rPr>
            </w:pPr>
            <w:r w:rsidRPr="00175814">
              <w:rPr>
                <w:rFonts w:cs="Arial"/>
                <w:b/>
                <w:bCs/>
                <w:szCs w:val="22"/>
              </w:rPr>
              <w:lastRenderedPageBreak/>
              <w:t>Projektverfasser/in</w:t>
            </w:r>
            <w:r>
              <w:rPr>
                <w:rFonts w:cs="Arial"/>
                <w:b/>
                <w:bCs/>
                <w:szCs w:val="22"/>
              </w:rPr>
              <w:t>:</w:t>
            </w:r>
          </w:p>
        </w:tc>
        <w:tc>
          <w:tcPr>
            <w:tcW w:w="6511" w:type="dxa"/>
            <w:shd w:val="clear" w:color="auto" w:fill="auto"/>
          </w:tcPr>
          <w:p w14:paraId="12D8685B" w14:textId="5ABD8DEA" w:rsidR="00883853" w:rsidRDefault="00883853" w:rsidP="00883853">
            <w:pPr>
              <w:rPr>
                <w:rFonts w:ascii="Consolas" w:hAnsi="Consolas" w:cs="Arial"/>
                <w:color w:val="00B050"/>
                <w:sz w:val="18"/>
                <w:szCs w:val="18"/>
              </w:rPr>
            </w:pPr>
            <w:r>
              <w:rPr>
                <w:rFonts w:ascii="Consolas" w:hAnsi="Consolas" w:cs="Arial"/>
                <w:color w:val="00B050"/>
                <w:sz w:val="18"/>
                <w:szCs w:val="18"/>
              </w:rPr>
              <w:t xml:space="preserve">{%p </w:t>
            </w:r>
            <w:proofErr w:type="spellStart"/>
            <w:r>
              <w:rPr>
                <w:rFonts w:ascii="Consolas" w:hAnsi="Consolas" w:cs="Arial"/>
                <w:color w:val="00B050"/>
                <w:sz w:val="18"/>
                <w:szCs w:val="18"/>
              </w:rPr>
              <w:t>if</w:t>
            </w:r>
            <w:proofErr w:type="spellEnd"/>
            <w:r>
              <w:rPr>
                <w:rFonts w:ascii="Consolas" w:hAnsi="Consolas" w:cs="Arial"/>
                <w:color w:val="00B050"/>
                <w:sz w:val="18"/>
                <w:szCs w:val="18"/>
              </w:rPr>
              <w:t xml:space="preserve"> </w:t>
            </w:r>
            <w:r w:rsidRPr="001B2099">
              <w:rPr>
                <w:rFonts w:ascii="Consolas" w:hAnsi="Consolas" w:cs="Arial"/>
                <w:color w:val="00B050"/>
                <w:sz w:val="18"/>
                <w:szCs w:val="18"/>
              </w:rPr>
              <w:t>ALLE_</w:t>
            </w:r>
            <w:r>
              <w:rPr>
                <w:rFonts w:ascii="Consolas" w:hAnsi="Consolas" w:cs="Arial"/>
                <w:color w:val="00B050"/>
                <w:sz w:val="18"/>
                <w:szCs w:val="18"/>
              </w:rPr>
              <w:t>PROJEKTVERFASSER</w:t>
            </w:r>
            <w:r w:rsidRPr="001B2099">
              <w:rPr>
                <w:rFonts w:ascii="Consolas" w:hAnsi="Consolas" w:cs="Arial"/>
                <w:color w:val="00B050"/>
                <w:sz w:val="18"/>
                <w:szCs w:val="18"/>
              </w:rPr>
              <w:t>_LISTE</w:t>
            </w:r>
            <w:r>
              <w:rPr>
                <w:rFonts w:ascii="Consolas" w:hAnsi="Consolas" w:cs="Arial"/>
                <w:color w:val="00B050"/>
                <w:sz w:val="18"/>
                <w:szCs w:val="18"/>
              </w:rPr>
              <w:t xml:space="preserve"> %}</w:t>
            </w:r>
          </w:p>
          <w:p w14:paraId="13282056" w14:textId="4CDF8E4A" w:rsidR="00883853" w:rsidRPr="00F329A7" w:rsidRDefault="00883853" w:rsidP="00883853">
            <w:pPr>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for</w:t>
            </w:r>
            <w:proofErr w:type="spellEnd"/>
            <w:r w:rsidRPr="00F329A7">
              <w:rPr>
                <w:rFonts w:ascii="Consolas" w:hAnsi="Consolas" w:cs="Arial"/>
                <w:color w:val="00B050"/>
                <w:sz w:val="18"/>
                <w:szCs w:val="18"/>
              </w:rPr>
              <w:t xml:space="preserve"> G in ALLE_</w:t>
            </w:r>
            <w:r>
              <w:rPr>
                <w:rFonts w:ascii="Consolas" w:hAnsi="Consolas" w:cs="Arial"/>
                <w:color w:val="00B050"/>
                <w:sz w:val="18"/>
                <w:szCs w:val="18"/>
              </w:rPr>
              <w:t>PROJEKTVERFASSER</w:t>
            </w:r>
            <w:r w:rsidRPr="00F329A7">
              <w:rPr>
                <w:rFonts w:ascii="Consolas" w:hAnsi="Consolas" w:cs="Arial"/>
                <w:color w:val="00B050"/>
                <w:sz w:val="18"/>
                <w:szCs w:val="18"/>
              </w:rPr>
              <w:t>_LISTE %}</w:t>
            </w:r>
          </w:p>
          <w:p w14:paraId="056D3C57" w14:textId="2C72D565" w:rsidR="00883853" w:rsidRDefault="00883853" w:rsidP="00883853">
            <w:pPr>
              <w:ind w:left="357" w:hanging="357"/>
              <w:rPr>
                <w:rFonts w:ascii="Consolas" w:hAnsi="Consolas" w:cs="Arial"/>
                <w:color w:val="00B050"/>
                <w:sz w:val="18"/>
                <w:szCs w:val="18"/>
              </w:rPr>
            </w:pPr>
            <w:r w:rsidRPr="00F329A7">
              <w:rPr>
                <w:rFonts w:ascii="Consolas" w:hAnsi="Consolas" w:cs="Arial"/>
                <w:color w:val="00B050"/>
                <w:sz w:val="18"/>
                <w:szCs w:val="18"/>
              </w:rPr>
              <w:t>{%</w:t>
            </w:r>
            <w:r>
              <w:rPr>
                <w:rFonts w:ascii="Consolas" w:hAnsi="Consolas" w:cs="Arial"/>
                <w:color w:val="00B050"/>
                <w:sz w:val="18"/>
                <w:szCs w:val="18"/>
              </w:rPr>
              <w:t>p</w:t>
            </w:r>
            <w:r w:rsidRPr="00F329A7">
              <w:rPr>
                <w:rFonts w:ascii="Consolas" w:hAnsi="Consolas" w:cs="Arial"/>
                <w:color w:val="00B050"/>
                <w:sz w:val="18"/>
                <w:szCs w:val="18"/>
              </w:rPr>
              <w:t xml:space="preserve"> </w:t>
            </w:r>
            <w:proofErr w:type="spellStart"/>
            <w:r w:rsidRPr="00F329A7">
              <w:rPr>
                <w:rFonts w:ascii="Consolas" w:hAnsi="Consolas" w:cs="Arial"/>
                <w:color w:val="00B050"/>
                <w:sz w:val="18"/>
                <w:szCs w:val="18"/>
              </w:rPr>
              <w:t>if</w:t>
            </w:r>
            <w:proofErr w:type="spellEnd"/>
            <w:r w:rsidRPr="00F329A7">
              <w:rPr>
                <w:rFonts w:ascii="Consolas" w:hAnsi="Consolas" w:cs="Arial"/>
                <w:color w:val="00B050"/>
                <w:sz w:val="18"/>
                <w:szCs w:val="18"/>
              </w:rPr>
              <w:t xml:space="preserve"> </w:t>
            </w:r>
            <w:proofErr w:type="spellStart"/>
            <w:r w:rsidRPr="00F329A7">
              <w:rPr>
                <w:rFonts w:ascii="Consolas" w:hAnsi="Consolas" w:cs="Arial"/>
                <w:color w:val="00B050"/>
                <w:sz w:val="18"/>
                <w:szCs w:val="18"/>
              </w:rPr>
              <w:t>ALLE_</w:t>
            </w:r>
            <w:r>
              <w:rPr>
                <w:rFonts w:ascii="Consolas" w:hAnsi="Consolas" w:cs="Arial"/>
                <w:color w:val="00B050"/>
                <w:sz w:val="18"/>
                <w:szCs w:val="18"/>
              </w:rPr>
              <w:t>PROJEKTVERFASSER</w:t>
            </w:r>
            <w:r w:rsidRPr="00F329A7">
              <w:rPr>
                <w:rFonts w:ascii="Consolas" w:hAnsi="Consolas" w:cs="Arial"/>
                <w:color w:val="00B050"/>
                <w:sz w:val="18"/>
                <w:szCs w:val="18"/>
              </w:rPr>
              <w:t>_LISTE|length</w:t>
            </w:r>
            <w:proofErr w:type="spellEnd"/>
            <w:r w:rsidRPr="00F329A7">
              <w:rPr>
                <w:rFonts w:ascii="Consolas" w:hAnsi="Consolas" w:cs="Arial"/>
                <w:color w:val="00B050"/>
                <w:sz w:val="18"/>
                <w:szCs w:val="18"/>
              </w:rPr>
              <w:t xml:space="preserve"> &gt; 1 %}</w:t>
            </w:r>
          </w:p>
          <w:p w14:paraId="4AB098D1" w14:textId="77777777" w:rsidR="00883853" w:rsidRPr="00F263FD" w:rsidRDefault="00883853" w:rsidP="00883853">
            <w:pPr>
              <w:pStyle w:val="Listenabsatz"/>
              <w:numPr>
                <w:ilvl w:val="0"/>
                <w:numId w:val="26"/>
              </w:numPr>
              <w:spacing w:before="0"/>
              <w:ind w:left="357" w:hanging="357"/>
              <w:rPr>
                <w:rFonts w:cs="Arial"/>
                <w:szCs w:val="22"/>
              </w:rPr>
            </w:pPr>
            <w:proofErr w:type="gramStart"/>
            <w:r w:rsidRPr="00AA6D7E">
              <w:rPr>
                <w:rStyle w:val="PlatzhalterZchn"/>
              </w:rPr>
              <w:t>{{ G.NAME</w:t>
            </w:r>
            <w:proofErr w:type="gramEnd"/>
            <w:r w:rsidRPr="00AA6D7E">
              <w:rPr>
                <w:rStyle w:val="PlatzhalterZchn"/>
              </w:rPr>
              <w:t xml:space="preserve"> }}</w:t>
            </w:r>
            <w:r w:rsidRPr="00F329A7">
              <w:t xml:space="preserve">, </w:t>
            </w:r>
            <w:r w:rsidRPr="00AA6D7E">
              <w:rPr>
                <w:rStyle w:val="PlatzhalterZchn"/>
              </w:rPr>
              <w:t>{{ G.ADRESSE }}</w:t>
            </w:r>
          </w:p>
          <w:p w14:paraId="73E36124" w14:textId="77777777" w:rsidR="00883853" w:rsidRDefault="00883853" w:rsidP="00883853">
            <w:pPr>
              <w:ind w:left="357"/>
              <w:rPr>
                <w:rFonts w:ascii="Consolas" w:hAnsi="Consolas" w:cs="Arial"/>
                <w:color w:val="00B050"/>
                <w:sz w:val="18"/>
                <w:szCs w:val="18"/>
              </w:rPr>
            </w:pPr>
            <w:r w:rsidRPr="00F263FD">
              <w:rPr>
                <w:rFonts w:ascii="Consolas" w:hAnsi="Consolas" w:cs="Arial"/>
                <w:color w:val="00B050"/>
                <w:sz w:val="18"/>
                <w:szCs w:val="18"/>
              </w:rPr>
              <w:t xml:space="preserve">{%p </w:t>
            </w:r>
            <w:proofErr w:type="spellStart"/>
            <w:r w:rsidRPr="00F263FD">
              <w:rPr>
                <w:rFonts w:ascii="Consolas" w:hAnsi="Consolas" w:cs="Arial"/>
                <w:color w:val="00B050"/>
                <w:sz w:val="18"/>
                <w:szCs w:val="18"/>
              </w:rPr>
              <w:t>if</w:t>
            </w:r>
            <w:proofErr w:type="spellEnd"/>
            <w:r w:rsidRPr="00F263FD">
              <w:rPr>
                <w:rFonts w:ascii="Consolas" w:hAnsi="Consolas" w:cs="Arial"/>
                <w:color w:val="00B050"/>
                <w:sz w:val="18"/>
                <w:szCs w:val="18"/>
              </w:rPr>
              <w:t xml:space="preserve"> G.VERTRETER_NAME %}</w:t>
            </w:r>
          </w:p>
          <w:p w14:paraId="75128C66" w14:textId="77777777" w:rsidR="00883853" w:rsidRPr="00F329A7" w:rsidRDefault="00883853" w:rsidP="00883853">
            <w:pPr>
              <w:ind w:left="357"/>
            </w:pPr>
            <w:r w:rsidRPr="00F329A7">
              <w:t>vertreten durch</w:t>
            </w:r>
          </w:p>
          <w:p w14:paraId="63A11BAA" w14:textId="77777777" w:rsidR="00883853" w:rsidRPr="00DD2C78" w:rsidRDefault="00883853" w:rsidP="00883853">
            <w:pPr>
              <w:ind w:left="357"/>
            </w:pPr>
            <w:proofErr w:type="gramStart"/>
            <w:r w:rsidRPr="00AA6D7E">
              <w:rPr>
                <w:rStyle w:val="PlatzhalterZchn"/>
              </w:rPr>
              <w:t>{{ G.VERTRETER</w:t>
            </w:r>
            <w:proofErr w:type="gramEnd"/>
            <w:r w:rsidRPr="00AA6D7E">
              <w:rPr>
                <w:rStyle w:val="PlatzhalterZchn"/>
              </w:rPr>
              <w:t>_NAME }}</w:t>
            </w:r>
            <w:r w:rsidRPr="005F7554">
              <w:t xml:space="preserve">, </w:t>
            </w:r>
            <w:r w:rsidRPr="00AA6D7E">
              <w:rPr>
                <w:rStyle w:val="PlatzhalterZchn"/>
              </w:rPr>
              <w:t>{{ G.VERTRETER_ADRESSE }}</w:t>
            </w:r>
          </w:p>
          <w:p w14:paraId="36AF3747" w14:textId="77777777" w:rsidR="00883853" w:rsidRPr="00F329A7" w:rsidRDefault="00883853" w:rsidP="00883853">
            <w:pPr>
              <w:ind w:left="357"/>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endif</w:t>
            </w:r>
            <w:proofErr w:type="spellEnd"/>
            <w:r w:rsidRPr="00F329A7">
              <w:rPr>
                <w:rFonts w:ascii="Consolas" w:hAnsi="Consolas" w:cs="Arial"/>
                <w:color w:val="00B050"/>
                <w:sz w:val="18"/>
                <w:szCs w:val="18"/>
              </w:rPr>
              <w:t xml:space="preserve"> %}</w:t>
            </w:r>
          </w:p>
          <w:p w14:paraId="7AE8758F" w14:textId="77777777" w:rsidR="00883853" w:rsidRDefault="00883853" w:rsidP="00883853">
            <w:pPr>
              <w:rPr>
                <w:rFonts w:ascii="Consolas" w:hAnsi="Consolas" w:cs="Arial"/>
                <w:color w:val="00B050"/>
                <w:sz w:val="18"/>
                <w:szCs w:val="18"/>
              </w:rPr>
            </w:pPr>
            <w:r w:rsidRPr="006A08D6">
              <w:rPr>
                <w:rFonts w:ascii="Consolas" w:hAnsi="Consolas" w:cs="Arial"/>
                <w:color w:val="00B050"/>
                <w:sz w:val="18"/>
                <w:szCs w:val="18"/>
              </w:rPr>
              <w:t>{%</w:t>
            </w:r>
            <w:r>
              <w:rPr>
                <w:rFonts w:ascii="Consolas" w:hAnsi="Consolas" w:cs="Arial"/>
                <w:color w:val="00B050"/>
                <w:sz w:val="18"/>
                <w:szCs w:val="18"/>
              </w:rPr>
              <w:t>p</w:t>
            </w:r>
            <w:r w:rsidRPr="006A08D6">
              <w:rPr>
                <w:rFonts w:ascii="Consolas" w:hAnsi="Consolas" w:cs="Arial"/>
                <w:color w:val="00B050"/>
                <w:sz w:val="18"/>
                <w:szCs w:val="18"/>
              </w:rPr>
              <w:t xml:space="preserve"> </w:t>
            </w:r>
            <w:proofErr w:type="spellStart"/>
            <w:r w:rsidRPr="006A08D6">
              <w:rPr>
                <w:rFonts w:ascii="Consolas" w:hAnsi="Consolas" w:cs="Arial"/>
                <w:color w:val="00B050"/>
                <w:sz w:val="18"/>
                <w:szCs w:val="18"/>
              </w:rPr>
              <w:t>else</w:t>
            </w:r>
            <w:proofErr w:type="spellEnd"/>
            <w:r w:rsidRPr="006A08D6">
              <w:rPr>
                <w:rFonts w:ascii="Consolas" w:hAnsi="Consolas" w:cs="Arial"/>
                <w:color w:val="00B050"/>
                <w:sz w:val="18"/>
                <w:szCs w:val="18"/>
              </w:rPr>
              <w:t xml:space="preserve"> %}</w:t>
            </w:r>
          </w:p>
          <w:p w14:paraId="42F2D5D3" w14:textId="77777777" w:rsidR="00883853" w:rsidRPr="00DD2C78" w:rsidRDefault="00883853" w:rsidP="00883853">
            <w:proofErr w:type="gramStart"/>
            <w:r w:rsidRPr="00AA6D7E">
              <w:rPr>
                <w:rStyle w:val="PlatzhalterZchn"/>
              </w:rPr>
              <w:t>{{ G.NAME</w:t>
            </w:r>
            <w:proofErr w:type="gramEnd"/>
            <w:r w:rsidRPr="00AA6D7E">
              <w:rPr>
                <w:rStyle w:val="PlatzhalterZchn"/>
              </w:rPr>
              <w:t xml:space="preserve"> }}</w:t>
            </w:r>
            <w:r w:rsidRPr="00F329A7">
              <w:t xml:space="preserve">, </w:t>
            </w:r>
            <w:r w:rsidRPr="00AA6D7E">
              <w:rPr>
                <w:rStyle w:val="PlatzhalterZchn"/>
              </w:rPr>
              <w:t>{{ G.ADRESSE }}</w:t>
            </w:r>
          </w:p>
          <w:p w14:paraId="7901E8A0" w14:textId="77777777" w:rsidR="00883853" w:rsidRPr="00F329A7" w:rsidRDefault="00883853" w:rsidP="00883853">
            <w:pPr>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if</w:t>
            </w:r>
            <w:proofErr w:type="spellEnd"/>
            <w:r w:rsidRPr="00F329A7">
              <w:rPr>
                <w:rFonts w:ascii="Consolas" w:hAnsi="Consolas" w:cs="Arial"/>
                <w:color w:val="00B050"/>
                <w:sz w:val="18"/>
                <w:szCs w:val="18"/>
              </w:rPr>
              <w:t xml:space="preserve"> G.VERTRETER_NAME %}</w:t>
            </w:r>
          </w:p>
          <w:p w14:paraId="59462E52" w14:textId="77777777" w:rsidR="00883853" w:rsidRPr="00F329A7" w:rsidRDefault="00883853" w:rsidP="00883853">
            <w:pPr>
              <w:ind w:left="37"/>
            </w:pPr>
            <w:r w:rsidRPr="00F329A7">
              <w:t>vertreten durch</w:t>
            </w:r>
          </w:p>
          <w:p w14:paraId="746BE4B7" w14:textId="77777777" w:rsidR="00883853" w:rsidRPr="00F329A7" w:rsidRDefault="00883853" w:rsidP="00883853">
            <w:pPr>
              <w:ind w:left="37"/>
            </w:pPr>
            <w:proofErr w:type="gramStart"/>
            <w:r w:rsidRPr="00AA6D7E">
              <w:rPr>
                <w:rStyle w:val="PlatzhalterZchn"/>
              </w:rPr>
              <w:t>{{ G.VERTRETER</w:t>
            </w:r>
            <w:proofErr w:type="gramEnd"/>
            <w:r w:rsidRPr="00AA6D7E">
              <w:rPr>
                <w:rStyle w:val="PlatzhalterZchn"/>
              </w:rPr>
              <w:t>_NAME }}</w:t>
            </w:r>
            <w:r w:rsidRPr="005F7554">
              <w:t xml:space="preserve">, </w:t>
            </w:r>
            <w:r w:rsidRPr="00AA6D7E">
              <w:rPr>
                <w:rStyle w:val="PlatzhalterZchn"/>
              </w:rPr>
              <w:t>{{ G.VERTRETER_ADRESSE }}</w:t>
            </w:r>
          </w:p>
          <w:p w14:paraId="6A323405" w14:textId="77777777" w:rsidR="00883853" w:rsidRDefault="00883853" w:rsidP="00883853">
            <w:pPr>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endif</w:t>
            </w:r>
            <w:proofErr w:type="spellEnd"/>
            <w:r w:rsidRPr="00F329A7">
              <w:rPr>
                <w:rFonts w:ascii="Consolas" w:hAnsi="Consolas" w:cs="Arial"/>
                <w:color w:val="00B050"/>
                <w:sz w:val="18"/>
                <w:szCs w:val="18"/>
              </w:rPr>
              <w:t xml:space="preserve"> %}</w:t>
            </w:r>
          </w:p>
          <w:p w14:paraId="23028141" w14:textId="77777777" w:rsidR="00883853" w:rsidRDefault="00883853" w:rsidP="00883853">
            <w:pPr>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endif</w:t>
            </w:r>
            <w:proofErr w:type="spellEnd"/>
            <w:r w:rsidRPr="00F329A7">
              <w:rPr>
                <w:rFonts w:ascii="Consolas" w:hAnsi="Consolas" w:cs="Arial"/>
                <w:color w:val="00B050"/>
                <w:sz w:val="18"/>
                <w:szCs w:val="18"/>
              </w:rPr>
              <w:t xml:space="preserve"> %}</w:t>
            </w:r>
          </w:p>
          <w:p w14:paraId="3225617F" w14:textId="77777777" w:rsidR="00883853" w:rsidRDefault="00883853" w:rsidP="00883853">
            <w:pPr>
              <w:rPr>
                <w:rFonts w:ascii="Consolas" w:hAnsi="Consolas" w:cs="Arial"/>
                <w:color w:val="00B050"/>
                <w:sz w:val="18"/>
                <w:szCs w:val="18"/>
              </w:rPr>
            </w:pPr>
            <w:r w:rsidRPr="00F329A7">
              <w:rPr>
                <w:rFonts w:ascii="Consolas" w:hAnsi="Consolas" w:cs="Arial"/>
                <w:color w:val="00B050"/>
                <w:sz w:val="18"/>
                <w:szCs w:val="18"/>
              </w:rPr>
              <w:t xml:space="preserve">{%p </w:t>
            </w:r>
            <w:proofErr w:type="spellStart"/>
            <w:r w:rsidRPr="00F329A7">
              <w:rPr>
                <w:rFonts w:ascii="Consolas" w:hAnsi="Consolas" w:cs="Arial"/>
                <w:color w:val="00B050"/>
                <w:sz w:val="18"/>
                <w:szCs w:val="18"/>
              </w:rPr>
              <w:t>endfor</w:t>
            </w:r>
            <w:proofErr w:type="spellEnd"/>
            <w:r w:rsidRPr="00F329A7">
              <w:rPr>
                <w:rFonts w:ascii="Consolas" w:hAnsi="Consolas" w:cs="Arial"/>
                <w:color w:val="00B050"/>
                <w:sz w:val="18"/>
                <w:szCs w:val="18"/>
              </w:rPr>
              <w:t xml:space="preserve"> %}</w:t>
            </w:r>
          </w:p>
          <w:p w14:paraId="5F1A1888" w14:textId="77777777" w:rsidR="00883853" w:rsidRDefault="00883853" w:rsidP="00883853">
            <w:pPr>
              <w:rPr>
                <w:rFonts w:ascii="Consolas" w:hAnsi="Consolas"/>
                <w:color w:val="00B050"/>
                <w:sz w:val="18"/>
                <w:szCs w:val="18"/>
              </w:rPr>
            </w:pPr>
            <w:r w:rsidRPr="00D6166D">
              <w:rPr>
                <w:rFonts w:ascii="Consolas" w:hAnsi="Consolas" w:cs="Arial"/>
                <w:color w:val="00B050"/>
                <w:sz w:val="18"/>
                <w:szCs w:val="18"/>
              </w:rPr>
              <w:t xml:space="preserve">{%p </w:t>
            </w:r>
            <w:proofErr w:type="spellStart"/>
            <w:r w:rsidRPr="00D6166D">
              <w:rPr>
                <w:rFonts w:ascii="Consolas" w:hAnsi="Consolas" w:cs="Arial"/>
                <w:color w:val="00B050"/>
                <w:sz w:val="18"/>
                <w:szCs w:val="18"/>
              </w:rPr>
              <w:t>el</w:t>
            </w:r>
            <w:r w:rsidRPr="002A38DD">
              <w:rPr>
                <w:rFonts w:ascii="Consolas" w:hAnsi="Consolas"/>
                <w:color w:val="00B050"/>
                <w:sz w:val="18"/>
                <w:szCs w:val="18"/>
              </w:rPr>
              <w:t>if</w:t>
            </w:r>
            <w:proofErr w:type="spellEnd"/>
            <w:r w:rsidRPr="002A38DD">
              <w:rPr>
                <w:rFonts w:ascii="Consolas" w:hAnsi="Consolas"/>
                <w:color w:val="00B050"/>
                <w:sz w:val="18"/>
                <w:szCs w:val="18"/>
              </w:rPr>
              <w:t xml:space="preserve"> </w:t>
            </w:r>
            <w:r w:rsidRPr="006104FB">
              <w:rPr>
                <w:rFonts w:ascii="Consolas" w:hAnsi="Consolas"/>
                <w:color w:val="00B050"/>
                <w:sz w:val="18"/>
                <w:szCs w:val="18"/>
              </w:rPr>
              <w:t>GESUCHSTELLER</w:t>
            </w:r>
            <w:r w:rsidRPr="002A38DD">
              <w:rPr>
                <w:rFonts w:ascii="Consolas" w:hAnsi="Consolas"/>
                <w:color w:val="00B050"/>
                <w:sz w:val="18"/>
                <w:szCs w:val="18"/>
              </w:rPr>
              <w:t>_ANREDE == "Herr" %}</w:t>
            </w:r>
          </w:p>
          <w:p w14:paraId="072BF99E" w14:textId="77777777" w:rsidR="00883853" w:rsidRDefault="00883853" w:rsidP="00883853">
            <w:r>
              <w:t>Gesuchsteller</w:t>
            </w:r>
          </w:p>
          <w:p w14:paraId="3D13DE91" w14:textId="77777777" w:rsidR="00883853" w:rsidRDefault="00883853" w:rsidP="00883853">
            <w:pPr>
              <w:rPr>
                <w:rFonts w:ascii="Consolas" w:hAnsi="Consolas"/>
                <w:color w:val="00B050"/>
                <w:sz w:val="18"/>
                <w:szCs w:val="18"/>
              </w:rPr>
            </w:pPr>
            <w:r w:rsidRPr="002A38DD">
              <w:rPr>
                <w:rFonts w:ascii="Consolas" w:hAnsi="Consolas"/>
                <w:color w:val="00B050"/>
                <w:sz w:val="18"/>
                <w:szCs w:val="18"/>
              </w:rPr>
              <w:t>{%</w:t>
            </w:r>
            <w:r>
              <w:rPr>
                <w:rFonts w:ascii="Consolas" w:hAnsi="Consolas"/>
                <w:color w:val="00B050"/>
                <w:sz w:val="18"/>
                <w:szCs w:val="18"/>
              </w:rPr>
              <w:t>p</w:t>
            </w:r>
            <w:r w:rsidRPr="002A38DD">
              <w:rPr>
                <w:rFonts w:ascii="Consolas" w:hAnsi="Consolas"/>
                <w:color w:val="00B050"/>
                <w:sz w:val="18"/>
                <w:szCs w:val="18"/>
              </w:rPr>
              <w:t xml:space="preserve"> </w:t>
            </w:r>
            <w:proofErr w:type="spellStart"/>
            <w:r w:rsidRPr="002A38DD">
              <w:rPr>
                <w:rFonts w:ascii="Consolas" w:hAnsi="Consolas"/>
                <w:color w:val="00B050"/>
                <w:sz w:val="18"/>
                <w:szCs w:val="18"/>
              </w:rPr>
              <w:t>elif</w:t>
            </w:r>
            <w:proofErr w:type="spellEnd"/>
            <w:r w:rsidRPr="002A38DD">
              <w:rPr>
                <w:rFonts w:ascii="Consolas" w:hAnsi="Consolas"/>
                <w:color w:val="00B050"/>
                <w:sz w:val="18"/>
                <w:szCs w:val="18"/>
              </w:rPr>
              <w:t xml:space="preserve"> </w:t>
            </w:r>
            <w:r w:rsidRPr="006104FB">
              <w:rPr>
                <w:rFonts w:ascii="Consolas" w:hAnsi="Consolas"/>
                <w:color w:val="00B050"/>
                <w:sz w:val="18"/>
                <w:szCs w:val="18"/>
              </w:rPr>
              <w:t>GESUCHSTELLER</w:t>
            </w:r>
            <w:r w:rsidRPr="002A38DD">
              <w:rPr>
                <w:rFonts w:ascii="Consolas" w:hAnsi="Consolas"/>
                <w:color w:val="00B050"/>
                <w:sz w:val="18"/>
                <w:szCs w:val="18"/>
              </w:rPr>
              <w:t>_ANREDE == "Frau" %}</w:t>
            </w:r>
          </w:p>
          <w:p w14:paraId="3E4E350C" w14:textId="77777777" w:rsidR="00883853" w:rsidRDefault="00883853" w:rsidP="00883853">
            <w:r>
              <w:t>Gesuchstellerin</w:t>
            </w:r>
          </w:p>
          <w:p w14:paraId="5955D511" w14:textId="77777777" w:rsidR="00883853" w:rsidRDefault="00883853" w:rsidP="00883853">
            <w:pPr>
              <w:rPr>
                <w:rFonts w:ascii="Consolas" w:hAnsi="Consolas"/>
                <w:color w:val="00B050"/>
                <w:sz w:val="18"/>
                <w:szCs w:val="18"/>
              </w:rPr>
            </w:pPr>
            <w:r w:rsidRPr="002A38DD">
              <w:rPr>
                <w:rFonts w:ascii="Consolas" w:hAnsi="Consolas"/>
                <w:color w:val="00B050"/>
                <w:sz w:val="18"/>
                <w:szCs w:val="18"/>
              </w:rPr>
              <w:t>{%</w:t>
            </w:r>
            <w:r>
              <w:rPr>
                <w:rFonts w:ascii="Consolas" w:hAnsi="Consolas"/>
                <w:color w:val="00B050"/>
                <w:sz w:val="18"/>
                <w:szCs w:val="18"/>
              </w:rPr>
              <w:t>p</w:t>
            </w:r>
            <w:r w:rsidRPr="002A38DD">
              <w:rPr>
                <w:rFonts w:ascii="Consolas" w:hAnsi="Consolas"/>
                <w:color w:val="00B050"/>
                <w:sz w:val="18"/>
                <w:szCs w:val="18"/>
              </w:rPr>
              <w:t xml:space="preserve"> </w:t>
            </w:r>
            <w:proofErr w:type="spellStart"/>
            <w:r w:rsidRPr="002A38DD">
              <w:rPr>
                <w:rFonts w:ascii="Consolas" w:hAnsi="Consolas"/>
                <w:color w:val="00B050"/>
                <w:sz w:val="18"/>
                <w:szCs w:val="18"/>
              </w:rPr>
              <w:t>else</w:t>
            </w:r>
            <w:proofErr w:type="spellEnd"/>
            <w:r w:rsidRPr="002A38DD">
              <w:rPr>
                <w:rFonts w:ascii="Consolas" w:hAnsi="Consolas"/>
                <w:color w:val="00B050"/>
                <w:sz w:val="18"/>
                <w:szCs w:val="18"/>
              </w:rPr>
              <w:t xml:space="preserve"> %}</w:t>
            </w:r>
          </w:p>
          <w:p w14:paraId="1C245428" w14:textId="77777777" w:rsidR="00E32170" w:rsidRDefault="00883853" w:rsidP="00E32170">
            <w:r w:rsidRPr="00914DF1">
              <w:t>Gesuchsteller/in</w:t>
            </w:r>
          </w:p>
          <w:p w14:paraId="0A27134B" w14:textId="14CA2FA2" w:rsidR="00DE29FA" w:rsidRPr="00883853" w:rsidRDefault="00DE29FA" w:rsidP="00E32170">
            <w:r w:rsidRPr="00DE29FA">
              <w:rPr>
                <w:rFonts w:ascii="Consolas" w:hAnsi="Consolas" w:cs="Arial"/>
                <w:color w:val="00B050"/>
                <w:sz w:val="18"/>
                <w:szCs w:val="18"/>
              </w:rPr>
              <w:t xml:space="preserve">{%p </w:t>
            </w:r>
            <w:proofErr w:type="spellStart"/>
            <w:r w:rsidRPr="00DE29FA">
              <w:rPr>
                <w:rFonts w:ascii="Consolas" w:hAnsi="Consolas" w:cs="Arial"/>
                <w:color w:val="00B050"/>
                <w:sz w:val="18"/>
                <w:szCs w:val="18"/>
              </w:rPr>
              <w:t>endif</w:t>
            </w:r>
            <w:proofErr w:type="spellEnd"/>
            <w:r w:rsidRPr="00DE29FA">
              <w:rPr>
                <w:rFonts w:ascii="Consolas" w:hAnsi="Consolas" w:cs="Arial"/>
                <w:color w:val="00B050"/>
                <w:sz w:val="18"/>
                <w:szCs w:val="18"/>
              </w:rPr>
              <w:t xml:space="preserve"> %}</w:t>
            </w:r>
          </w:p>
        </w:tc>
      </w:tr>
      <w:tr w:rsidR="00334324" w:rsidRPr="006A06FF" w14:paraId="39D38291" w14:textId="77777777" w:rsidTr="0032559C">
        <w:tc>
          <w:tcPr>
            <w:tcW w:w="2834" w:type="dxa"/>
            <w:shd w:val="clear" w:color="auto" w:fill="auto"/>
          </w:tcPr>
          <w:p w14:paraId="2AB34239" w14:textId="587FF9B5" w:rsidR="00334324" w:rsidRPr="00175814" w:rsidRDefault="00334324" w:rsidP="00B56702">
            <w:pPr>
              <w:ind w:left="57"/>
              <w:rPr>
                <w:rFonts w:cs="Arial"/>
                <w:b/>
                <w:bCs/>
                <w:szCs w:val="22"/>
              </w:rPr>
            </w:pPr>
            <w:r w:rsidRPr="00175814">
              <w:rPr>
                <w:rFonts w:cs="Arial"/>
                <w:b/>
                <w:bCs/>
                <w:szCs w:val="22"/>
              </w:rPr>
              <w:t>Bauvorhaben</w:t>
            </w:r>
            <w:r>
              <w:rPr>
                <w:rFonts w:cs="Arial"/>
                <w:b/>
                <w:bCs/>
                <w:szCs w:val="22"/>
              </w:rPr>
              <w:t>:</w:t>
            </w:r>
          </w:p>
        </w:tc>
        <w:tc>
          <w:tcPr>
            <w:tcW w:w="6511" w:type="dxa"/>
            <w:shd w:val="clear" w:color="auto" w:fill="auto"/>
          </w:tcPr>
          <w:p w14:paraId="3A005541" w14:textId="77777777" w:rsidR="00334324" w:rsidRPr="00AA6D7E" w:rsidRDefault="00334324" w:rsidP="00AA6D7E">
            <w:pPr>
              <w:pStyle w:val="Platzhalter"/>
            </w:pPr>
            <w:proofErr w:type="gramStart"/>
            <w:r w:rsidRPr="00AA6D7E">
              <w:t>{{ BESCHREIBUNG</w:t>
            </w:r>
            <w:proofErr w:type="gramEnd"/>
            <w:r w:rsidRPr="00AA6D7E">
              <w:t>_BAUVORHABEN }}</w:t>
            </w:r>
          </w:p>
        </w:tc>
      </w:tr>
      <w:tr w:rsidR="00334324" w:rsidRPr="006A06FF" w14:paraId="4AC09957" w14:textId="77777777" w:rsidTr="0032559C">
        <w:tc>
          <w:tcPr>
            <w:tcW w:w="2834" w:type="dxa"/>
            <w:shd w:val="clear" w:color="auto" w:fill="auto"/>
          </w:tcPr>
          <w:p w14:paraId="0D6C15C7" w14:textId="3BA0AB0A" w:rsidR="00334324" w:rsidRPr="00DD248B" w:rsidRDefault="00334324" w:rsidP="00B56702">
            <w:pPr>
              <w:ind w:left="57"/>
              <w:rPr>
                <w:rFonts w:cs="Arial"/>
                <w:b/>
                <w:bCs/>
                <w:szCs w:val="22"/>
              </w:rPr>
            </w:pPr>
            <w:r>
              <w:rPr>
                <w:rFonts w:cs="Arial"/>
                <w:b/>
                <w:bCs/>
                <w:szCs w:val="22"/>
              </w:rPr>
              <w:t>Adresse:</w:t>
            </w:r>
          </w:p>
        </w:tc>
        <w:tc>
          <w:tcPr>
            <w:tcW w:w="6511" w:type="dxa"/>
            <w:shd w:val="clear" w:color="auto" w:fill="auto"/>
          </w:tcPr>
          <w:p w14:paraId="068C2DAA" w14:textId="77777777" w:rsidR="00334324" w:rsidRPr="00D6166D" w:rsidRDefault="00334324" w:rsidP="00AA6D7E">
            <w:pPr>
              <w:pStyle w:val="Platzhalter"/>
              <w:rPr>
                <w:highlight w:val="green"/>
              </w:rPr>
            </w:pPr>
            <w:proofErr w:type="gramStart"/>
            <w:r w:rsidRPr="00D6166D">
              <w:t>{{ ADRESSE</w:t>
            </w:r>
            <w:proofErr w:type="gramEnd"/>
            <w:r w:rsidRPr="00D6166D">
              <w:t xml:space="preserve"> }}</w:t>
            </w:r>
          </w:p>
        </w:tc>
      </w:tr>
      <w:tr w:rsidR="00334324" w:rsidRPr="006A06FF" w14:paraId="43762E3C" w14:textId="77777777" w:rsidTr="0032559C">
        <w:tc>
          <w:tcPr>
            <w:tcW w:w="2834" w:type="dxa"/>
            <w:shd w:val="clear" w:color="auto" w:fill="auto"/>
          </w:tcPr>
          <w:p w14:paraId="1099DBF2" w14:textId="5CFB91E2" w:rsidR="00334324" w:rsidRPr="00175814" w:rsidRDefault="00334324" w:rsidP="00B56702">
            <w:pPr>
              <w:ind w:left="57"/>
              <w:rPr>
                <w:rFonts w:cs="Arial"/>
                <w:b/>
                <w:bCs/>
                <w:szCs w:val="22"/>
              </w:rPr>
            </w:pPr>
            <w:r w:rsidRPr="00175814">
              <w:rPr>
                <w:rFonts w:cs="Arial"/>
                <w:b/>
                <w:bCs/>
                <w:szCs w:val="22"/>
              </w:rPr>
              <w:t>Grund</w:t>
            </w:r>
            <w:r>
              <w:rPr>
                <w:rFonts w:cs="Arial"/>
                <w:b/>
                <w:bCs/>
                <w:szCs w:val="22"/>
              </w:rPr>
              <w:t>stücksnummer:</w:t>
            </w:r>
          </w:p>
        </w:tc>
        <w:tc>
          <w:tcPr>
            <w:tcW w:w="6511" w:type="dxa"/>
            <w:shd w:val="clear" w:color="auto" w:fill="auto"/>
          </w:tcPr>
          <w:p w14:paraId="79977BD2" w14:textId="1F5BC185" w:rsidR="00334324" w:rsidRPr="00D6166D" w:rsidRDefault="00334324" w:rsidP="00AA6D7E">
            <w:pPr>
              <w:pStyle w:val="Platzhalter"/>
            </w:pPr>
            <w:proofErr w:type="gramStart"/>
            <w:r w:rsidRPr="00D6166D">
              <w:t xml:space="preserve">{{ </w:t>
            </w:r>
            <w:r w:rsidR="003C04E9">
              <w:t>GRUNDSTUECK</w:t>
            </w:r>
            <w:proofErr w:type="gramEnd"/>
            <w:r w:rsidRPr="00D6166D">
              <w:t xml:space="preserve"> }}</w:t>
            </w:r>
          </w:p>
        </w:tc>
      </w:tr>
      <w:tr w:rsidR="00C50B3F" w:rsidRPr="006A06FF" w14:paraId="0387CE4A" w14:textId="77777777" w:rsidTr="0032559C">
        <w:tc>
          <w:tcPr>
            <w:tcW w:w="2834" w:type="dxa"/>
            <w:shd w:val="clear" w:color="auto" w:fill="auto"/>
          </w:tcPr>
          <w:p w14:paraId="442FFDDC" w14:textId="435E3DCA" w:rsidR="00C50B3F" w:rsidRPr="00175814" w:rsidRDefault="00334324" w:rsidP="00A262FF">
            <w:pPr>
              <w:ind w:left="57"/>
              <w:rPr>
                <w:rFonts w:cs="Arial"/>
                <w:b/>
                <w:bCs/>
                <w:szCs w:val="22"/>
              </w:rPr>
            </w:pPr>
            <w:r w:rsidRPr="00334324">
              <w:rPr>
                <w:rFonts w:cs="Arial"/>
                <w:b/>
                <w:bCs/>
                <w:szCs w:val="22"/>
              </w:rPr>
              <w:t>Eingereicht am</w:t>
            </w:r>
            <w:r>
              <w:rPr>
                <w:rFonts w:cs="Arial"/>
                <w:b/>
                <w:bCs/>
                <w:szCs w:val="22"/>
              </w:rPr>
              <w:t>:</w:t>
            </w:r>
          </w:p>
        </w:tc>
        <w:tc>
          <w:tcPr>
            <w:tcW w:w="6511" w:type="dxa"/>
            <w:shd w:val="clear" w:color="auto" w:fill="auto"/>
          </w:tcPr>
          <w:p w14:paraId="002AC302" w14:textId="72F24ADD" w:rsidR="00C50B3F" w:rsidRPr="00D6166D" w:rsidRDefault="007773C7" w:rsidP="00AA6D7E">
            <w:pPr>
              <w:pStyle w:val="Platzhalter"/>
            </w:pPr>
            <w:proofErr w:type="gramStart"/>
            <w:r w:rsidRPr="00D6166D">
              <w:t>{{ BAUEINGABE</w:t>
            </w:r>
            <w:proofErr w:type="gramEnd"/>
            <w:r w:rsidRPr="00D6166D">
              <w:t>_DATUM }}</w:t>
            </w:r>
          </w:p>
        </w:tc>
      </w:tr>
      <w:tr w:rsidR="00C50B3F" w:rsidRPr="006A06FF" w14:paraId="6FAF479E" w14:textId="77777777" w:rsidTr="0032559C">
        <w:tc>
          <w:tcPr>
            <w:tcW w:w="2834" w:type="dxa"/>
            <w:shd w:val="clear" w:color="auto" w:fill="auto"/>
          </w:tcPr>
          <w:p w14:paraId="517F24AD" w14:textId="7CD394E5" w:rsidR="00C50B3F" w:rsidRPr="00175814" w:rsidRDefault="00334324" w:rsidP="00A262FF">
            <w:pPr>
              <w:ind w:left="57"/>
              <w:rPr>
                <w:rFonts w:cs="Arial"/>
                <w:b/>
                <w:bCs/>
                <w:szCs w:val="22"/>
              </w:rPr>
            </w:pPr>
            <w:r w:rsidRPr="00334324">
              <w:rPr>
                <w:rFonts w:cs="Arial"/>
                <w:b/>
                <w:bCs/>
                <w:szCs w:val="22"/>
              </w:rPr>
              <w:t>Publiziert am:</w:t>
            </w:r>
          </w:p>
        </w:tc>
        <w:tc>
          <w:tcPr>
            <w:tcW w:w="6511" w:type="dxa"/>
            <w:shd w:val="clear" w:color="auto" w:fill="auto"/>
          </w:tcPr>
          <w:p w14:paraId="62BDDE30" w14:textId="31AA1CBD" w:rsidR="006A5F13" w:rsidRPr="006A5F13" w:rsidRDefault="006A5F13" w:rsidP="009005D0">
            <w:pPr>
              <w:rPr>
                <w:rStyle w:val="PlatzhalterZchn"/>
                <w:rFonts w:ascii="Consolas" w:hAnsi="Consolas"/>
                <w:sz w:val="18"/>
                <w:szCs w:val="18"/>
              </w:rPr>
            </w:pPr>
            <w:r w:rsidRPr="006A5F13">
              <w:rPr>
                <w:rStyle w:val="PlatzhalterZchn"/>
                <w:rFonts w:ascii="Consolas" w:hAnsi="Consolas"/>
                <w:sz w:val="18"/>
                <w:szCs w:val="18"/>
              </w:rPr>
              <w:t xml:space="preserve">{%p </w:t>
            </w:r>
            <w:proofErr w:type="spellStart"/>
            <w:r w:rsidRPr="006A5F13">
              <w:rPr>
                <w:rStyle w:val="PlatzhalterZchn"/>
                <w:rFonts w:ascii="Consolas" w:hAnsi="Consolas"/>
                <w:sz w:val="18"/>
                <w:szCs w:val="18"/>
              </w:rPr>
              <w:t>if</w:t>
            </w:r>
            <w:proofErr w:type="spellEnd"/>
            <w:r w:rsidRPr="006A5F13">
              <w:rPr>
                <w:rStyle w:val="PlatzhalterZchn"/>
                <w:rFonts w:ascii="Consolas" w:hAnsi="Consolas"/>
                <w:sz w:val="18"/>
                <w:szCs w:val="18"/>
              </w:rPr>
              <w:t xml:space="preserve"> PUBLIKATION_ORGAN %}</w:t>
            </w:r>
          </w:p>
          <w:p w14:paraId="1C1EADA2" w14:textId="77777777" w:rsidR="00C50B3F" w:rsidRDefault="007773C7" w:rsidP="009005D0">
            <w:pPr>
              <w:rPr>
                <w:rStyle w:val="PlatzhalterZchn"/>
              </w:rPr>
            </w:pPr>
            <w:proofErr w:type="gramStart"/>
            <w:r w:rsidRPr="00AA6D7E">
              <w:rPr>
                <w:rStyle w:val="PlatzhalterZchn"/>
              </w:rPr>
              <w:t>{{ PUBLIKATION</w:t>
            </w:r>
            <w:proofErr w:type="gramEnd"/>
            <w:r w:rsidRPr="00AA6D7E">
              <w:rPr>
                <w:rStyle w:val="PlatzhalterZchn"/>
              </w:rPr>
              <w:t>_START }}</w:t>
            </w:r>
            <w:r w:rsidRPr="00AA6D7E">
              <w:t xml:space="preserve"> </w:t>
            </w:r>
            <w:r w:rsidR="00AA6D7E">
              <w:t>-</w:t>
            </w:r>
            <w:r w:rsidRPr="00AA6D7E">
              <w:t xml:space="preserve"> </w:t>
            </w:r>
            <w:r w:rsidRPr="00AA6D7E">
              <w:rPr>
                <w:rStyle w:val="PlatzhalterZchn"/>
              </w:rPr>
              <w:t>{{ PUBLIKATION_ENDE }}</w:t>
            </w:r>
          </w:p>
          <w:p w14:paraId="0FDB50C5" w14:textId="77777777" w:rsidR="006A5F13" w:rsidRPr="006A5F13" w:rsidRDefault="006A5F13" w:rsidP="006A5F13">
            <w:pPr>
              <w:rPr>
                <w:rFonts w:ascii="Consolas" w:hAnsi="Consolas" w:cs="Arial"/>
                <w:color w:val="00B050"/>
                <w:sz w:val="18"/>
                <w:szCs w:val="18"/>
              </w:rPr>
            </w:pPr>
            <w:r w:rsidRPr="006A5F13">
              <w:rPr>
                <w:rFonts w:ascii="Consolas" w:hAnsi="Consolas" w:cs="Arial"/>
                <w:color w:val="00B050"/>
                <w:sz w:val="18"/>
                <w:szCs w:val="18"/>
              </w:rPr>
              <w:t xml:space="preserve">{%p </w:t>
            </w:r>
            <w:proofErr w:type="spellStart"/>
            <w:r w:rsidRPr="006A5F13">
              <w:rPr>
                <w:rFonts w:ascii="Consolas" w:hAnsi="Consolas" w:cs="Arial"/>
                <w:color w:val="00B050"/>
                <w:sz w:val="18"/>
                <w:szCs w:val="18"/>
              </w:rPr>
              <w:t>else</w:t>
            </w:r>
            <w:proofErr w:type="spellEnd"/>
            <w:r w:rsidRPr="006A5F13">
              <w:rPr>
                <w:rFonts w:ascii="Consolas" w:hAnsi="Consolas" w:cs="Arial"/>
                <w:color w:val="00B050"/>
                <w:sz w:val="18"/>
                <w:szCs w:val="18"/>
              </w:rPr>
              <w:t xml:space="preserve"> %}</w:t>
            </w:r>
          </w:p>
          <w:p w14:paraId="6BB6587A" w14:textId="597776E7" w:rsidR="006A5F13" w:rsidRPr="006A5F13" w:rsidRDefault="006A5F13" w:rsidP="006A5F13">
            <w:pPr>
              <w:rPr>
                <w:rFonts w:cs="Arial"/>
                <w:color w:val="FF0000"/>
                <w:szCs w:val="22"/>
              </w:rPr>
            </w:pPr>
            <w:r w:rsidRPr="006A5F13">
              <w:rPr>
                <w:rFonts w:cs="Arial"/>
                <w:color w:val="FF0000"/>
                <w:szCs w:val="22"/>
              </w:rPr>
              <w:t xml:space="preserve">Für dieses Dossier ist in </w:t>
            </w:r>
            <w:proofErr w:type="spellStart"/>
            <w:r w:rsidRPr="006A5F13">
              <w:rPr>
                <w:rFonts w:cs="Arial"/>
                <w:color w:val="FF0000"/>
                <w:szCs w:val="22"/>
              </w:rPr>
              <w:t>eBau</w:t>
            </w:r>
            <w:proofErr w:type="spellEnd"/>
            <w:r w:rsidRPr="006A5F13">
              <w:rPr>
                <w:rFonts w:cs="Arial"/>
                <w:color w:val="FF0000"/>
                <w:szCs w:val="22"/>
              </w:rPr>
              <w:t xml:space="preserve"> keine Publikation erfasst</w:t>
            </w:r>
            <w:r w:rsidR="00E71D8E">
              <w:rPr>
                <w:rFonts w:cs="Arial"/>
                <w:color w:val="FF0000"/>
                <w:szCs w:val="22"/>
              </w:rPr>
              <w:t>!</w:t>
            </w:r>
          </w:p>
          <w:p w14:paraId="15AED85E" w14:textId="4D6D2207" w:rsidR="006A5F13" w:rsidRPr="006A5F13" w:rsidRDefault="006A5F13" w:rsidP="006A5F13">
            <w:pPr>
              <w:rPr>
                <w:rFonts w:ascii="Consolas" w:hAnsi="Consolas" w:cs="Arial"/>
                <w:color w:val="00B050"/>
                <w:sz w:val="18"/>
                <w:szCs w:val="18"/>
              </w:rPr>
            </w:pPr>
            <w:r w:rsidRPr="006A5F13">
              <w:rPr>
                <w:rFonts w:ascii="Consolas" w:hAnsi="Consolas" w:cs="Arial"/>
                <w:color w:val="00B050"/>
                <w:sz w:val="18"/>
                <w:szCs w:val="18"/>
              </w:rPr>
              <w:t xml:space="preserve">{%p </w:t>
            </w:r>
            <w:proofErr w:type="spellStart"/>
            <w:r w:rsidRPr="006A5F13">
              <w:rPr>
                <w:rFonts w:ascii="Consolas" w:hAnsi="Consolas" w:cs="Arial"/>
                <w:color w:val="00B050"/>
                <w:sz w:val="18"/>
                <w:szCs w:val="18"/>
              </w:rPr>
              <w:t>endif</w:t>
            </w:r>
            <w:proofErr w:type="spellEnd"/>
            <w:r w:rsidRPr="006A5F13">
              <w:rPr>
                <w:rFonts w:ascii="Consolas" w:hAnsi="Consolas" w:cs="Arial"/>
                <w:color w:val="00B050"/>
                <w:sz w:val="18"/>
                <w:szCs w:val="18"/>
              </w:rPr>
              <w:t xml:space="preserve"> %}</w:t>
            </w:r>
          </w:p>
        </w:tc>
      </w:tr>
      <w:tr w:rsidR="00334324" w:rsidRPr="006A06FF" w14:paraId="66F7699A" w14:textId="77777777" w:rsidTr="0032559C">
        <w:tc>
          <w:tcPr>
            <w:tcW w:w="2834" w:type="dxa"/>
            <w:shd w:val="clear" w:color="auto" w:fill="auto"/>
          </w:tcPr>
          <w:p w14:paraId="024B0D34" w14:textId="07E24604" w:rsidR="00334324" w:rsidRDefault="00334324" w:rsidP="00A262FF">
            <w:pPr>
              <w:ind w:left="57"/>
              <w:rPr>
                <w:rFonts w:cs="Arial"/>
                <w:b/>
                <w:bCs/>
                <w:szCs w:val="22"/>
              </w:rPr>
            </w:pPr>
            <w:r>
              <w:rPr>
                <w:rFonts w:cs="Arial"/>
                <w:b/>
                <w:bCs/>
                <w:szCs w:val="22"/>
              </w:rPr>
              <w:t>Einsprachefrist bis</w:t>
            </w:r>
            <w:r w:rsidR="001801E9">
              <w:rPr>
                <w:rFonts w:cs="Arial"/>
                <w:b/>
                <w:bCs/>
                <w:szCs w:val="22"/>
              </w:rPr>
              <w:t>:</w:t>
            </w:r>
          </w:p>
        </w:tc>
        <w:tc>
          <w:tcPr>
            <w:tcW w:w="6511" w:type="dxa"/>
            <w:shd w:val="clear" w:color="auto" w:fill="auto"/>
          </w:tcPr>
          <w:p w14:paraId="40CC0530" w14:textId="77777777" w:rsidR="006A5F13" w:rsidRPr="006A5F13" w:rsidRDefault="006A5F13" w:rsidP="006A5F13">
            <w:pPr>
              <w:rPr>
                <w:rStyle w:val="PlatzhalterZchn"/>
                <w:rFonts w:ascii="Consolas" w:hAnsi="Consolas"/>
                <w:sz w:val="18"/>
                <w:szCs w:val="18"/>
              </w:rPr>
            </w:pPr>
            <w:r w:rsidRPr="006A5F13">
              <w:rPr>
                <w:rStyle w:val="PlatzhalterZchn"/>
                <w:rFonts w:ascii="Consolas" w:hAnsi="Consolas"/>
                <w:sz w:val="18"/>
                <w:szCs w:val="18"/>
              </w:rPr>
              <w:t xml:space="preserve">{%p </w:t>
            </w:r>
            <w:proofErr w:type="spellStart"/>
            <w:r w:rsidRPr="006A5F13">
              <w:rPr>
                <w:rStyle w:val="PlatzhalterZchn"/>
                <w:rFonts w:ascii="Consolas" w:hAnsi="Consolas"/>
                <w:sz w:val="18"/>
                <w:szCs w:val="18"/>
              </w:rPr>
              <w:t>if</w:t>
            </w:r>
            <w:proofErr w:type="spellEnd"/>
            <w:r w:rsidRPr="006A5F13">
              <w:rPr>
                <w:rStyle w:val="PlatzhalterZchn"/>
                <w:rFonts w:ascii="Consolas" w:hAnsi="Consolas"/>
                <w:sz w:val="18"/>
                <w:szCs w:val="18"/>
              </w:rPr>
              <w:t xml:space="preserve"> PUBLIKATION_ORGAN %}</w:t>
            </w:r>
          </w:p>
          <w:p w14:paraId="2649DCD0" w14:textId="77777777" w:rsidR="00334324" w:rsidRDefault="001801E9" w:rsidP="00AA6D7E">
            <w:pPr>
              <w:pStyle w:val="Platzhalter"/>
            </w:pPr>
            <w:proofErr w:type="gramStart"/>
            <w:r w:rsidRPr="00D6166D">
              <w:t>{{ PUBLIKATION</w:t>
            </w:r>
            <w:proofErr w:type="gramEnd"/>
            <w:r w:rsidRPr="00D6166D">
              <w:t>_ENDE }}</w:t>
            </w:r>
          </w:p>
          <w:p w14:paraId="3E70CF84" w14:textId="77777777" w:rsidR="006A5F13" w:rsidRPr="006A5F13" w:rsidRDefault="006A5F13" w:rsidP="006A5F13">
            <w:pPr>
              <w:rPr>
                <w:rFonts w:ascii="Consolas" w:hAnsi="Consolas" w:cs="Arial"/>
                <w:color w:val="00B050"/>
                <w:sz w:val="18"/>
                <w:szCs w:val="18"/>
              </w:rPr>
            </w:pPr>
            <w:r w:rsidRPr="006A5F13">
              <w:rPr>
                <w:rFonts w:ascii="Consolas" w:hAnsi="Consolas" w:cs="Arial"/>
                <w:color w:val="00B050"/>
                <w:sz w:val="18"/>
                <w:szCs w:val="18"/>
              </w:rPr>
              <w:t xml:space="preserve">{%p </w:t>
            </w:r>
            <w:proofErr w:type="spellStart"/>
            <w:r w:rsidRPr="006A5F13">
              <w:rPr>
                <w:rFonts w:ascii="Consolas" w:hAnsi="Consolas" w:cs="Arial"/>
                <w:color w:val="00B050"/>
                <w:sz w:val="18"/>
                <w:szCs w:val="18"/>
              </w:rPr>
              <w:t>else</w:t>
            </w:r>
            <w:proofErr w:type="spellEnd"/>
            <w:r w:rsidRPr="006A5F13">
              <w:rPr>
                <w:rFonts w:ascii="Consolas" w:hAnsi="Consolas" w:cs="Arial"/>
                <w:color w:val="00B050"/>
                <w:sz w:val="18"/>
                <w:szCs w:val="18"/>
              </w:rPr>
              <w:t xml:space="preserve"> %}</w:t>
            </w:r>
          </w:p>
          <w:p w14:paraId="08D5C344" w14:textId="29A6A670" w:rsidR="006A5F13" w:rsidRPr="006A5F13" w:rsidRDefault="006A5F13" w:rsidP="006A5F13">
            <w:pPr>
              <w:rPr>
                <w:rFonts w:cs="Arial"/>
                <w:color w:val="FF0000"/>
                <w:szCs w:val="22"/>
              </w:rPr>
            </w:pPr>
            <w:r w:rsidRPr="006A5F13">
              <w:rPr>
                <w:rFonts w:cs="Arial"/>
                <w:color w:val="FF0000"/>
                <w:szCs w:val="22"/>
              </w:rPr>
              <w:t xml:space="preserve">Für dieses Dossier ist in </w:t>
            </w:r>
            <w:proofErr w:type="spellStart"/>
            <w:r w:rsidRPr="006A5F13">
              <w:rPr>
                <w:rFonts w:cs="Arial"/>
                <w:color w:val="FF0000"/>
                <w:szCs w:val="22"/>
              </w:rPr>
              <w:t>eBau</w:t>
            </w:r>
            <w:proofErr w:type="spellEnd"/>
            <w:r w:rsidRPr="006A5F13">
              <w:rPr>
                <w:rFonts w:cs="Arial"/>
                <w:color w:val="FF0000"/>
                <w:szCs w:val="22"/>
              </w:rPr>
              <w:t xml:space="preserve"> keine Publikation erfasst</w:t>
            </w:r>
            <w:r w:rsidR="00E71D8E">
              <w:rPr>
                <w:rFonts w:cs="Arial"/>
                <w:color w:val="FF0000"/>
                <w:szCs w:val="22"/>
              </w:rPr>
              <w:t>!</w:t>
            </w:r>
          </w:p>
          <w:p w14:paraId="144645FB" w14:textId="0BB0B6B0" w:rsidR="006A5F13" w:rsidRPr="00D6166D" w:rsidRDefault="006A5F13" w:rsidP="006A5F13">
            <w:pPr>
              <w:pStyle w:val="Platzhalter"/>
            </w:pPr>
            <w:r w:rsidRPr="006A5F13">
              <w:rPr>
                <w:rFonts w:ascii="Consolas" w:hAnsi="Consolas" w:cs="Arial"/>
                <w:sz w:val="18"/>
                <w:szCs w:val="18"/>
              </w:rPr>
              <w:t xml:space="preserve">{%p </w:t>
            </w:r>
            <w:proofErr w:type="spellStart"/>
            <w:r w:rsidRPr="006A5F13">
              <w:rPr>
                <w:rFonts w:ascii="Consolas" w:hAnsi="Consolas" w:cs="Arial"/>
                <w:sz w:val="18"/>
                <w:szCs w:val="18"/>
              </w:rPr>
              <w:t>endif</w:t>
            </w:r>
            <w:proofErr w:type="spellEnd"/>
            <w:r w:rsidRPr="006A5F13">
              <w:rPr>
                <w:rFonts w:ascii="Consolas" w:hAnsi="Consolas" w:cs="Arial"/>
                <w:sz w:val="18"/>
                <w:szCs w:val="18"/>
              </w:rPr>
              <w:t xml:space="preserve"> %}</w:t>
            </w:r>
          </w:p>
        </w:tc>
      </w:tr>
      <w:tr w:rsidR="00C50B3F" w:rsidRPr="006A06FF" w14:paraId="58207ECA" w14:textId="77777777" w:rsidTr="0032559C">
        <w:tc>
          <w:tcPr>
            <w:tcW w:w="2834" w:type="dxa"/>
            <w:shd w:val="clear" w:color="auto" w:fill="auto"/>
          </w:tcPr>
          <w:p w14:paraId="0E9D53B1" w14:textId="5C040F8C" w:rsidR="00C50B3F" w:rsidRPr="00175814" w:rsidRDefault="00C50B3F" w:rsidP="00A262FF">
            <w:pPr>
              <w:ind w:left="57"/>
              <w:rPr>
                <w:rFonts w:cs="Arial"/>
                <w:b/>
                <w:bCs/>
                <w:szCs w:val="22"/>
              </w:rPr>
            </w:pPr>
            <w:r>
              <w:rPr>
                <w:rFonts w:cs="Arial"/>
                <w:b/>
                <w:bCs/>
                <w:szCs w:val="22"/>
              </w:rPr>
              <w:t>Einsprachen</w:t>
            </w:r>
            <w:r w:rsidR="00334324">
              <w:rPr>
                <w:rFonts w:cs="Arial"/>
                <w:b/>
                <w:bCs/>
                <w:szCs w:val="22"/>
              </w:rPr>
              <w:t>:</w:t>
            </w:r>
          </w:p>
        </w:tc>
        <w:tc>
          <w:tcPr>
            <w:tcW w:w="6511" w:type="dxa"/>
            <w:shd w:val="clear" w:color="auto" w:fill="auto"/>
          </w:tcPr>
          <w:p w14:paraId="0A9F294E" w14:textId="6664B017" w:rsidR="006A7DD0" w:rsidRPr="00D6166D" w:rsidRDefault="006A7DD0" w:rsidP="008B382D">
            <w:pPr>
              <w:rPr>
                <w:rFonts w:ascii="Consolas" w:hAnsi="Consolas" w:cs="Arial"/>
                <w:color w:val="00B050"/>
                <w:sz w:val="18"/>
                <w:szCs w:val="18"/>
              </w:rPr>
            </w:pPr>
            <w:r w:rsidRPr="00D6166D">
              <w:rPr>
                <w:rFonts w:ascii="Consolas" w:hAnsi="Consolas" w:cs="Arial"/>
                <w:color w:val="00B050"/>
                <w:sz w:val="18"/>
                <w:szCs w:val="18"/>
              </w:rPr>
              <w:t xml:space="preserve">{%p </w:t>
            </w:r>
            <w:proofErr w:type="spellStart"/>
            <w:r w:rsidRPr="00D6166D">
              <w:rPr>
                <w:rFonts w:ascii="Consolas" w:hAnsi="Consolas" w:cs="Arial"/>
                <w:color w:val="00B050"/>
                <w:sz w:val="18"/>
                <w:szCs w:val="18"/>
              </w:rPr>
              <w:t>if</w:t>
            </w:r>
            <w:proofErr w:type="spellEnd"/>
            <w:r w:rsidRPr="00D6166D">
              <w:rPr>
                <w:rFonts w:ascii="Consolas" w:hAnsi="Consolas" w:cs="Arial"/>
                <w:color w:val="00B050"/>
                <w:sz w:val="18"/>
                <w:szCs w:val="18"/>
              </w:rPr>
              <w:t xml:space="preserve"> EINSPR</w:t>
            </w:r>
            <w:r w:rsidR="00B925C1">
              <w:rPr>
                <w:rFonts w:ascii="Consolas" w:hAnsi="Consolas" w:cs="Arial"/>
                <w:color w:val="00B050"/>
                <w:sz w:val="18"/>
                <w:szCs w:val="18"/>
              </w:rPr>
              <w:t>A</w:t>
            </w:r>
            <w:r w:rsidRPr="00D6166D">
              <w:rPr>
                <w:rFonts w:ascii="Consolas" w:hAnsi="Consolas" w:cs="Arial"/>
                <w:color w:val="00B050"/>
                <w:sz w:val="18"/>
                <w:szCs w:val="18"/>
              </w:rPr>
              <w:t>CHEN %}</w:t>
            </w:r>
          </w:p>
          <w:p w14:paraId="663DB3E6" w14:textId="524232DA" w:rsidR="00F601D2" w:rsidRDefault="00F601D2" w:rsidP="008B382D">
            <w:pPr>
              <w:rPr>
                <w:rFonts w:ascii="Consolas" w:hAnsi="Consolas" w:cs="Arial"/>
                <w:color w:val="00B050"/>
                <w:sz w:val="18"/>
                <w:szCs w:val="18"/>
              </w:rPr>
            </w:pPr>
            <w:r w:rsidRPr="00D6166D">
              <w:rPr>
                <w:rFonts w:ascii="Consolas" w:hAnsi="Consolas" w:cs="Arial"/>
                <w:color w:val="00B050"/>
                <w:sz w:val="18"/>
                <w:szCs w:val="18"/>
              </w:rPr>
              <w:t xml:space="preserve">{%p </w:t>
            </w:r>
            <w:proofErr w:type="spellStart"/>
            <w:r w:rsidRPr="00D6166D">
              <w:rPr>
                <w:rFonts w:ascii="Consolas" w:hAnsi="Consolas" w:cs="Arial"/>
                <w:color w:val="00B050"/>
                <w:sz w:val="18"/>
                <w:szCs w:val="18"/>
              </w:rPr>
              <w:t>for</w:t>
            </w:r>
            <w:proofErr w:type="spellEnd"/>
            <w:r w:rsidRPr="00D6166D">
              <w:rPr>
                <w:rFonts w:ascii="Consolas" w:hAnsi="Consolas" w:cs="Arial"/>
                <w:color w:val="00B050"/>
                <w:sz w:val="18"/>
                <w:szCs w:val="18"/>
              </w:rPr>
              <w:t xml:space="preserve"> E in </w:t>
            </w:r>
            <w:r w:rsidR="00B925C1" w:rsidRPr="00D6166D">
              <w:rPr>
                <w:rFonts w:ascii="Consolas" w:hAnsi="Consolas" w:cs="Arial"/>
                <w:color w:val="00B050"/>
                <w:sz w:val="18"/>
                <w:szCs w:val="18"/>
              </w:rPr>
              <w:t>EINSPR</w:t>
            </w:r>
            <w:r w:rsidR="00B925C1">
              <w:rPr>
                <w:rFonts w:ascii="Consolas" w:hAnsi="Consolas" w:cs="Arial"/>
                <w:color w:val="00B050"/>
                <w:sz w:val="18"/>
                <w:szCs w:val="18"/>
              </w:rPr>
              <w:t>A</w:t>
            </w:r>
            <w:r w:rsidR="00B925C1" w:rsidRPr="00D6166D">
              <w:rPr>
                <w:rFonts w:ascii="Consolas" w:hAnsi="Consolas" w:cs="Arial"/>
                <w:color w:val="00B050"/>
                <w:sz w:val="18"/>
                <w:szCs w:val="18"/>
              </w:rPr>
              <w:t xml:space="preserve">CHEN </w:t>
            </w:r>
            <w:r w:rsidRPr="00D6166D">
              <w:rPr>
                <w:rFonts w:ascii="Consolas" w:hAnsi="Consolas" w:cs="Arial"/>
                <w:color w:val="00B050"/>
                <w:sz w:val="18"/>
                <w:szCs w:val="18"/>
              </w:rPr>
              <w:t>%}</w:t>
            </w:r>
          </w:p>
          <w:p w14:paraId="1DA5011C" w14:textId="77777777" w:rsidR="007C67E4" w:rsidRPr="007C67E4" w:rsidRDefault="007C67E4" w:rsidP="007C67E4">
            <w:pPr>
              <w:rPr>
                <w:rFonts w:ascii="Consolas" w:hAnsi="Consolas"/>
                <w:color w:val="00B050"/>
                <w:sz w:val="18"/>
                <w:szCs w:val="18"/>
              </w:rPr>
            </w:pPr>
            <w:r w:rsidRPr="007C67E4">
              <w:rPr>
                <w:rFonts w:ascii="Consolas" w:hAnsi="Consolas"/>
                <w:color w:val="00B050"/>
                <w:sz w:val="18"/>
                <w:szCs w:val="18"/>
              </w:rPr>
              <w:t xml:space="preserve">{%p </w:t>
            </w:r>
            <w:proofErr w:type="spellStart"/>
            <w:r w:rsidRPr="007C67E4">
              <w:rPr>
                <w:rFonts w:ascii="Consolas" w:hAnsi="Consolas"/>
                <w:color w:val="00B050"/>
                <w:sz w:val="18"/>
                <w:szCs w:val="18"/>
              </w:rPr>
              <w:t>for</w:t>
            </w:r>
            <w:proofErr w:type="spellEnd"/>
            <w:r w:rsidRPr="007C67E4">
              <w:rPr>
                <w:rFonts w:ascii="Consolas" w:hAnsi="Consolas"/>
                <w:color w:val="00B050"/>
                <w:sz w:val="18"/>
                <w:szCs w:val="18"/>
              </w:rPr>
              <w:t xml:space="preserve"> P in E.ALLE_EINSPRECHENDEN %}</w:t>
            </w:r>
          </w:p>
          <w:p w14:paraId="5E2847BE" w14:textId="77777777" w:rsidR="007C67E4" w:rsidRPr="007C67E4" w:rsidRDefault="007C67E4" w:rsidP="007C67E4">
            <w:pPr>
              <w:rPr>
                <w:rFonts w:ascii="Consolas" w:hAnsi="Consolas"/>
                <w:color w:val="00B050"/>
                <w:sz w:val="18"/>
                <w:szCs w:val="18"/>
              </w:rPr>
            </w:pPr>
            <w:r w:rsidRPr="007C67E4">
              <w:rPr>
                <w:rFonts w:ascii="Consolas" w:hAnsi="Consolas"/>
                <w:color w:val="00B050"/>
                <w:sz w:val="18"/>
                <w:szCs w:val="18"/>
              </w:rPr>
              <w:t xml:space="preserve">{%p </w:t>
            </w:r>
            <w:proofErr w:type="spellStart"/>
            <w:r w:rsidRPr="007C67E4">
              <w:rPr>
                <w:rFonts w:ascii="Consolas" w:hAnsi="Consolas"/>
                <w:color w:val="00B050"/>
                <w:sz w:val="18"/>
                <w:szCs w:val="18"/>
              </w:rPr>
              <w:t>if</w:t>
            </w:r>
            <w:proofErr w:type="spellEnd"/>
            <w:r w:rsidRPr="007C67E4">
              <w:rPr>
                <w:rFonts w:ascii="Consolas" w:hAnsi="Consolas"/>
                <w:color w:val="00B050"/>
                <w:sz w:val="18"/>
                <w:szCs w:val="18"/>
              </w:rPr>
              <w:t xml:space="preserve"> E.ALLE_EINSPRECHENDEN | </w:t>
            </w:r>
            <w:proofErr w:type="spellStart"/>
            <w:r w:rsidRPr="007C67E4">
              <w:rPr>
                <w:rFonts w:ascii="Consolas" w:hAnsi="Consolas"/>
                <w:color w:val="00B050"/>
                <w:sz w:val="18"/>
                <w:szCs w:val="18"/>
              </w:rPr>
              <w:t>length</w:t>
            </w:r>
            <w:proofErr w:type="spellEnd"/>
            <w:r w:rsidRPr="007C67E4">
              <w:rPr>
                <w:rFonts w:ascii="Consolas" w:hAnsi="Consolas"/>
                <w:color w:val="00B050"/>
                <w:sz w:val="18"/>
                <w:szCs w:val="18"/>
              </w:rPr>
              <w:t xml:space="preserve"> &gt; 1 %}</w:t>
            </w:r>
          </w:p>
          <w:p w14:paraId="76E9C659" w14:textId="0E116EE8" w:rsidR="007C67E4" w:rsidRPr="00D6166D" w:rsidRDefault="007C67E4" w:rsidP="008B382D">
            <w:pPr>
              <w:rPr>
                <w:rFonts w:ascii="Consolas" w:hAnsi="Consolas" w:cs="Arial"/>
                <w:color w:val="00B050"/>
                <w:sz w:val="18"/>
                <w:szCs w:val="18"/>
              </w:rPr>
            </w:pPr>
            <w:r w:rsidRPr="007C67E4">
              <w:rPr>
                <w:rFonts w:ascii="Consolas" w:hAnsi="Consolas"/>
                <w:color w:val="00B050"/>
                <w:sz w:val="18"/>
                <w:szCs w:val="18"/>
              </w:rPr>
              <w:t xml:space="preserve">{%p </w:t>
            </w:r>
            <w:proofErr w:type="spellStart"/>
            <w:r w:rsidRPr="007C67E4">
              <w:rPr>
                <w:rFonts w:ascii="Consolas" w:hAnsi="Consolas"/>
                <w:color w:val="00B050"/>
                <w:sz w:val="18"/>
                <w:szCs w:val="18"/>
              </w:rPr>
              <w:t>if</w:t>
            </w:r>
            <w:proofErr w:type="spellEnd"/>
            <w:r w:rsidRPr="007C67E4">
              <w:rPr>
                <w:rFonts w:ascii="Consolas" w:hAnsi="Consolas"/>
                <w:color w:val="00B050"/>
                <w:sz w:val="18"/>
                <w:szCs w:val="18"/>
              </w:rPr>
              <w:t xml:space="preserve"> </w:t>
            </w:r>
            <w:proofErr w:type="spellStart"/>
            <w:proofErr w:type="gramStart"/>
            <w:r w:rsidRPr="007C67E4">
              <w:rPr>
                <w:rFonts w:ascii="Consolas" w:hAnsi="Consolas"/>
                <w:color w:val="00B050"/>
                <w:sz w:val="18"/>
                <w:szCs w:val="18"/>
              </w:rPr>
              <w:t>loop.first</w:t>
            </w:r>
            <w:proofErr w:type="spellEnd"/>
            <w:proofErr w:type="gramEnd"/>
            <w:r w:rsidRPr="007C67E4">
              <w:rPr>
                <w:rFonts w:ascii="Consolas" w:hAnsi="Consolas"/>
                <w:color w:val="00B050"/>
                <w:sz w:val="18"/>
                <w:szCs w:val="18"/>
              </w:rPr>
              <w:t xml:space="preserve"> %}</w:t>
            </w:r>
          </w:p>
          <w:p w14:paraId="71F5CBC2" w14:textId="394D610A" w:rsidR="004A462D" w:rsidRPr="00004CDE" w:rsidRDefault="007C67E4" w:rsidP="00004CDE">
            <w:proofErr w:type="spellStart"/>
            <w:r>
              <w:t>Sammele</w:t>
            </w:r>
            <w:r w:rsidR="00022A08" w:rsidRPr="00004CDE">
              <w:t>insprache</w:t>
            </w:r>
            <w:proofErr w:type="spellEnd"/>
            <w:r w:rsidR="00022A08" w:rsidRPr="00004CDE">
              <w:t xml:space="preserve"> </w:t>
            </w:r>
            <w:r w:rsidR="00BD0992" w:rsidRPr="00BD0992">
              <w:t xml:space="preserve">mit </w:t>
            </w:r>
            <w:proofErr w:type="gramStart"/>
            <w:r w:rsidR="00BD0992" w:rsidRPr="00BD0992">
              <w:rPr>
                <w:rStyle w:val="PlatzhalterZchn"/>
              </w:rPr>
              <w:t>{{ E.ALLE</w:t>
            </w:r>
            <w:proofErr w:type="gramEnd"/>
            <w:r w:rsidR="00BD0992" w:rsidRPr="00BD0992">
              <w:rPr>
                <w:rStyle w:val="PlatzhalterZchn"/>
              </w:rPr>
              <w:t xml:space="preserve">_EINSPRECHENDEN | </w:t>
            </w:r>
            <w:proofErr w:type="spellStart"/>
            <w:r w:rsidR="00BD0992" w:rsidRPr="00BD0992">
              <w:rPr>
                <w:rStyle w:val="PlatzhalterZchn"/>
              </w:rPr>
              <w:t>length</w:t>
            </w:r>
            <w:proofErr w:type="spellEnd"/>
            <w:r w:rsidR="00BD0992" w:rsidRPr="00BD0992">
              <w:rPr>
                <w:rStyle w:val="PlatzhalterZchn"/>
              </w:rPr>
              <w:t xml:space="preserve"> }}</w:t>
            </w:r>
            <w:r w:rsidR="00BD0992" w:rsidRPr="00BD0992">
              <w:t xml:space="preserve"> Einsprechenden. </w:t>
            </w:r>
            <w:r w:rsidR="00022A08" w:rsidRPr="00004CDE">
              <w:t xml:space="preserve">vom </w:t>
            </w:r>
            <w:proofErr w:type="gramStart"/>
            <w:r w:rsidR="00022A08" w:rsidRPr="00004CDE">
              <w:rPr>
                <w:rStyle w:val="PlatzhalterZchn"/>
              </w:rPr>
              <w:t>{{ E.DATUM</w:t>
            </w:r>
            <w:proofErr w:type="gramEnd"/>
            <w:r w:rsidR="00022A08" w:rsidRPr="00004CDE">
              <w:rPr>
                <w:rStyle w:val="PlatzhalterZchn"/>
              </w:rPr>
              <w:t>_POSTSTEMPEL }}</w:t>
            </w:r>
          </w:p>
          <w:p w14:paraId="1B90846D" w14:textId="7D5E83D2" w:rsidR="004A462D" w:rsidRPr="004A462D" w:rsidRDefault="00BD0992" w:rsidP="000C5C94">
            <w:pPr>
              <w:pStyle w:val="Auflistung"/>
              <w:spacing w:after="120"/>
            </w:pPr>
            <w:r w:rsidRPr="00BD0992">
              <w:t xml:space="preserve">Ansprechperson: </w:t>
            </w:r>
            <w:proofErr w:type="gramStart"/>
            <w:r w:rsidR="00F601D2" w:rsidRPr="00AA6D7E">
              <w:rPr>
                <w:rStyle w:val="PlatzhalterZchn"/>
              </w:rPr>
              <w:t xml:space="preserve">{{ </w:t>
            </w:r>
            <w:r w:rsidR="00022A08" w:rsidRPr="00AA6D7E">
              <w:rPr>
                <w:rStyle w:val="PlatzhalterZchn"/>
              </w:rPr>
              <w:t>P</w:t>
            </w:r>
            <w:r w:rsidR="00F601D2" w:rsidRPr="00AA6D7E">
              <w:rPr>
                <w:rStyle w:val="PlatzhalterZchn"/>
              </w:rPr>
              <w:t>.</w:t>
            </w:r>
            <w:r w:rsidR="00022A08" w:rsidRPr="00AA6D7E">
              <w:rPr>
                <w:rStyle w:val="PlatzhalterZchn"/>
              </w:rPr>
              <w:t>NAME</w:t>
            </w:r>
            <w:proofErr w:type="gramEnd"/>
            <w:r w:rsidR="00F601D2" w:rsidRPr="00AA6D7E">
              <w:rPr>
                <w:rStyle w:val="PlatzhalterZchn"/>
              </w:rPr>
              <w:t xml:space="preserve"> }}</w:t>
            </w:r>
            <w:r w:rsidR="00022A08" w:rsidRPr="00022A08">
              <w:t xml:space="preserve">, </w:t>
            </w:r>
            <w:r w:rsidR="00022A08" w:rsidRPr="00AA6D7E">
              <w:rPr>
                <w:rStyle w:val="PlatzhalterZchn"/>
              </w:rPr>
              <w:t>{{ P.ADRESSE }}</w:t>
            </w:r>
          </w:p>
          <w:p w14:paraId="6D177C14" w14:textId="77777777" w:rsidR="007C67E4" w:rsidRPr="007C67E4" w:rsidRDefault="007C67E4" w:rsidP="007C67E4">
            <w:pPr>
              <w:rPr>
                <w:rFonts w:ascii="Consolas" w:hAnsi="Consolas"/>
                <w:color w:val="00B050"/>
                <w:sz w:val="18"/>
                <w:szCs w:val="18"/>
              </w:rPr>
            </w:pPr>
            <w:r w:rsidRPr="007C67E4">
              <w:rPr>
                <w:rFonts w:ascii="Consolas" w:hAnsi="Consolas"/>
                <w:color w:val="00B050"/>
                <w:sz w:val="18"/>
                <w:szCs w:val="18"/>
              </w:rPr>
              <w:t xml:space="preserve">{%p </w:t>
            </w:r>
            <w:proofErr w:type="spellStart"/>
            <w:r w:rsidRPr="007C67E4">
              <w:rPr>
                <w:rFonts w:ascii="Consolas" w:hAnsi="Consolas"/>
                <w:color w:val="00B050"/>
                <w:sz w:val="18"/>
                <w:szCs w:val="18"/>
              </w:rPr>
              <w:t>endif</w:t>
            </w:r>
            <w:proofErr w:type="spellEnd"/>
            <w:r w:rsidRPr="007C67E4">
              <w:rPr>
                <w:rFonts w:ascii="Consolas" w:hAnsi="Consolas"/>
                <w:color w:val="00B050"/>
                <w:sz w:val="18"/>
                <w:szCs w:val="18"/>
              </w:rPr>
              <w:t xml:space="preserve"> %}</w:t>
            </w:r>
          </w:p>
          <w:p w14:paraId="38FFEF85" w14:textId="77777777" w:rsidR="007C67E4" w:rsidRDefault="007C67E4" w:rsidP="007C67E4">
            <w:pPr>
              <w:rPr>
                <w:rFonts w:ascii="Consolas" w:hAnsi="Consolas"/>
                <w:color w:val="00B050"/>
                <w:sz w:val="18"/>
                <w:szCs w:val="18"/>
              </w:rPr>
            </w:pPr>
            <w:r w:rsidRPr="007C67E4">
              <w:rPr>
                <w:rFonts w:ascii="Consolas" w:hAnsi="Consolas"/>
                <w:color w:val="00B050"/>
                <w:sz w:val="18"/>
                <w:szCs w:val="18"/>
              </w:rPr>
              <w:t xml:space="preserve">{%p </w:t>
            </w:r>
            <w:proofErr w:type="spellStart"/>
            <w:r w:rsidRPr="007C67E4">
              <w:rPr>
                <w:rFonts w:ascii="Consolas" w:hAnsi="Consolas"/>
                <w:color w:val="00B050"/>
                <w:sz w:val="18"/>
                <w:szCs w:val="18"/>
              </w:rPr>
              <w:t>else</w:t>
            </w:r>
            <w:proofErr w:type="spellEnd"/>
            <w:r w:rsidRPr="007C67E4">
              <w:rPr>
                <w:rFonts w:ascii="Consolas" w:hAnsi="Consolas"/>
                <w:color w:val="00B050"/>
                <w:sz w:val="18"/>
                <w:szCs w:val="18"/>
              </w:rPr>
              <w:t xml:space="preserve"> %}</w:t>
            </w:r>
          </w:p>
          <w:p w14:paraId="6F7FD0DC" w14:textId="494FD200" w:rsidR="007C67E4" w:rsidRPr="00004CDE" w:rsidRDefault="007C67E4" w:rsidP="007C67E4">
            <w:r>
              <w:t>E</w:t>
            </w:r>
            <w:r w:rsidRPr="00004CDE">
              <w:t xml:space="preserve">insprache vom </w:t>
            </w:r>
            <w:proofErr w:type="gramStart"/>
            <w:r w:rsidRPr="00004CDE">
              <w:rPr>
                <w:rStyle w:val="PlatzhalterZchn"/>
              </w:rPr>
              <w:t>{{ E.DATUM</w:t>
            </w:r>
            <w:proofErr w:type="gramEnd"/>
            <w:r w:rsidRPr="00004CDE">
              <w:rPr>
                <w:rStyle w:val="PlatzhalterZchn"/>
              </w:rPr>
              <w:t>_POSTSTEMPEL }}</w:t>
            </w:r>
            <w:r w:rsidR="00326A98" w:rsidRPr="00326A98">
              <w:t xml:space="preserve"> von</w:t>
            </w:r>
          </w:p>
          <w:p w14:paraId="157C86EE" w14:textId="77777777" w:rsidR="007C67E4" w:rsidRPr="004A462D" w:rsidRDefault="007C67E4" w:rsidP="000C5C94">
            <w:pPr>
              <w:pStyle w:val="Auflistung"/>
              <w:spacing w:after="120"/>
            </w:pPr>
            <w:proofErr w:type="gramStart"/>
            <w:r w:rsidRPr="00AA6D7E">
              <w:rPr>
                <w:rStyle w:val="PlatzhalterZchn"/>
              </w:rPr>
              <w:t>{{ P.NAME</w:t>
            </w:r>
            <w:proofErr w:type="gramEnd"/>
            <w:r w:rsidRPr="00AA6D7E">
              <w:rPr>
                <w:rStyle w:val="PlatzhalterZchn"/>
              </w:rPr>
              <w:t xml:space="preserve"> }}</w:t>
            </w:r>
            <w:r w:rsidRPr="00022A08">
              <w:t xml:space="preserve">, </w:t>
            </w:r>
            <w:r w:rsidRPr="00AA6D7E">
              <w:rPr>
                <w:rStyle w:val="PlatzhalterZchn"/>
              </w:rPr>
              <w:t>{{ P.ADRESSE }}</w:t>
            </w:r>
          </w:p>
          <w:p w14:paraId="76D8C360" w14:textId="77777777" w:rsidR="007C67E4" w:rsidRPr="00BB4AA3" w:rsidRDefault="007C67E4" w:rsidP="007C67E4">
            <w:pPr>
              <w:rPr>
                <w:rFonts w:ascii="Consolas" w:hAnsi="Consolas"/>
                <w:color w:val="00B050"/>
                <w:sz w:val="18"/>
                <w:szCs w:val="18"/>
              </w:rPr>
            </w:pPr>
            <w:r w:rsidRPr="00BB4AA3">
              <w:rPr>
                <w:rFonts w:ascii="Consolas" w:hAnsi="Consolas"/>
                <w:color w:val="00B050"/>
                <w:sz w:val="18"/>
                <w:szCs w:val="18"/>
              </w:rPr>
              <w:t xml:space="preserve">{%p </w:t>
            </w:r>
            <w:proofErr w:type="spellStart"/>
            <w:r w:rsidRPr="00BB4AA3">
              <w:rPr>
                <w:rFonts w:ascii="Consolas" w:hAnsi="Consolas"/>
                <w:color w:val="00B050"/>
                <w:sz w:val="18"/>
                <w:szCs w:val="18"/>
              </w:rPr>
              <w:t>endif</w:t>
            </w:r>
            <w:proofErr w:type="spellEnd"/>
            <w:r w:rsidRPr="00BB4AA3">
              <w:rPr>
                <w:rFonts w:ascii="Consolas" w:hAnsi="Consolas"/>
                <w:color w:val="00B050"/>
                <w:sz w:val="18"/>
                <w:szCs w:val="18"/>
              </w:rPr>
              <w:t xml:space="preserve"> %}</w:t>
            </w:r>
          </w:p>
          <w:p w14:paraId="74CC422B" w14:textId="77777777" w:rsidR="007C67E4" w:rsidRPr="00B77D64" w:rsidRDefault="007C67E4" w:rsidP="007C67E4">
            <w:pPr>
              <w:rPr>
                <w:rFonts w:ascii="Consolas" w:hAnsi="Consolas"/>
                <w:color w:val="00B050"/>
                <w:sz w:val="18"/>
                <w:szCs w:val="18"/>
              </w:rPr>
            </w:pPr>
            <w:r w:rsidRPr="00BB4AA3">
              <w:rPr>
                <w:rFonts w:ascii="Consolas" w:hAnsi="Consolas"/>
                <w:color w:val="00B050"/>
                <w:sz w:val="18"/>
                <w:szCs w:val="18"/>
              </w:rPr>
              <w:t xml:space="preserve">{%p </w:t>
            </w:r>
            <w:proofErr w:type="spellStart"/>
            <w:r w:rsidRPr="00BB4AA3">
              <w:rPr>
                <w:rFonts w:ascii="Consolas" w:hAnsi="Consolas"/>
                <w:color w:val="00B050"/>
                <w:sz w:val="18"/>
                <w:szCs w:val="18"/>
              </w:rPr>
              <w:t>endfor</w:t>
            </w:r>
            <w:proofErr w:type="spellEnd"/>
            <w:r w:rsidRPr="00BB4AA3">
              <w:rPr>
                <w:rFonts w:ascii="Consolas" w:hAnsi="Consolas"/>
                <w:color w:val="00B050"/>
                <w:sz w:val="18"/>
                <w:szCs w:val="18"/>
              </w:rPr>
              <w:t xml:space="preserve"> %}</w:t>
            </w:r>
          </w:p>
          <w:p w14:paraId="0F7BB4AE" w14:textId="5B9D0371" w:rsidR="00C50B3F" w:rsidRPr="00D6166D" w:rsidRDefault="00F601D2" w:rsidP="008B382D">
            <w:pPr>
              <w:rPr>
                <w:rFonts w:ascii="Consolas" w:hAnsi="Consolas" w:cs="Arial"/>
                <w:color w:val="00B050"/>
                <w:sz w:val="18"/>
                <w:szCs w:val="18"/>
              </w:rPr>
            </w:pPr>
            <w:r w:rsidRPr="00D6166D">
              <w:rPr>
                <w:rFonts w:ascii="Consolas" w:hAnsi="Consolas" w:cs="Arial"/>
                <w:color w:val="00B050"/>
                <w:sz w:val="18"/>
                <w:szCs w:val="18"/>
              </w:rPr>
              <w:t xml:space="preserve">{%p </w:t>
            </w:r>
            <w:proofErr w:type="spellStart"/>
            <w:r w:rsidRPr="00D6166D">
              <w:rPr>
                <w:rFonts w:ascii="Consolas" w:hAnsi="Consolas" w:cs="Arial"/>
                <w:color w:val="00B050"/>
                <w:sz w:val="18"/>
                <w:szCs w:val="18"/>
              </w:rPr>
              <w:t>endfor</w:t>
            </w:r>
            <w:proofErr w:type="spellEnd"/>
            <w:r w:rsidRPr="00D6166D">
              <w:rPr>
                <w:rFonts w:ascii="Consolas" w:hAnsi="Consolas" w:cs="Arial"/>
                <w:color w:val="00B050"/>
                <w:sz w:val="18"/>
                <w:szCs w:val="18"/>
              </w:rPr>
              <w:t xml:space="preserve"> %}</w:t>
            </w:r>
          </w:p>
          <w:p w14:paraId="51AB0407" w14:textId="77777777" w:rsidR="006A7DD0" w:rsidRPr="00D6166D" w:rsidRDefault="006A7DD0" w:rsidP="008B382D">
            <w:pPr>
              <w:rPr>
                <w:rFonts w:ascii="Consolas" w:hAnsi="Consolas" w:cs="Arial"/>
                <w:color w:val="00B050"/>
                <w:sz w:val="18"/>
                <w:szCs w:val="18"/>
              </w:rPr>
            </w:pPr>
            <w:r w:rsidRPr="00D6166D">
              <w:rPr>
                <w:rFonts w:ascii="Consolas" w:hAnsi="Consolas" w:cs="Arial"/>
                <w:color w:val="00B050"/>
                <w:sz w:val="18"/>
                <w:szCs w:val="18"/>
              </w:rPr>
              <w:lastRenderedPageBreak/>
              <w:t xml:space="preserve">{%p </w:t>
            </w:r>
            <w:proofErr w:type="spellStart"/>
            <w:r w:rsidRPr="00D6166D">
              <w:rPr>
                <w:rFonts w:ascii="Consolas" w:hAnsi="Consolas" w:cs="Arial"/>
                <w:color w:val="00B050"/>
                <w:sz w:val="18"/>
                <w:szCs w:val="18"/>
              </w:rPr>
              <w:t>else</w:t>
            </w:r>
            <w:proofErr w:type="spellEnd"/>
            <w:r w:rsidRPr="00D6166D">
              <w:rPr>
                <w:rFonts w:ascii="Consolas" w:hAnsi="Consolas" w:cs="Arial"/>
                <w:color w:val="00B050"/>
                <w:sz w:val="18"/>
                <w:szCs w:val="18"/>
              </w:rPr>
              <w:t xml:space="preserve"> %}</w:t>
            </w:r>
          </w:p>
          <w:p w14:paraId="5D2CEBC5" w14:textId="6C750FF4" w:rsidR="006A7DD0" w:rsidRPr="006A7DD0" w:rsidRDefault="006A7DD0" w:rsidP="008B382D">
            <w:pPr>
              <w:rPr>
                <w:rFonts w:cs="Arial"/>
                <w:szCs w:val="22"/>
              </w:rPr>
            </w:pPr>
            <w:r w:rsidRPr="006A7DD0">
              <w:rPr>
                <w:rFonts w:cs="Arial"/>
                <w:szCs w:val="22"/>
              </w:rPr>
              <w:t>Während der Einsprachefrist sind keine Einsprachen eingegangen.</w:t>
            </w:r>
          </w:p>
          <w:p w14:paraId="44A063C6" w14:textId="7F24C260" w:rsidR="006A7DD0" w:rsidRPr="00845D6F" w:rsidRDefault="006A7DD0" w:rsidP="008B382D">
            <w:pPr>
              <w:rPr>
                <w:rFonts w:ascii="Consolas" w:hAnsi="Consolas" w:cs="Arial"/>
                <w:sz w:val="18"/>
                <w:szCs w:val="18"/>
              </w:rPr>
            </w:pPr>
            <w:r w:rsidRPr="00D6166D">
              <w:rPr>
                <w:rFonts w:ascii="Consolas" w:hAnsi="Consolas" w:cs="Arial"/>
                <w:color w:val="00B050"/>
                <w:sz w:val="18"/>
                <w:szCs w:val="18"/>
              </w:rPr>
              <w:t xml:space="preserve">{%p </w:t>
            </w:r>
            <w:proofErr w:type="spellStart"/>
            <w:r w:rsidRPr="00D6166D">
              <w:rPr>
                <w:rFonts w:ascii="Consolas" w:hAnsi="Consolas" w:cs="Arial"/>
                <w:color w:val="00B050"/>
                <w:sz w:val="18"/>
                <w:szCs w:val="18"/>
              </w:rPr>
              <w:t>endif</w:t>
            </w:r>
            <w:proofErr w:type="spellEnd"/>
            <w:r w:rsidRPr="00D6166D">
              <w:rPr>
                <w:rFonts w:ascii="Consolas" w:hAnsi="Consolas" w:cs="Arial"/>
                <w:color w:val="00B050"/>
                <w:sz w:val="18"/>
                <w:szCs w:val="18"/>
              </w:rPr>
              <w:t xml:space="preserve"> %}</w:t>
            </w:r>
          </w:p>
        </w:tc>
      </w:tr>
    </w:tbl>
    <w:p w14:paraId="5A3B74CD" w14:textId="77777777" w:rsidR="002924F2" w:rsidRPr="009D3DD1" w:rsidRDefault="002924F2" w:rsidP="00BF723A">
      <w:pPr>
        <w:pStyle w:val="berschrift1Rmisch"/>
      </w:pPr>
      <w:r w:rsidRPr="009D3DD1">
        <w:lastRenderedPageBreak/>
        <w:t>Sachverhalt</w:t>
      </w:r>
    </w:p>
    <w:p w14:paraId="17808BB8" w14:textId="397EC856" w:rsidR="00113DD5" w:rsidRPr="00584F5F" w:rsidRDefault="00565753" w:rsidP="00266EBD">
      <w:pPr>
        <w:spacing w:before="120"/>
        <w:rPr>
          <w:rFonts w:ascii="Consolas" w:hAnsi="Consolas"/>
          <w:color w:val="00B050"/>
          <w:sz w:val="18"/>
          <w:szCs w:val="18"/>
        </w:rPr>
      </w:pPr>
      <w:bookmarkStart w:id="2" w:name="_Hlk178147447"/>
      <w:r w:rsidRPr="009B3754">
        <w:rPr>
          <w:rFonts w:ascii="Consolas" w:hAnsi="Consolas"/>
          <w:color w:val="00B050"/>
          <w:sz w:val="18"/>
          <w:szCs w:val="18"/>
        </w:rPr>
        <w:t xml:space="preserve">{% </w:t>
      </w:r>
      <w:proofErr w:type="spellStart"/>
      <w:r w:rsidRPr="009B3754">
        <w:rPr>
          <w:rFonts w:ascii="Consolas" w:hAnsi="Consolas"/>
          <w:color w:val="00B050"/>
          <w:sz w:val="18"/>
          <w:szCs w:val="18"/>
        </w:rPr>
        <w:t>if</w:t>
      </w:r>
      <w:proofErr w:type="spellEnd"/>
      <w:r w:rsidRPr="009B3754">
        <w:rPr>
          <w:rFonts w:ascii="Consolas" w:hAnsi="Consolas"/>
          <w:color w:val="00B050"/>
          <w:sz w:val="18"/>
          <w:szCs w:val="18"/>
        </w:rPr>
        <w:t xml:space="preserve"> </w:t>
      </w:r>
      <w:proofErr w:type="spellStart"/>
      <w:r w:rsidRPr="009B3754">
        <w:rPr>
          <w:rFonts w:ascii="Consolas" w:hAnsi="Consolas"/>
          <w:color w:val="00B050"/>
          <w:sz w:val="18"/>
          <w:szCs w:val="18"/>
        </w:rPr>
        <w:t>ALLE_GESUCHSTELLER_LISTE|length</w:t>
      </w:r>
      <w:proofErr w:type="spellEnd"/>
      <w:r w:rsidRPr="009B3754">
        <w:rPr>
          <w:rFonts w:ascii="Consolas" w:hAnsi="Consolas"/>
          <w:color w:val="00B050"/>
          <w:sz w:val="18"/>
          <w:szCs w:val="18"/>
        </w:rPr>
        <w:t xml:space="preserve"> &gt; 1 %}</w:t>
      </w:r>
      <w:r w:rsidR="00AA47EB" w:rsidRPr="009B3754">
        <w:t>Die Gesuchsteller</w:t>
      </w:r>
      <w:r w:rsidR="00AA47EB" w:rsidRPr="00AA47EB">
        <w:t xml:space="preserve"> </w:t>
      </w:r>
      <w:r w:rsidRPr="009B3754">
        <w:rPr>
          <w:rFonts w:ascii="Consolas" w:hAnsi="Consolas"/>
          <w:color w:val="00B050"/>
          <w:sz w:val="18"/>
          <w:szCs w:val="18"/>
        </w:rPr>
        <w:t xml:space="preserve">{% </w:t>
      </w:r>
      <w:proofErr w:type="spellStart"/>
      <w:r w:rsidRPr="009B3754">
        <w:rPr>
          <w:rFonts w:ascii="Consolas" w:hAnsi="Consolas"/>
          <w:color w:val="00B050"/>
          <w:sz w:val="18"/>
          <w:szCs w:val="18"/>
        </w:rPr>
        <w:t>for</w:t>
      </w:r>
      <w:proofErr w:type="spellEnd"/>
      <w:r w:rsidRPr="009B3754">
        <w:rPr>
          <w:rFonts w:ascii="Consolas" w:hAnsi="Consolas"/>
          <w:color w:val="00B050"/>
          <w:sz w:val="18"/>
          <w:szCs w:val="18"/>
        </w:rPr>
        <w:t xml:space="preserve"> G in ALLE_GESUCHSTELLER_LISTE %}</w:t>
      </w:r>
      <w:r w:rsidRPr="00DD2C78">
        <w:rPr>
          <w:rStyle w:val="PlatzhalterZchn"/>
        </w:rPr>
        <w:t>{{ G.NAME }}</w:t>
      </w:r>
      <w:r w:rsidRPr="009B3754">
        <w:t xml:space="preserve">, </w:t>
      </w:r>
      <w:r w:rsidRPr="00DD2C78">
        <w:rPr>
          <w:rStyle w:val="PlatzhalterZchn"/>
        </w:rPr>
        <w:t>{{ G.ORTSCHAFT }}</w:t>
      </w:r>
      <w:r w:rsidRPr="009B3754">
        <w:rPr>
          <w:rFonts w:ascii="Consolas" w:hAnsi="Consolas"/>
          <w:color w:val="00B050"/>
          <w:sz w:val="18"/>
          <w:szCs w:val="18"/>
        </w:rPr>
        <w:t xml:space="preserve">{% </w:t>
      </w:r>
      <w:proofErr w:type="spellStart"/>
      <w:r w:rsidRPr="009B3754">
        <w:rPr>
          <w:rFonts w:ascii="Consolas" w:hAnsi="Consolas"/>
          <w:color w:val="00B050"/>
          <w:sz w:val="18"/>
          <w:szCs w:val="18"/>
        </w:rPr>
        <w:t>if</w:t>
      </w:r>
      <w:proofErr w:type="spellEnd"/>
      <w:r w:rsidRPr="009B3754">
        <w:rPr>
          <w:rFonts w:ascii="Consolas" w:hAnsi="Consolas"/>
          <w:color w:val="00B050"/>
          <w:sz w:val="18"/>
          <w:szCs w:val="18"/>
        </w:rPr>
        <w:t xml:space="preserve"> not </w:t>
      </w:r>
      <w:proofErr w:type="spellStart"/>
      <w:r w:rsidRPr="009B3754">
        <w:rPr>
          <w:rFonts w:ascii="Consolas" w:hAnsi="Consolas"/>
          <w:color w:val="00B050"/>
          <w:sz w:val="18"/>
          <w:szCs w:val="18"/>
        </w:rPr>
        <w:t>loop.last</w:t>
      </w:r>
      <w:proofErr w:type="spellEnd"/>
      <w:r w:rsidRPr="009B3754">
        <w:rPr>
          <w:rFonts w:ascii="Consolas" w:hAnsi="Consolas"/>
          <w:color w:val="00B050"/>
          <w:sz w:val="18"/>
          <w:szCs w:val="18"/>
        </w:rPr>
        <w:t xml:space="preserve"> %}</w:t>
      </w:r>
      <w:r w:rsidRPr="009B3754">
        <w:t xml:space="preserve"> / </w:t>
      </w:r>
      <w:r w:rsidRPr="009B3754">
        <w:rPr>
          <w:rFonts w:ascii="Consolas" w:hAnsi="Consolas"/>
          <w:color w:val="00B050"/>
          <w:sz w:val="18"/>
          <w:szCs w:val="18"/>
        </w:rPr>
        <w:t xml:space="preserve">{% </w:t>
      </w:r>
      <w:proofErr w:type="spellStart"/>
      <w:r w:rsidRPr="009B3754">
        <w:rPr>
          <w:rFonts w:ascii="Consolas" w:hAnsi="Consolas"/>
          <w:color w:val="00B050"/>
          <w:sz w:val="18"/>
          <w:szCs w:val="18"/>
        </w:rPr>
        <w:t>endif</w:t>
      </w:r>
      <w:proofErr w:type="spellEnd"/>
      <w:r w:rsidRPr="009B3754">
        <w:rPr>
          <w:rFonts w:ascii="Consolas" w:hAnsi="Consolas"/>
          <w:color w:val="00B050"/>
          <w:sz w:val="18"/>
          <w:szCs w:val="18"/>
        </w:rPr>
        <w:t xml:space="preserve"> %}{% </w:t>
      </w:r>
      <w:proofErr w:type="spellStart"/>
      <w:r w:rsidRPr="009B3754">
        <w:rPr>
          <w:rFonts w:ascii="Consolas" w:hAnsi="Consolas"/>
          <w:color w:val="00B050"/>
          <w:sz w:val="18"/>
          <w:szCs w:val="18"/>
        </w:rPr>
        <w:t>if</w:t>
      </w:r>
      <w:proofErr w:type="spellEnd"/>
      <w:r w:rsidRPr="009B3754">
        <w:rPr>
          <w:rFonts w:ascii="Consolas" w:hAnsi="Consolas"/>
          <w:color w:val="00B050"/>
          <w:sz w:val="18"/>
          <w:szCs w:val="18"/>
        </w:rPr>
        <w:t xml:space="preserve"> G.VERTRETER_NAME %}</w:t>
      </w:r>
      <w:r w:rsidR="00280AF2" w:rsidRPr="00280AF2">
        <w:t xml:space="preserve"> </w:t>
      </w:r>
      <w:r w:rsidRPr="009B3754">
        <w:t xml:space="preserve">vertreten durch </w:t>
      </w:r>
      <w:r w:rsidRPr="00DD2C78">
        <w:rPr>
          <w:rStyle w:val="PlatzhalterZchn"/>
        </w:rPr>
        <w:t>{{ G.VERTRETER_NAME }}</w:t>
      </w:r>
      <w:r w:rsidRPr="009B3754">
        <w:t xml:space="preserve">, </w:t>
      </w:r>
      <w:r w:rsidRPr="00DD2C78">
        <w:rPr>
          <w:rStyle w:val="PlatzhalterZchn"/>
        </w:rPr>
        <w:t>{{ G.VERTRETER_ORTSCHAFT }}</w:t>
      </w:r>
      <w:r w:rsidRPr="009B3754">
        <w:rPr>
          <w:rFonts w:ascii="Consolas" w:hAnsi="Consolas"/>
          <w:color w:val="00B050"/>
          <w:sz w:val="18"/>
          <w:szCs w:val="18"/>
        </w:rPr>
        <w:t xml:space="preserve">{% </w:t>
      </w:r>
      <w:proofErr w:type="spellStart"/>
      <w:r w:rsidRPr="009B3754">
        <w:rPr>
          <w:rFonts w:ascii="Consolas" w:hAnsi="Consolas"/>
          <w:color w:val="00B050"/>
          <w:sz w:val="18"/>
          <w:szCs w:val="18"/>
        </w:rPr>
        <w:t>endif</w:t>
      </w:r>
      <w:proofErr w:type="spellEnd"/>
      <w:r w:rsidRPr="009B3754">
        <w:rPr>
          <w:rFonts w:ascii="Consolas" w:hAnsi="Consolas"/>
          <w:color w:val="00B050"/>
          <w:sz w:val="18"/>
          <w:szCs w:val="18"/>
        </w:rPr>
        <w:t xml:space="preserve"> %}{% </w:t>
      </w:r>
      <w:proofErr w:type="spellStart"/>
      <w:r w:rsidRPr="009B3754">
        <w:rPr>
          <w:rFonts w:ascii="Consolas" w:hAnsi="Consolas"/>
          <w:color w:val="00B050"/>
          <w:sz w:val="18"/>
          <w:szCs w:val="18"/>
        </w:rPr>
        <w:t>endfor</w:t>
      </w:r>
      <w:proofErr w:type="spellEnd"/>
      <w:r w:rsidRPr="009B3754">
        <w:rPr>
          <w:rFonts w:ascii="Consolas" w:hAnsi="Consolas"/>
          <w:color w:val="00B050"/>
          <w:sz w:val="18"/>
          <w:szCs w:val="18"/>
        </w:rPr>
        <w:t xml:space="preserve"> %}{% </w:t>
      </w:r>
      <w:proofErr w:type="spellStart"/>
      <w:r w:rsidRPr="009B3754">
        <w:rPr>
          <w:rFonts w:ascii="Consolas" w:hAnsi="Consolas"/>
          <w:color w:val="00B050"/>
          <w:sz w:val="18"/>
          <w:szCs w:val="18"/>
        </w:rPr>
        <w:t>else</w:t>
      </w:r>
      <w:proofErr w:type="spellEnd"/>
      <w:r w:rsidRPr="009B3754">
        <w:rPr>
          <w:rFonts w:ascii="Consolas" w:hAnsi="Consolas"/>
          <w:color w:val="00B050"/>
          <w:sz w:val="18"/>
          <w:szCs w:val="18"/>
        </w:rPr>
        <w:t xml:space="preserve"> %}{% </w:t>
      </w:r>
      <w:proofErr w:type="spellStart"/>
      <w:r w:rsidRPr="009B3754">
        <w:rPr>
          <w:rFonts w:ascii="Consolas" w:hAnsi="Consolas"/>
          <w:color w:val="00B050"/>
          <w:sz w:val="18"/>
          <w:szCs w:val="18"/>
        </w:rPr>
        <w:t>for</w:t>
      </w:r>
      <w:proofErr w:type="spellEnd"/>
      <w:r w:rsidRPr="009B3754">
        <w:rPr>
          <w:rFonts w:ascii="Consolas" w:hAnsi="Consolas"/>
          <w:color w:val="00B050"/>
          <w:sz w:val="18"/>
          <w:szCs w:val="18"/>
        </w:rPr>
        <w:t xml:space="preserve"> G in ALLE_GESUCHSTELLER_LISTE %}{% </w:t>
      </w:r>
      <w:proofErr w:type="spellStart"/>
      <w:r w:rsidRPr="009B3754">
        <w:rPr>
          <w:rFonts w:ascii="Consolas" w:hAnsi="Consolas"/>
          <w:color w:val="00B050"/>
          <w:sz w:val="18"/>
          <w:szCs w:val="18"/>
        </w:rPr>
        <w:t>if</w:t>
      </w:r>
      <w:proofErr w:type="spellEnd"/>
      <w:r w:rsidRPr="009B3754">
        <w:rPr>
          <w:rFonts w:ascii="Consolas" w:hAnsi="Consolas"/>
          <w:color w:val="00B050"/>
          <w:sz w:val="18"/>
          <w:szCs w:val="18"/>
        </w:rPr>
        <w:t xml:space="preserve"> G.ANREDE == "Herr" %}</w:t>
      </w:r>
      <w:r w:rsidRPr="009B3754">
        <w:t>Der Gesuchsteller</w:t>
      </w:r>
      <w:r w:rsidR="00AA47EB" w:rsidRPr="00AA47EB">
        <w:t xml:space="preserve"> </w:t>
      </w:r>
      <w:r w:rsidRPr="009B3754">
        <w:rPr>
          <w:rFonts w:ascii="Consolas" w:hAnsi="Consolas"/>
          <w:color w:val="00B050"/>
          <w:sz w:val="18"/>
          <w:szCs w:val="18"/>
        </w:rPr>
        <w:t xml:space="preserve">{% </w:t>
      </w:r>
      <w:proofErr w:type="spellStart"/>
      <w:r w:rsidRPr="009B3754">
        <w:rPr>
          <w:rFonts w:ascii="Consolas" w:hAnsi="Consolas"/>
          <w:color w:val="00B050"/>
          <w:sz w:val="18"/>
          <w:szCs w:val="18"/>
        </w:rPr>
        <w:t>elif</w:t>
      </w:r>
      <w:proofErr w:type="spellEnd"/>
      <w:r w:rsidRPr="009B3754">
        <w:rPr>
          <w:rFonts w:ascii="Consolas" w:hAnsi="Consolas"/>
          <w:color w:val="00B050"/>
          <w:sz w:val="18"/>
          <w:szCs w:val="18"/>
        </w:rPr>
        <w:t xml:space="preserve"> G.ANREDE == "Frau" %}</w:t>
      </w:r>
      <w:r w:rsidRPr="009B3754">
        <w:t>Die Gesuchstellerin</w:t>
      </w:r>
      <w:r w:rsidR="00AA47EB" w:rsidRPr="00AA47EB">
        <w:t xml:space="preserve"> </w:t>
      </w:r>
      <w:r w:rsidRPr="009B3754">
        <w:rPr>
          <w:rFonts w:ascii="Consolas" w:hAnsi="Consolas"/>
          <w:color w:val="00B050"/>
          <w:sz w:val="18"/>
          <w:szCs w:val="18"/>
        </w:rPr>
        <w:t xml:space="preserve">{% </w:t>
      </w:r>
      <w:proofErr w:type="spellStart"/>
      <w:r w:rsidRPr="009B3754">
        <w:rPr>
          <w:rFonts w:ascii="Consolas" w:hAnsi="Consolas"/>
          <w:color w:val="00B050"/>
          <w:sz w:val="18"/>
          <w:szCs w:val="18"/>
        </w:rPr>
        <w:t>else</w:t>
      </w:r>
      <w:proofErr w:type="spellEnd"/>
      <w:r w:rsidRPr="009B3754">
        <w:rPr>
          <w:rFonts w:ascii="Consolas" w:hAnsi="Consolas"/>
          <w:color w:val="00B050"/>
          <w:sz w:val="18"/>
          <w:szCs w:val="18"/>
        </w:rPr>
        <w:t xml:space="preserve"> %}</w:t>
      </w:r>
      <w:r w:rsidRPr="009B3754">
        <w:t>Der/Die Gesuchsteller/in</w:t>
      </w:r>
      <w:r w:rsidR="00AA47EB" w:rsidRPr="00AA47EB">
        <w:t xml:space="preserve"> </w:t>
      </w:r>
      <w:r w:rsidRPr="009B3754">
        <w:rPr>
          <w:rFonts w:ascii="Consolas" w:hAnsi="Consolas"/>
          <w:color w:val="00B050"/>
          <w:sz w:val="18"/>
          <w:szCs w:val="18"/>
        </w:rPr>
        <w:t xml:space="preserve">{% </w:t>
      </w:r>
      <w:proofErr w:type="spellStart"/>
      <w:r w:rsidRPr="009B3754">
        <w:rPr>
          <w:rFonts w:ascii="Consolas" w:hAnsi="Consolas"/>
          <w:color w:val="00B050"/>
          <w:sz w:val="18"/>
          <w:szCs w:val="18"/>
        </w:rPr>
        <w:t>endif</w:t>
      </w:r>
      <w:proofErr w:type="spellEnd"/>
      <w:r w:rsidRPr="009B3754">
        <w:rPr>
          <w:rFonts w:ascii="Consolas" w:hAnsi="Consolas"/>
          <w:color w:val="00B050"/>
          <w:sz w:val="18"/>
          <w:szCs w:val="18"/>
        </w:rPr>
        <w:t xml:space="preserve"> %}</w:t>
      </w:r>
      <w:r w:rsidRPr="00DD2C78">
        <w:rPr>
          <w:rStyle w:val="PlatzhalterZchn"/>
        </w:rPr>
        <w:t>{{ G.NAME }}</w:t>
      </w:r>
      <w:r w:rsidRPr="009B3754">
        <w:t xml:space="preserve">, </w:t>
      </w:r>
      <w:r w:rsidRPr="00DD2C78">
        <w:rPr>
          <w:rStyle w:val="PlatzhalterZchn"/>
        </w:rPr>
        <w:t>{{ G.ORTSCHAFT }}</w:t>
      </w:r>
      <w:r w:rsidRPr="009B3754">
        <w:rPr>
          <w:rFonts w:ascii="Consolas" w:hAnsi="Consolas"/>
          <w:color w:val="00B050"/>
          <w:sz w:val="18"/>
          <w:szCs w:val="18"/>
        </w:rPr>
        <w:t xml:space="preserve">{% </w:t>
      </w:r>
      <w:proofErr w:type="spellStart"/>
      <w:r w:rsidRPr="009B3754">
        <w:rPr>
          <w:rFonts w:ascii="Consolas" w:hAnsi="Consolas"/>
          <w:color w:val="00B050"/>
          <w:sz w:val="18"/>
          <w:szCs w:val="18"/>
        </w:rPr>
        <w:t>if</w:t>
      </w:r>
      <w:proofErr w:type="spellEnd"/>
      <w:r w:rsidRPr="009B3754">
        <w:rPr>
          <w:rFonts w:ascii="Consolas" w:hAnsi="Consolas"/>
          <w:color w:val="00B050"/>
          <w:sz w:val="18"/>
          <w:szCs w:val="18"/>
        </w:rPr>
        <w:t xml:space="preserve"> G.VERTRETER_NAME %}</w:t>
      </w:r>
      <w:r w:rsidR="00280AF2" w:rsidRPr="00280AF2">
        <w:t xml:space="preserve"> </w:t>
      </w:r>
      <w:r w:rsidRPr="009B3754">
        <w:t xml:space="preserve">vertreten durch </w:t>
      </w:r>
      <w:r w:rsidRPr="00DD2C78">
        <w:rPr>
          <w:rStyle w:val="PlatzhalterZchn"/>
        </w:rPr>
        <w:t>{{ G.VERTRETER_NAME }}</w:t>
      </w:r>
      <w:r w:rsidRPr="009B3754">
        <w:t xml:space="preserve">, </w:t>
      </w:r>
      <w:r w:rsidRPr="00DD2C78">
        <w:rPr>
          <w:rStyle w:val="PlatzhalterZchn"/>
        </w:rPr>
        <w:t>{{ G.VERTRETER_ORTSCHAFT }}</w:t>
      </w:r>
      <w:r w:rsidRPr="009B3754">
        <w:rPr>
          <w:rFonts w:ascii="Consolas" w:hAnsi="Consolas"/>
          <w:color w:val="00B050"/>
          <w:sz w:val="18"/>
          <w:szCs w:val="18"/>
        </w:rPr>
        <w:t xml:space="preserve">{% </w:t>
      </w:r>
      <w:proofErr w:type="spellStart"/>
      <w:r w:rsidRPr="009B3754">
        <w:rPr>
          <w:rFonts w:ascii="Consolas" w:hAnsi="Consolas"/>
          <w:color w:val="00B050"/>
          <w:sz w:val="18"/>
          <w:szCs w:val="18"/>
        </w:rPr>
        <w:t>endif</w:t>
      </w:r>
      <w:proofErr w:type="spellEnd"/>
      <w:r w:rsidRPr="009B3754">
        <w:rPr>
          <w:rFonts w:ascii="Consolas" w:hAnsi="Consolas"/>
          <w:color w:val="00B050"/>
          <w:sz w:val="18"/>
          <w:szCs w:val="18"/>
        </w:rPr>
        <w:t xml:space="preserve"> %}{% </w:t>
      </w:r>
      <w:proofErr w:type="spellStart"/>
      <w:r w:rsidRPr="009B3754">
        <w:rPr>
          <w:rFonts w:ascii="Consolas" w:hAnsi="Consolas"/>
          <w:color w:val="00B050"/>
          <w:sz w:val="18"/>
          <w:szCs w:val="18"/>
        </w:rPr>
        <w:t>endfor</w:t>
      </w:r>
      <w:proofErr w:type="spellEnd"/>
      <w:r w:rsidRPr="009B3754">
        <w:rPr>
          <w:rFonts w:ascii="Consolas" w:hAnsi="Consolas"/>
          <w:color w:val="00B050"/>
          <w:sz w:val="18"/>
          <w:szCs w:val="18"/>
        </w:rPr>
        <w:t xml:space="preserve"> %}{% </w:t>
      </w:r>
      <w:proofErr w:type="spellStart"/>
      <w:r w:rsidRPr="009B3754">
        <w:rPr>
          <w:rFonts w:ascii="Consolas" w:hAnsi="Consolas"/>
          <w:color w:val="00B050"/>
          <w:sz w:val="18"/>
          <w:szCs w:val="18"/>
        </w:rPr>
        <w:t>endif</w:t>
      </w:r>
      <w:proofErr w:type="spellEnd"/>
      <w:r w:rsidRPr="009B3754">
        <w:rPr>
          <w:rFonts w:ascii="Consolas" w:hAnsi="Consolas"/>
          <w:color w:val="00B050"/>
          <w:sz w:val="18"/>
          <w:szCs w:val="18"/>
        </w:rPr>
        <w:t xml:space="preserve"> %}</w:t>
      </w:r>
      <w:bookmarkEnd w:id="2"/>
      <w:r w:rsidR="00584F5F" w:rsidRPr="00584F5F">
        <w:t xml:space="preserve"> </w:t>
      </w:r>
      <w:r w:rsidR="002E7B7C">
        <w:t>reichte der</w:t>
      </w:r>
      <w:r w:rsidR="0006434E">
        <w:t xml:space="preserve"> </w:t>
      </w:r>
      <w:sdt>
        <w:sdtPr>
          <w:id w:val="-88091573"/>
          <w:placeholder>
            <w:docPart w:val="D5A43A9B1E49491CAA21D4C273CFAC8D"/>
          </w:placeholder>
          <w:showingPlcHdr/>
        </w:sdtPr>
        <w:sdtEndPr/>
        <w:sdtContent>
          <w:r w:rsidR="0006434E" w:rsidRPr="0006434E">
            <w:rPr>
              <w:shd w:val="clear" w:color="auto" w:fill="FBE4D5" w:themeFill="accent2" w:themeFillTint="33"/>
            </w:rPr>
            <w:t>Baubehörde eingeben</w:t>
          </w:r>
        </w:sdtContent>
      </w:sdt>
      <w:r w:rsidR="002E7B7C">
        <w:t xml:space="preserve"> </w:t>
      </w:r>
      <w:r w:rsidR="002E7B7C" w:rsidRPr="00DD2C78">
        <w:rPr>
          <w:rStyle w:val="PlatzhalterZchn"/>
        </w:rPr>
        <w:t>{{ LEITBEHOERDE_NAME_KURZ }}</w:t>
      </w:r>
      <w:r w:rsidR="002E7B7C" w:rsidRPr="002E7B7C">
        <w:t xml:space="preserve"> am </w:t>
      </w:r>
      <w:r w:rsidR="002E7B7C" w:rsidRPr="00DD2C78">
        <w:rPr>
          <w:rStyle w:val="PlatzhalterZchn"/>
        </w:rPr>
        <w:t>{{ BAUEINGABE_DATUM }}</w:t>
      </w:r>
      <w:r w:rsidR="002E7B7C" w:rsidRPr="002E7B7C">
        <w:t xml:space="preserve"> das Baugesuch </w:t>
      </w:r>
      <w:r w:rsidR="0003485E">
        <w:t>für das</w:t>
      </w:r>
      <w:r w:rsidR="002E7B7C" w:rsidRPr="002E7B7C">
        <w:t xml:space="preserve"> Bau</w:t>
      </w:r>
      <w:r w:rsidR="0003485E">
        <w:t>vorhaben</w:t>
      </w:r>
      <w:r w:rsidR="002E7B7C" w:rsidRPr="002E7B7C">
        <w:t xml:space="preserve"> </w:t>
      </w:r>
      <w:r w:rsidR="002E7B7C" w:rsidRPr="00DD2C78">
        <w:rPr>
          <w:rStyle w:val="PlatzhalterZchn"/>
        </w:rPr>
        <w:t>{{ BESCHREIBUNG_BAUVORHABEN }}</w:t>
      </w:r>
      <w:r w:rsidR="002E7B7C" w:rsidRPr="002E7B7C">
        <w:t xml:space="preserve"> auf </w:t>
      </w:r>
      <w:r w:rsidR="001B5FCF">
        <w:t>Grundstücksnummer</w:t>
      </w:r>
      <w:r w:rsidR="002E7B7C" w:rsidRPr="002E7B7C">
        <w:t xml:space="preserve"> </w:t>
      </w:r>
      <w:r w:rsidR="002E7B7C" w:rsidRPr="00DD2C78">
        <w:rPr>
          <w:rStyle w:val="PlatzhalterZchn"/>
        </w:rPr>
        <w:t xml:space="preserve">{{ </w:t>
      </w:r>
      <w:r w:rsidR="003C04E9" w:rsidRPr="00DD2C78">
        <w:rPr>
          <w:rStyle w:val="PlatzhalterZchn"/>
        </w:rPr>
        <w:t xml:space="preserve">GRUNDSTUECK </w:t>
      </w:r>
      <w:r w:rsidR="002E7B7C" w:rsidRPr="00DD2C78">
        <w:rPr>
          <w:rStyle w:val="PlatzhalterZchn"/>
        </w:rPr>
        <w:t>}}</w:t>
      </w:r>
      <w:r w:rsidR="002E7B7C" w:rsidRPr="002E7B7C">
        <w:t xml:space="preserve"> </w:t>
      </w:r>
      <w:r w:rsidR="003C1AC0">
        <w:t xml:space="preserve">in </w:t>
      </w:r>
      <w:r w:rsidR="003C1AC0" w:rsidRPr="00DD2C78">
        <w:rPr>
          <w:rStyle w:val="PlatzhalterZchn"/>
        </w:rPr>
        <w:t xml:space="preserve">{{ </w:t>
      </w:r>
      <w:r w:rsidR="00DD2C78">
        <w:rPr>
          <w:rStyle w:val="PlatzhalterZchn"/>
        </w:rPr>
        <w:t>GEMEINDE</w:t>
      </w:r>
      <w:r w:rsidR="003C1AC0" w:rsidRPr="00DD2C78">
        <w:rPr>
          <w:rStyle w:val="PlatzhalterZchn"/>
        </w:rPr>
        <w:t xml:space="preserve"> }}</w:t>
      </w:r>
      <w:r w:rsidR="003C1AC0">
        <w:t xml:space="preserve"> </w:t>
      </w:r>
      <w:r w:rsidR="002E7B7C" w:rsidRPr="002E7B7C">
        <w:t>ein.</w:t>
      </w:r>
    </w:p>
    <w:p w14:paraId="5E9558EE" w14:textId="77777777" w:rsidR="005A745F" w:rsidRPr="002E7B7C" w:rsidRDefault="005A745F" w:rsidP="002924F2"/>
    <w:p w14:paraId="3C0A5FCD" w14:textId="77777777" w:rsidR="002924F2" w:rsidRDefault="002924F2" w:rsidP="002924F2">
      <w:r w:rsidRPr="007773C7">
        <w:t>Dem Baugesuch lagen folgende Unterlagen bei:</w:t>
      </w:r>
    </w:p>
    <w:p w14:paraId="750A1EC0" w14:textId="77777777" w:rsidR="002924F2" w:rsidRPr="00D6166D" w:rsidRDefault="002924F2" w:rsidP="00E36602">
      <w:pPr>
        <w:rPr>
          <w:rFonts w:ascii="Consolas" w:hAnsi="Consolas"/>
          <w:color w:val="00B050"/>
          <w:sz w:val="18"/>
          <w:szCs w:val="18"/>
        </w:rPr>
      </w:pPr>
      <w:r w:rsidRPr="00D6166D">
        <w:rPr>
          <w:rFonts w:ascii="Consolas" w:hAnsi="Consolas"/>
          <w:color w:val="00B050"/>
          <w:sz w:val="18"/>
          <w:szCs w:val="18"/>
        </w:rPr>
        <w:t xml:space="preserve">{%p </w:t>
      </w:r>
      <w:proofErr w:type="spellStart"/>
      <w:r w:rsidRPr="00D6166D">
        <w:rPr>
          <w:rFonts w:ascii="Consolas" w:hAnsi="Consolas"/>
          <w:color w:val="00B050"/>
          <w:sz w:val="18"/>
          <w:szCs w:val="18"/>
        </w:rPr>
        <w:t>for</w:t>
      </w:r>
      <w:proofErr w:type="spellEnd"/>
      <w:r w:rsidRPr="00D6166D">
        <w:rPr>
          <w:rFonts w:ascii="Consolas" w:hAnsi="Consolas"/>
          <w:color w:val="00B050"/>
          <w:sz w:val="18"/>
          <w:szCs w:val="18"/>
        </w:rPr>
        <w:t xml:space="preserve"> U in EINGEREICHTE_UNTERLAGEN %}</w:t>
      </w:r>
    </w:p>
    <w:p w14:paraId="204A9F71" w14:textId="77777777" w:rsidR="002924F2" w:rsidRPr="00DD2C78" w:rsidRDefault="002924F2" w:rsidP="00DD2C78">
      <w:pPr>
        <w:pStyle w:val="Platzhalter"/>
        <w:numPr>
          <w:ilvl w:val="0"/>
          <w:numId w:val="26"/>
        </w:numPr>
        <w:ind w:left="357" w:hanging="357"/>
      </w:pPr>
      <w:proofErr w:type="gramStart"/>
      <w:r w:rsidRPr="00DD2C78">
        <w:t>{{ U.NAME</w:t>
      </w:r>
      <w:proofErr w:type="gramEnd"/>
      <w:r w:rsidRPr="00DD2C78">
        <w:t xml:space="preserve"> }}</w:t>
      </w:r>
    </w:p>
    <w:p w14:paraId="69D376E8" w14:textId="77777777" w:rsidR="002924F2" w:rsidRPr="00D6166D" w:rsidRDefault="002924F2" w:rsidP="00E36602">
      <w:pPr>
        <w:rPr>
          <w:rFonts w:ascii="Consolas" w:hAnsi="Consolas"/>
          <w:color w:val="00B050"/>
          <w:sz w:val="18"/>
          <w:szCs w:val="18"/>
        </w:rPr>
      </w:pPr>
      <w:r w:rsidRPr="00D6166D">
        <w:rPr>
          <w:rFonts w:ascii="Consolas" w:hAnsi="Consolas"/>
          <w:color w:val="00B050"/>
          <w:sz w:val="18"/>
          <w:szCs w:val="18"/>
        </w:rPr>
        <w:t xml:space="preserve">{%p </w:t>
      </w:r>
      <w:proofErr w:type="spellStart"/>
      <w:r w:rsidRPr="00D6166D">
        <w:rPr>
          <w:rFonts w:ascii="Consolas" w:hAnsi="Consolas"/>
          <w:color w:val="00B050"/>
          <w:sz w:val="18"/>
          <w:szCs w:val="18"/>
        </w:rPr>
        <w:t>endfor</w:t>
      </w:r>
      <w:proofErr w:type="spellEnd"/>
      <w:r w:rsidRPr="00D6166D">
        <w:rPr>
          <w:rFonts w:ascii="Consolas" w:hAnsi="Consolas"/>
          <w:color w:val="00B050"/>
          <w:sz w:val="18"/>
          <w:szCs w:val="18"/>
        </w:rPr>
        <w:t xml:space="preserve"> %}</w:t>
      </w:r>
    </w:p>
    <w:p w14:paraId="70859FB5" w14:textId="77777777" w:rsidR="002924F2" w:rsidRDefault="002924F2" w:rsidP="002924F2"/>
    <w:p w14:paraId="4238F45D" w14:textId="77777777" w:rsidR="002B5384" w:rsidRPr="00D95682" w:rsidRDefault="002B5384" w:rsidP="002B5384">
      <w:pPr>
        <w:rPr>
          <w:rFonts w:ascii="Consolas" w:hAnsi="Consolas"/>
          <w:color w:val="00B050"/>
          <w:sz w:val="18"/>
          <w:szCs w:val="18"/>
        </w:rPr>
      </w:pPr>
      <w:r w:rsidRPr="00D95682">
        <w:rPr>
          <w:rFonts w:ascii="Consolas" w:hAnsi="Consolas"/>
          <w:color w:val="00B050"/>
          <w:sz w:val="18"/>
          <w:szCs w:val="18"/>
        </w:rPr>
        <w:t>{%</w:t>
      </w:r>
      <w:r>
        <w:rPr>
          <w:rFonts w:ascii="Consolas" w:hAnsi="Consolas"/>
          <w:color w:val="00B050"/>
          <w:sz w:val="18"/>
          <w:szCs w:val="18"/>
        </w:rPr>
        <w:t>p</w:t>
      </w:r>
      <w:r w:rsidRPr="00D95682">
        <w:rPr>
          <w:rFonts w:ascii="Consolas" w:hAnsi="Consolas"/>
          <w:color w:val="00B050"/>
          <w:sz w:val="18"/>
          <w:szCs w:val="18"/>
        </w:rPr>
        <w:t xml:space="preserve"> </w:t>
      </w:r>
      <w:proofErr w:type="spellStart"/>
      <w:r w:rsidRPr="00D95682">
        <w:rPr>
          <w:rFonts w:ascii="Consolas" w:hAnsi="Consolas"/>
          <w:color w:val="00B050"/>
          <w:sz w:val="18"/>
          <w:szCs w:val="18"/>
        </w:rPr>
        <w:t>if</w:t>
      </w:r>
      <w:proofErr w:type="spellEnd"/>
      <w:r w:rsidRPr="00D95682">
        <w:rPr>
          <w:rFonts w:ascii="Consolas" w:hAnsi="Consolas"/>
          <w:color w:val="00B050"/>
          <w:sz w:val="18"/>
          <w:szCs w:val="18"/>
        </w:rPr>
        <w:t xml:space="preserve"> PUBLIKATION_ORGAN %}</w:t>
      </w:r>
    </w:p>
    <w:p w14:paraId="1B38776E" w14:textId="6AEC1D10" w:rsidR="008F603A" w:rsidRDefault="006C5796" w:rsidP="006909A7">
      <w:r w:rsidRPr="006C5796">
        <w:t>Das Baugesuch wurde am</w:t>
      </w:r>
      <w:r>
        <w:t xml:space="preserve"> </w:t>
      </w:r>
      <w:proofErr w:type="gramStart"/>
      <w:r w:rsidRPr="00DD3A73">
        <w:rPr>
          <w:rStyle w:val="PlatzhalterZchn"/>
        </w:rPr>
        <w:t>{{ PUBLIKATION</w:t>
      </w:r>
      <w:proofErr w:type="gramEnd"/>
      <w:r w:rsidRPr="00DD3A73">
        <w:rPr>
          <w:rStyle w:val="PlatzhalterZchn"/>
        </w:rPr>
        <w:t>_ANZEIGER }}</w:t>
      </w:r>
      <w:r w:rsidRPr="006C5796">
        <w:t xml:space="preserve"> im örtlichen Anzeiger </w:t>
      </w:r>
      <w:r w:rsidR="00FA3F19" w:rsidRPr="00FA3F19">
        <w:rPr>
          <w:rFonts w:ascii="Consolas" w:hAnsi="Consolas"/>
          <w:color w:val="00B050"/>
          <w:sz w:val="18"/>
          <w:szCs w:val="18"/>
        </w:rPr>
        <w:t xml:space="preserve">{% </w:t>
      </w:r>
      <w:proofErr w:type="spellStart"/>
      <w:r w:rsidR="00FA3F19" w:rsidRPr="00FA3F19">
        <w:rPr>
          <w:rFonts w:ascii="Consolas" w:hAnsi="Consolas"/>
          <w:color w:val="00B050"/>
          <w:sz w:val="18"/>
          <w:szCs w:val="18"/>
        </w:rPr>
        <w:t>if</w:t>
      </w:r>
      <w:proofErr w:type="spellEnd"/>
      <w:r w:rsidR="00FA3F19" w:rsidRPr="00FA3F19">
        <w:rPr>
          <w:rFonts w:ascii="Consolas" w:hAnsi="Consolas"/>
          <w:color w:val="00B050"/>
          <w:sz w:val="18"/>
          <w:szCs w:val="18"/>
        </w:rPr>
        <w:t xml:space="preserve"> </w:t>
      </w:r>
      <w:r w:rsidR="00BE5095" w:rsidRPr="00BE5095">
        <w:rPr>
          <w:rFonts w:ascii="Consolas" w:hAnsi="Consolas"/>
          <w:color w:val="00B050"/>
          <w:sz w:val="18"/>
          <w:szCs w:val="18"/>
        </w:rPr>
        <w:t>PUBLIKATION_AMTSBLATT</w:t>
      </w:r>
      <w:r w:rsidR="00BE5095">
        <w:rPr>
          <w:rFonts w:ascii="Consolas" w:hAnsi="Consolas"/>
          <w:color w:val="00B050"/>
          <w:sz w:val="18"/>
          <w:szCs w:val="18"/>
        </w:rPr>
        <w:t xml:space="preserve"> </w:t>
      </w:r>
      <w:r w:rsidR="00FA3F19" w:rsidRPr="00FA3F19">
        <w:rPr>
          <w:rFonts w:ascii="Consolas" w:hAnsi="Consolas"/>
          <w:color w:val="00B050"/>
          <w:sz w:val="18"/>
          <w:szCs w:val="18"/>
        </w:rPr>
        <w:t>%}</w:t>
      </w:r>
      <w:r w:rsidR="00052E6C">
        <w:t>sowie</w:t>
      </w:r>
      <w:r w:rsidRPr="006C5796">
        <w:t xml:space="preserve"> </w:t>
      </w:r>
      <w:r w:rsidR="00FA3F19">
        <w:t xml:space="preserve">am </w:t>
      </w:r>
      <w:r w:rsidR="00FA3F19" w:rsidRPr="00DD3A73">
        <w:rPr>
          <w:rStyle w:val="PlatzhalterZchn"/>
        </w:rPr>
        <w:t>{{ PUBLIKATION_AMTSBLATT }}</w:t>
      </w:r>
      <w:r w:rsidR="00FA3F19">
        <w:t xml:space="preserve"> </w:t>
      </w:r>
      <w:r w:rsidRPr="006C5796">
        <w:t>im Amtsblatt</w:t>
      </w:r>
      <w:r w:rsidR="00FA3F19">
        <w:t xml:space="preserve"> </w:t>
      </w:r>
      <w:r w:rsidR="00FA3F19" w:rsidRPr="00D6166D">
        <w:rPr>
          <w:rFonts w:ascii="Consolas" w:hAnsi="Consolas" w:cs="Arial"/>
          <w:color w:val="00B050"/>
          <w:sz w:val="18"/>
          <w:szCs w:val="18"/>
        </w:rPr>
        <w:t xml:space="preserve">{% </w:t>
      </w:r>
      <w:proofErr w:type="spellStart"/>
      <w:r w:rsidR="00FA3F19" w:rsidRPr="00D6166D">
        <w:rPr>
          <w:rFonts w:ascii="Consolas" w:hAnsi="Consolas" w:cs="Arial"/>
          <w:color w:val="00B050"/>
          <w:sz w:val="18"/>
          <w:szCs w:val="18"/>
        </w:rPr>
        <w:t>else</w:t>
      </w:r>
      <w:proofErr w:type="spellEnd"/>
      <w:r w:rsidR="00FA3F19" w:rsidRPr="00D6166D">
        <w:rPr>
          <w:rFonts w:ascii="Consolas" w:hAnsi="Consolas" w:cs="Arial"/>
          <w:color w:val="00B050"/>
          <w:sz w:val="18"/>
          <w:szCs w:val="18"/>
        </w:rPr>
        <w:t xml:space="preserve"> %}{% </w:t>
      </w:r>
      <w:proofErr w:type="spellStart"/>
      <w:r w:rsidR="00FA3F19" w:rsidRPr="00D6166D">
        <w:rPr>
          <w:rFonts w:ascii="Consolas" w:hAnsi="Consolas" w:cs="Arial"/>
          <w:color w:val="00B050"/>
          <w:sz w:val="18"/>
          <w:szCs w:val="18"/>
        </w:rPr>
        <w:t>endif</w:t>
      </w:r>
      <w:proofErr w:type="spellEnd"/>
      <w:r w:rsidR="00FA3F19" w:rsidRPr="00D6166D">
        <w:rPr>
          <w:rFonts w:ascii="Consolas" w:hAnsi="Consolas" w:cs="Arial"/>
          <w:color w:val="00B050"/>
          <w:sz w:val="18"/>
          <w:szCs w:val="18"/>
        </w:rPr>
        <w:t xml:space="preserve"> %}</w:t>
      </w:r>
      <w:r w:rsidRPr="006C5796">
        <w:t xml:space="preserve">publiziert und das </w:t>
      </w:r>
      <w:proofErr w:type="spellStart"/>
      <w:r w:rsidRPr="006C5796">
        <w:t>Baugesuchsdossier</w:t>
      </w:r>
      <w:proofErr w:type="spellEnd"/>
      <w:r w:rsidRPr="006C5796">
        <w:t xml:space="preserve"> vom </w:t>
      </w:r>
      <w:r w:rsidR="00776619" w:rsidRPr="00DD3A73">
        <w:rPr>
          <w:rStyle w:val="PlatzhalterZchn"/>
        </w:rPr>
        <w:t>{{ PUBLIKATION_START }}</w:t>
      </w:r>
      <w:r w:rsidRPr="006C5796">
        <w:t xml:space="preserve"> bis zum </w:t>
      </w:r>
      <w:r w:rsidR="00776619" w:rsidRPr="00DD3A73">
        <w:rPr>
          <w:rStyle w:val="PlatzhalterZchn"/>
        </w:rPr>
        <w:t>{{ PUBLIKATION_ENDE }}</w:t>
      </w:r>
      <w:r w:rsidRPr="006C5796">
        <w:t xml:space="preserve"> öffentlich aufgelegt.</w:t>
      </w:r>
    </w:p>
    <w:p w14:paraId="55703464" w14:textId="77777777" w:rsidR="002B5384" w:rsidRDefault="002B5384" w:rsidP="002B5384">
      <w:pPr>
        <w:rPr>
          <w:rFonts w:ascii="Consolas" w:hAnsi="Consolas"/>
          <w:color w:val="00B050"/>
          <w:sz w:val="18"/>
          <w:szCs w:val="18"/>
        </w:rPr>
      </w:pPr>
      <w:r w:rsidRPr="00D95682">
        <w:rPr>
          <w:rFonts w:ascii="Consolas" w:hAnsi="Consolas"/>
          <w:color w:val="00B050"/>
          <w:sz w:val="18"/>
          <w:szCs w:val="18"/>
        </w:rPr>
        <w:t>{%</w:t>
      </w:r>
      <w:r>
        <w:rPr>
          <w:rFonts w:ascii="Consolas" w:hAnsi="Consolas"/>
          <w:color w:val="00B050"/>
          <w:sz w:val="18"/>
          <w:szCs w:val="18"/>
        </w:rPr>
        <w:t>p</w:t>
      </w:r>
      <w:r w:rsidRPr="00D95682">
        <w:rPr>
          <w:rFonts w:ascii="Consolas" w:hAnsi="Consolas"/>
          <w:color w:val="00B050"/>
          <w:sz w:val="18"/>
          <w:szCs w:val="18"/>
        </w:rPr>
        <w:t xml:space="preserve"> </w:t>
      </w:r>
      <w:proofErr w:type="spellStart"/>
      <w:r w:rsidRPr="00D95682">
        <w:rPr>
          <w:rFonts w:ascii="Consolas" w:hAnsi="Consolas"/>
          <w:color w:val="00B050"/>
          <w:sz w:val="18"/>
          <w:szCs w:val="18"/>
        </w:rPr>
        <w:t>else</w:t>
      </w:r>
      <w:proofErr w:type="spellEnd"/>
      <w:r w:rsidRPr="00D95682">
        <w:rPr>
          <w:rFonts w:ascii="Consolas" w:hAnsi="Consolas"/>
          <w:color w:val="00B050"/>
          <w:sz w:val="18"/>
          <w:szCs w:val="18"/>
        </w:rPr>
        <w:t xml:space="preserve"> %}</w:t>
      </w:r>
    </w:p>
    <w:p w14:paraId="4C96B958" w14:textId="21D2AEAF" w:rsidR="002B5384" w:rsidRPr="00C64816" w:rsidRDefault="002B5384" w:rsidP="002B5384">
      <w:pPr>
        <w:rPr>
          <w:rFonts w:cs="Arial"/>
          <w:color w:val="FF0000"/>
          <w:szCs w:val="22"/>
        </w:rPr>
      </w:pPr>
      <w:r>
        <w:rPr>
          <w:rFonts w:cs="Arial"/>
          <w:color w:val="FF0000"/>
          <w:szCs w:val="22"/>
        </w:rPr>
        <w:t>Für dieses Dossier ist i</w:t>
      </w:r>
      <w:r w:rsidRPr="00C64816">
        <w:rPr>
          <w:rFonts w:cs="Arial"/>
          <w:color w:val="FF0000"/>
          <w:szCs w:val="22"/>
        </w:rPr>
        <w:t xml:space="preserve">n </w:t>
      </w:r>
      <w:proofErr w:type="spellStart"/>
      <w:r w:rsidRPr="00C64816">
        <w:rPr>
          <w:rFonts w:cs="Arial"/>
          <w:color w:val="FF0000"/>
          <w:szCs w:val="22"/>
        </w:rPr>
        <w:t>eBau</w:t>
      </w:r>
      <w:proofErr w:type="spellEnd"/>
      <w:r w:rsidRPr="00C64816">
        <w:rPr>
          <w:rFonts w:cs="Arial"/>
          <w:color w:val="FF0000"/>
          <w:szCs w:val="22"/>
        </w:rPr>
        <w:t xml:space="preserve"> keine Publikation erfasst</w:t>
      </w:r>
      <w:r w:rsidR="00E71D8E">
        <w:rPr>
          <w:rFonts w:cs="Arial"/>
          <w:color w:val="FF0000"/>
          <w:szCs w:val="22"/>
        </w:rPr>
        <w:t>!</w:t>
      </w:r>
    </w:p>
    <w:p w14:paraId="215262D4" w14:textId="4D5136B7" w:rsidR="008F603A" w:rsidRDefault="002B5384" w:rsidP="002B5384">
      <w:pPr>
        <w:rPr>
          <w:rFonts w:ascii="Consolas" w:hAnsi="Consolas"/>
          <w:color w:val="00B050"/>
          <w:sz w:val="18"/>
          <w:szCs w:val="18"/>
        </w:rPr>
      </w:pPr>
      <w:r w:rsidRPr="00D95682">
        <w:rPr>
          <w:rFonts w:ascii="Consolas" w:hAnsi="Consolas"/>
          <w:color w:val="00B050"/>
          <w:sz w:val="18"/>
          <w:szCs w:val="18"/>
        </w:rPr>
        <w:t>{%</w:t>
      </w:r>
      <w:r>
        <w:rPr>
          <w:rFonts w:ascii="Consolas" w:hAnsi="Consolas"/>
          <w:color w:val="00B050"/>
          <w:sz w:val="18"/>
          <w:szCs w:val="18"/>
        </w:rPr>
        <w:t>p</w:t>
      </w:r>
      <w:r w:rsidRPr="00D95682">
        <w:rPr>
          <w:rFonts w:ascii="Consolas" w:hAnsi="Consolas"/>
          <w:color w:val="00B050"/>
          <w:sz w:val="18"/>
          <w:szCs w:val="18"/>
        </w:rPr>
        <w:t xml:space="preserve"> </w:t>
      </w:r>
      <w:proofErr w:type="spellStart"/>
      <w:r w:rsidRPr="00D95682">
        <w:rPr>
          <w:rFonts w:ascii="Consolas" w:hAnsi="Consolas"/>
          <w:color w:val="00B050"/>
          <w:sz w:val="18"/>
          <w:szCs w:val="18"/>
        </w:rPr>
        <w:t>endif</w:t>
      </w:r>
      <w:proofErr w:type="spellEnd"/>
      <w:r w:rsidRPr="00D95682">
        <w:rPr>
          <w:rFonts w:ascii="Consolas" w:hAnsi="Consolas"/>
          <w:color w:val="00B050"/>
          <w:sz w:val="18"/>
          <w:szCs w:val="18"/>
        </w:rPr>
        <w:t xml:space="preserve"> %}</w:t>
      </w:r>
    </w:p>
    <w:p w14:paraId="68C96DC2" w14:textId="77777777" w:rsidR="002B5384" w:rsidRDefault="002B5384" w:rsidP="002B5384"/>
    <w:p w14:paraId="76E0801A" w14:textId="2D5EC404" w:rsidR="00ED356B" w:rsidRDefault="00ED356B" w:rsidP="006909A7">
      <w:pPr>
        <w:rPr>
          <w:rFonts w:ascii="Consolas" w:hAnsi="Consolas"/>
          <w:bCs/>
          <w:color w:val="00B050"/>
          <w:sz w:val="18"/>
          <w:szCs w:val="18"/>
        </w:rPr>
      </w:pPr>
      <w:r w:rsidRPr="004F535B">
        <w:rPr>
          <w:rFonts w:ascii="Consolas" w:hAnsi="Consolas"/>
          <w:bCs/>
          <w:color w:val="00B050"/>
          <w:sz w:val="18"/>
          <w:szCs w:val="18"/>
        </w:rPr>
        <w:t xml:space="preserve">{%p </w:t>
      </w:r>
      <w:proofErr w:type="spellStart"/>
      <w:r w:rsidRPr="004F535B">
        <w:rPr>
          <w:rFonts w:ascii="Consolas" w:hAnsi="Consolas"/>
          <w:bCs/>
          <w:color w:val="00B050"/>
          <w:sz w:val="18"/>
          <w:szCs w:val="18"/>
        </w:rPr>
        <w:t>if</w:t>
      </w:r>
      <w:proofErr w:type="spellEnd"/>
      <w:r w:rsidRPr="004F535B">
        <w:rPr>
          <w:rFonts w:ascii="Consolas" w:hAnsi="Consolas"/>
          <w:bCs/>
          <w:color w:val="00B050"/>
          <w:sz w:val="18"/>
          <w:szCs w:val="18"/>
        </w:rPr>
        <w:t xml:space="preserve"> EINSPR</w:t>
      </w:r>
      <w:r>
        <w:rPr>
          <w:rFonts w:ascii="Consolas" w:hAnsi="Consolas"/>
          <w:bCs/>
          <w:color w:val="00B050"/>
          <w:sz w:val="18"/>
          <w:szCs w:val="18"/>
        </w:rPr>
        <w:t>A</w:t>
      </w:r>
      <w:r w:rsidRPr="004F535B">
        <w:rPr>
          <w:rFonts w:ascii="Consolas" w:hAnsi="Consolas"/>
          <w:bCs/>
          <w:color w:val="00B050"/>
          <w:sz w:val="18"/>
          <w:szCs w:val="18"/>
        </w:rPr>
        <w:t>CHEN %}</w:t>
      </w:r>
    </w:p>
    <w:p w14:paraId="71E9415F" w14:textId="77777777" w:rsidR="00B80E33" w:rsidRDefault="00B80E33" w:rsidP="00B80E33">
      <w:r w:rsidRPr="006E3C7A">
        <w:t>Gegen das Baugesuch ging(-en) folgende Einsprache(-n) ein:</w:t>
      </w:r>
    </w:p>
    <w:p w14:paraId="0DD9CF2A" w14:textId="38416A98" w:rsidR="00F84B1C" w:rsidRDefault="00ED356B" w:rsidP="006909A7">
      <w:pPr>
        <w:rPr>
          <w:rFonts w:ascii="Consolas" w:hAnsi="Consolas"/>
          <w:color w:val="00B050"/>
          <w:sz w:val="18"/>
          <w:szCs w:val="18"/>
        </w:rPr>
      </w:pPr>
      <w:r w:rsidRPr="004F535B">
        <w:rPr>
          <w:rFonts w:ascii="Consolas" w:hAnsi="Consolas"/>
          <w:color w:val="00B050"/>
          <w:sz w:val="18"/>
          <w:szCs w:val="18"/>
        </w:rPr>
        <w:t xml:space="preserve">{%p </w:t>
      </w:r>
      <w:proofErr w:type="spellStart"/>
      <w:r w:rsidRPr="004F535B">
        <w:rPr>
          <w:rFonts w:ascii="Consolas" w:hAnsi="Consolas"/>
          <w:color w:val="00B050"/>
          <w:sz w:val="18"/>
          <w:szCs w:val="18"/>
        </w:rPr>
        <w:t>for</w:t>
      </w:r>
      <w:proofErr w:type="spellEnd"/>
      <w:r w:rsidRPr="004F535B">
        <w:rPr>
          <w:rFonts w:ascii="Consolas" w:hAnsi="Consolas"/>
          <w:color w:val="00B050"/>
          <w:sz w:val="18"/>
          <w:szCs w:val="18"/>
        </w:rPr>
        <w:t xml:space="preserve"> E in EINSPR</w:t>
      </w:r>
      <w:r>
        <w:rPr>
          <w:rFonts w:ascii="Consolas" w:hAnsi="Consolas"/>
          <w:color w:val="00B050"/>
          <w:sz w:val="18"/>
          <w:szCs w:val="18"/>
        </w:rPr>
        <w:t>A</w:t>
      </w:r>
      <w:r w:rsidRPr="004F535B">
        <w:rPr>
          <w:rFonts w:ascii="Consolas" w:hAnsi="Consolas"/>
          <w:color w:val="00B050"/>
          <w:sz w:val="18"/>
          <w:szCs w:val="18"/>
        </w:rPr>
        <w:t>CHEN %}</w:t>
      </w:r>
    </w:p>
    <w:p w14:paraId="114B9A9F" w14:textId="77777777" w:rsidR="00B77D64" w:rsidRPr="00BB4AA3" w:rsidRDefault="00B77D64" w:rsidP="00B77D64">
      <w:pPr>
        <w:rPr>
          <w:rFonts w:ascii="Consolas" w:hAnsi="Consolas" w:cs="Arial"/>
          <w:color w:val="00B050"/>
          <w:sz w:val="18"/>
          <w:szCs w:val="18"/>
        </w:rPr>
      </w:pPr>
      <w:r w:rsidRPr="00BB4AA3">
        <w:rPr>
          <w:rFonts w:ascii="Consolas" w:hAnsi="Consolas" w:cs="Arial"/>
          <w:color w:val="00B050"/>
          <w:sz w:val="18"/>
          <w:szCs w:val="18"/>
        </w:rPr>
        <w:t xml:space="preserve">{%p </w:t>
      </w:r>
      <w:proofErr w:type="spellStart"/>
      <w:r w:rsidRPr="00BB4AA3">
        <w:rPr>
          <w:rFonts w:ascii="Consolas" w:hAnsi="Consolas" w:cs="Arial"/>
          <w:color w:val="00B050"/>
          <w:sz w:val="18"/>
          <w:szCs w:val="18"/>
        </w:rPr>
        <w:t>for</w:t>
      </w:r>
      <w:proofErr w:type="spellEnd"/>
      <w:r w:rsidRPr="00BB4AA3">
        <w:rPr>
          <w:rFonts w:ascii="Consolas" w:hAnsi="Consolas" w:cs="Arial"/>
          <w:color w:val="00B050"/>
          <w:sz w:val="18"/>
          <w:szCs w:val="18"/>
        </w:rPr>
        <w:t xml:space="preserve"> P in E.ALLE_EINSPRECHENDEN %}</w:t>
      </w:r>
    </w:p>
    <w:p w14:paraId="6D73DF54" w14:textId="2E44ECE7" w:rsidR="00B77D64" w:rsidRPr="00BB4AA3" w:rsidRDefault="00B77D64" w:rsidP="006909A7">
      <w:pPr>
        <w:rPr>
          <w:rFonts w:ascii="Consolas" w:hAnsi="Consolas" w:cs="Arial"/>
          <w:color w:val="00B050"/>
          <w:sz w:val="18"/>
          <w:szCs w:val="18"/>
        </w:rPr>
      </w:pPr>
      <w:r w:rsidRPr="00BB4AA3">
        <w:rPr>
          <w:rFonts w:ascii="Consolas" w:hAnsi="Consolas" w:cs="Arial"/>
          <w:color w:val="00B050"/>
          <w:sz w:val="18"/>
          <w:szCs w:val="18"/>
        </w:rPr>
        <w:t xml:space="preserve">{%p </w:t>
      </w:r>
      <w:proofErr w:type="spellStart"/>
      <w:r w:rsidRPr="00BB4AA3">
        <w:rPr>
          <w:rFonts w:ascii="Consolas" w:hAnsi="Consolas" w:cs="Arial"/>
          <w:color w:val="00B050"/>
          <w:sz w:val="18"/>
          <w:szCs w:val="18"/>
        </w:rPr>
        <w:t>if</w:t>
      </w:r>
      <w:proofErr w:type="spellEnd"/>
      <w:r w:rsidRPr="00BB4AA3">
        <w:rPr>
          <w:rFonts w:ascii="Consolas" w:hAnsi="Consolas" w:cs="Arial"/>
          <w:color w:val="00B050"/>
          <w:sz w:val="18"/>
          <w:szCs w:val="18"/>
        </w:rPr>
        <w:t xml:space="preserve"> E.ALLE_EINSPRECHENDEN | </w:t>
      </w:r>
      <w:proofErr w:type="spellStart"/>
      <w:r w:rsidRPr="00BB4AA3">
        <w:rPr>
          <w:rFonts w:ascii="Consolas" w:hAnsi="Consolas" w:cs="Arial"/>
          <w:color w:val="00B050"/>
          <w:sz w:val="18"/>
          <w:szCs w:val="18"/>
        </w:rPr>
        <w:t>length</w:t>
      </w:r>
      <w:proofErr w:type="spellEnd"/>
      <w:r w:rsidRPr="00BB4AA3">
        <w:rPr>
          <w:rFonts w:ascii="Consolas" w:hAnsi="Consolas" w:cs="Arial"/>
          <w:color w:val="00B050"/>
          <w:sz w:val="18"/>
          <w:szCs w:val="18"/>
        </w:rPr>
        <w:t xml:space="preserve"> &gt; 1 %}</w:t>
      </w:r>
    </w:p>
    <w:p w14:paraId="72D9D8B0" w14:textId="7A7DDEF0" w:rsidR="00B77D64" w:rsidRPr="00B77D64" w:rsidRDefault="00B77D64" w:rsidP="006909A7">
      <w:pPr>
        <w:rPr>
          <w:rFonts w:ascii="Consolas" w:hAnsi="Consolas" w:cs="Arial"/>
          <w:color w:val="00B050"/>
          <w:sz w:val="18"/>
          <w:szCs w:val="18"/>
        </w:rPr>
      </w:pPr>
      <w:r w:rsidRPr="00BB4AA3">
        <w:rPr>
          <w:rFonts w:ascii="Consolas" w:hAnsi="Consolas" w:cs="Arial"/>
          <w:color w:val="00B050"/>
          <w:sz w:val="18"/>
          <w:szCs w:val="18"/>
        </w:rPr>
        <w:t xml:space="preserve">{%p </w:t>
      </w:r>
      <w:proofErr w:type="spellStart"/>
      <w:r w:rsidRPr="00BB4AA3">
        <w:rPr>
          <w:rFonts w:ascii="Consolas" w:hAnsi="Consolas" w:cs="Arial"/>
          <w:color w:val="00B050"/>
          <w:sz w:val="18"/>
          <w:szCs w:val="18"/>
        </w:rPr>
        <w:t>if</w:t>
      </w:r>
      <w:proofErr w:type="spellEnd"/>
      <w:r w:rsidRPr="00BB4AA3">
        <w:rPr>
          <w:rFonts w:ascii="Consolas" w:hAnsi="Consolas" w:cs="Arial"/>
          <w:color w:val="00B050"/>
          <w:sz w:val="18"/>
          <w:szCs w:val="18"/>
        </w:rPr>
        <w:t xml:space="preserve"> </w:t>
      </w:r>
      <w:proofErr w:type="spellStart"/>
      <w:proofErr w:type="gramStart"/>
      <w:r w:rsidRPr="00BB4AA3">
        <w:rPr>
          <w:rFonts w:ascii="Consolas" w:hAnsi="Consolas" w:cs="Arial"/>
          <w:color w:val="00B050"/>
          <w:sz w:val="18"/>
          <w:szCs w:val="18"/>
        </w:rPr>
        <w:t>loop.first</w:t>
      </w:r>
      <w:proofErr w:type="spellEnd"/>
      <w:proofErr w:type="gramEnd"/>
      <w:r w:rsidRPr="00BB4AA3">
        <w:rPr>
          <w:rFonts w:ascii="Consolas" w:hAnsi="Consolas" w:cs="Arial"/>
          <w:color w:val="00B050"/>
          <w:sz w:val="18"/>
          <w:szCs w:val="18"/>
        </w:rPr>
        <w:t xml:space="preserve"> %}</w:t>
      </w:r>
    </w:p>
    <w:p w14:paraId="0D8C6EDF" w14:textId="2471FEF0" w:rsidR="00ED356B" w:rsidRDefault="00B77D64" w:rsidP="009D3DD1">
      <w:pPr>
        <w:pStyle w:val="Absatz1Ebene"/>
        <w:numPr>
          <w:ilvl w:val="0"/>
          <w:numId w:val="7"/>
        </w:numPr>
      </w:pPr>
      <w:proofErr w:type="spellStart"/>
      <w:r w:rsidRPr="000E7EC3">
        <w:rPr>
          <w:b/>
          <w:bCs/>
        </w:rPr>
        <w:t>Sammeleinsprache</w:t>
      </w:r>
      <w:proofErr w:type="spellEnd"/>
      <w:r w:rsidRPr="000E7EC3">
        <w:rPr>
          <w:b/>
          <w:bCs/>
        </w:rPr>
        <w:t xml:space="preserve"> </w:t>
      </w:r>
      <w:r w:rsidR="00BB4AA3" w:rsidRPr="000E7EC3">
        <w:rPr>
          <w:b/>
          <w:bCs/>
        </w:rPr>
        <w:t xml:space="preserve">mit </w:t>
      </w:r>
      <w:proofErr w:type="gramStart"/>
      <w:r w:rsidR="00BB4AA3" w:rsidRPr="000E7EC3">
        <w:rPr>
          <w:rStyle w:val="PlatzhalterZchn"/>
          <w:b/>
          <w:bCs w:val="0"/>
        </w:rPr>
        <w:t>{{ E.ALLE</w:t>
      </w:r>
      <w:proofErr w:type="gramEnd"/>
      <w:r w:rsidR="00BB4AA3" w:rsidRPr="000E7EC3">
        <w:rPr>
          <w:rStyle w:val="PlatzhalterZchn"/>
          <w:b/>
          <w:bCs w:val="0"/>
        </w:rPr>
        <w:t xml:space="preserve">_EINSPRECHENDEN | </w:t>
      </w:r>
      <w:proofErr w:type="spellStart"/>
      <w:r w:rsidR="00BB4AA3" w:rsidRPr="000E7EC3">
        <w:rPr>
          <w:rStyle w:val="PlatzhalterZchn"/>
          <w:b/>
          <w:bCs w:val="0"/>
        </w:rPr>
        <w:t>length</w:t>
      </w:r>
      <w:proofErr w:type="spellEnd"/>
      <w:r w:rsidR="00BB4AA3" w:rsidRPr="000E7EC3">
        <w:rPr>
          <w:rStyle w:val="PlatzhalterZchn"/>
          <w:b/>
          <w:bCs w:val="0"/>
        </w:rPr>
        <w:t xml:space="preserve"> }}</w:t>
      </w:r>
      <w:r w:rsidR="00BB4AA3" w:rsidRPr="000E7EC3">
        <w:rPr>
          <w:b/>
          <w:bCs/>
        </w:rPr>
        <w:t xml:space="preserve"> </w:t>
      </w:r>
      <w:r w:rsidR="0004512D" w:rsidRPr="000E7EC3">
        <w:rPr>
          <w:b/>
          <w:bCs/>
        </w:rPr>
        <w:t>Einspr</w:t>
      </w:r>
      <w:r w:rsidR="000E7EC3" w:rsidRPr="000E7EC3">
        <w:rPr>
          <w:b/>
          <w:bCs/>
        </w:rPr>
        <w:t>e</w:t>
      </w:r>
      <w:r w:rsidR="0004512D" w:rsidRPr="000E7EC3">
        <w:rPr>
          <w:b/>
          <w:bCs/>
        </w:rPr>
        <w:t>chen</w:t>
      </w:r>
      <w:r w:rsidR="000E7EC3" w:rsidRPr="000E7EC3">
        <w:rPr>
          <w:b/>
          <w:bCs/>
        </w:rPr>
        <w:t>den</w:t>
      </w:r>
      <w:r w:rsidR="0004512D" w:rsidRPr="000E7EC3">
        <w:rPr>
          <w:b/>
          <w:bCs/>
        </w:rPr>
        <w:t>. Ansprechperson:</w:t>
      </w:r>
      <w:r w:rsidR="00ED356B" w:rsidRPr="000E7EC3">
        <w:rPr>
          <w:b/>
          <w:bCs/>
        </w:rPr>
        <w:t xml:space="preserve"> </w:t>
      </w:r>
      <w:proofErr w:type="gramStart"/>
      <w:r w:rsidR="00F84B1C" w:rsidRPr="000E7EC3">
        <w:rPr>
          <w:rStyle w:val="PlatzhalterZchn"/>
          <w:b/>
          <w:bCs w:val="0"/>
        </w:rPr>
        <w:t xml:space="preserve">{{ </w:t>
      </w:r>
      <w:r w:rsidR="00914DF1" w:rsidRPr="000E7EC3">
        <w:rPr>
          <w:rStyle w:val="PlatzhalterZchn"/>
          <w:b/>
          <w:bCs w:val="0"/>
        </w:rPr>
        <w:t>E</w:t>
      </w:r>
      <w:r w:rsidR="00F84B1C" w:rsidRPr="000E7EC3">
        <w:rPr>
          <w:rStyle w:val="PlatzhalterZchn"/>
          <w:b/>
          <w:bCs w:val="0"/>
        </w:rPr>
        <w:t>.</w:t>
      </w:r>
      <w:r w:rsidR="00914DF1" w:rsidRPr="000E7EC3">
        <w:rPr>
          <w:rStyle w:val="PlatzhalterZchn"/>
          <w:b/>
          <w:bCs w:val="0"/>
        </w:rPr>
        <w:t>EINSPRECHER</w:t>
      </w:r>
      <w:proofErr w:type="gramEnd"/>
      <w:r w:rsidR="00D05ED2" w:rsidRPr="000E7EC3">
        <w:rPr>
          <w:rStyle w:val="PlatzhalterZchn"/>
          <w:b/>
          <w:bCs w:val="0"/>
        </w:rPr>
        <w:t>_</w:t>
      </w:r>
      <w:r w:rsidR="00F84B1C" w:rsidRPr="000E7EC3">
        <w:rPr>
          <w:rStyle w:val="PlatzhalterZchn"/>
          <w:b/>
          <w:bCs w:val="0"/>
        </w:rPr>
        <w:t>NAME }}</w:t>
      </w:r>
      <w:r w:rsidR="00D4025E" w:rsidRPr="000E7EC3">
        <w:rPr>
          <w:b/>
          <w:bCs/>
        </w:rPr>
        <w:t xml:space="preserve">, </w:t>
      </w:r>
      <w:r w:rsidR="00D4025E" w:rsidRPr="000E7EC3">
        <w:rPr>
          <w:rStyle w:val="PlatzhalterZchn"/>
          <w:b/>
          <w:bCs w:val="0"/>
        </w:rPr>
        <w:t xml:space="preserve">{{ </w:t>
      </w:r>
      <w:r w:rsidR="003B2ABC" w:rsidRPr="000E7EC3">
        <w:rPr>
          <w:rStyle w:val="PlatzhalterZchn"/>
          <w:b/>
          <w:bCs w:val="0"/>
        </w:rPr>
        <w:t>E.</w:t>
      </w:r>
      <w:r w:rsidR="00D4025E" w:rsidRPr="000E7EC3">
        <w:rPr>
          <w:rStyle w:val="PlatzhalterZchn"/>
          <w:b/>
          <w:bCs w:val="0"/>
        </w:rPr>
        <w:t>EINSPRECHER_ADRESSE }}</w:t>
      </w:r>
      <w:r w:rsidR="00ED356B" w:rsidRPr="00F864AA">
        <w:rPr>
          <w:rFonts w:ascii="Consolas" w:hAnsi="Consolas"/>
          <w:sz w:val="18"/>
          <w:szCs w:val="18"/>
        </w:rPr>
        <w:br/>
      </w:r>
      <w:r w:rsidR="00914DF1" w:rsidRPr="002A38DD">
        <w:rPr>
          <w:rFonts w:ascii="Consolas" w:hAnsi="Consolas"/>
          <w:color w:val="00B050"/>
          <w:sz w:val="18"/>
          <w:szCs w:val="18"/>
        </w:rPr>
        <w:t xml:space="preserve">{% </w:t>
      </w:r>
      <w:proofErr w:type="spellStart"/>
      <w:r w:rsidR="00914DF1" w:rsidRPr="002A38DD">
        <w:rPr>
          <w:rFonts w:ascii="Consolas" w:hAnsi="Consolas"/>
          <w:color w:val="00B050"/>
          <w:sz w:val="18"/>
          <w:szCs w:val="18"/>
        </w:rPr>
        <w:t>if</w:t>
      </w:r>
      <w:proofErr w:type="spellEnd"/>
      <w:r w:rsidR="00914DF1" w:rsidRPr="002A38DD">
        <w:rPr>
          <w:rFonts w:ascii="Consolas" w:hAnsi="Consolas"/>
          <w:color w:val="00B050"/>
          <w:sz w:val="18"/>
          <w:szCs w:val="18"/>
        </w:rPr>
        <w:t xml:space="preserve"> </w:t>
      </w:r>
      <w:r w:rsidR="00914DF1">
        <w:rPr>
          <w:rFonts w:ascii="Consolas" w:hAnsi="Consolas"/>
          <w:color w:val="00B050"/>
          <w:sz w:val="18"/>
          <w:szCs w:val="18"/>
        </w:rPr>
        <w:t>E.EINSPRECHER</w:t>
      </w:r>
      <w:r w:rsidR="00914DF1" w:rsidRPr="002A38DD">
        <w:rPr>
          <w:rFonts w:ascii="Consolas" w:hAnsi="Consolas"/>
          <w:color w:val="00B050"/>
          <w:sz w:val="18"/>
          <w:szCs w:val="18"/>
        </w:rPr>
        <w:t>_ANREDE == "Herr" %}</w:t>
      </w:r>
      <w:r w:rsidR="00914DF1">
        <w:t>Der Einsprechende</w:t>
      </w:r>
      <w:r w:rsidR="00914DF1" w:rsidRPr="002A38DD">
        <w:rPr>
          <w:rFonts w:ascii="Consolas" w:hAnsi="Consolas"/>
          <w:color w:val="00B050"/>
          <w:sz w:val="18"/>
          <w:szCs w:val="18"/>
        </w:rPr>
        <w:t xml:space="preserve">{% </w:t>
      </w:r>
      <w:proofErr w:type="spellStart"/>
      <w:r w:rsidR="00914DF1" w:rsidRPr="002A38DD">
        <w:rPr>
          <w:rFonts w:ascii="Consolas" w:hAnsi="Consolas"/>
          <w:color w:val="00B050"/>
          <w:sz w:val="18"/>
          <w:szCs w:val="18"/>
        </w:rPr>
        <w:t>elif</w:t>
      </w:r>
      <w:proofErr w:type="spellEnd"/>
      <w:r w:rsidR="00914DF1" w:rsidRPr="002A38DD">
        <w:rPr>
          <w:rFonts w:ascii="Consolas" w:hAnsi="Consolas"/>
          <w:color w:val="00B050"/>
          <w:sz w:val="18"/>
          <w:szCs w:val="18"/>
        </w:rPr>
        <w:t xml:space="preserve"> </w:t>
      </w:r>
      <w:r w:rsidR="00DE00AB">
        <w:rPr>
          <w:rFonts w:ascii="Consolas" w:hAnsi="Consolas"/>
          <w:color w:val="00B050"/>
          <w:sz w:val="18"/>
          <w:szCs w:val="18"/>
        </w:rPr>
        <w:t>E.</w:t>
      </w:r>
      <w:r w:rsidR="00D74C5D">
        <w:rPr>
          <w:rFonts w:ascii="Consolas" w:hAnsi="Consolas"/>
          <w:color w:val="00B050"/>
          <w:sz w:val="18"/>
          <w:szCs w:val="18"/>
        </w:rPr>
        <w:t>EINSPRECHER</w:t>
      </w:r>
      <w:r w:rsidR="00914DF1" w:rsidRPr="002A38DD">
        <w:rPr>
          <w:rFonts w:ascii="Consolas" w:hAnsi="Consolas"/>
          <w:color w:val="00B050"/>
          <w:sz w:val="18"/>
          <w:szCs w:val="18"/>
        </w:rPr>
        <w:t>_ANREDE == "Frau" %}</w:t>
      </w:r>
      <w:r w:rsidR="00914DF1">
        <w:t>Die Einsprechende</w:t>
      </w:r>
      <w:r w:rsidR="00914DF1" w:rsidRPr="002A38DD">
        <w:rPr>
          <w:rFonts w:ascii="Consolas" w:hAnsi="Consolas"/>
          <w:color w:val="00B050"/>
          <w:sz w:val="18"/>
          <w:szCs w:val="18"/>
        </w:rPr>
        <w:t xml:space="preserve">{% </w:t>
      </w:r>
      <w:proofErr w:type="spellStart"/>
      <w:r w:rsidR="00914DF1" w:rsidRPr="002A38DD">
        <w:rPr>
          <w:rFonts w:ascii="Consolas" w:hAnsi="Consolas"/>
          <w:color w:val="00B050"/>
          <w:sz w:val="18"/>
          <w:szCs w:val="18"/>
        </w:rPr>
        <w:t>else</w:t>
      </w:r>
      <w:proofErr w:type="spellEnd"/>
      <w:r w:rsidR="00914DF1" w:rsidRPr="002A38DD">
        <w:rPr>
          <w:rFonts w:ascii="Consolas" w:hAnsi="Consolas"/>
          <w:color w:val="00B050"/>
          <w:sz w:val="18"/>
          <w:szCs w:val="18"/>
        </w:rPr>
        <w:t xml:space="preserve"> %}</w:t>
      </w:r>
      <w:r w:rsidR="00914DF1" w:rsidRPr="00ED356B">
        <w:t>Der/die Einsprechende</w:t>
      </w:r>
      <w:r w:rsidR="00914DF1" w:rsidRPr="002A38DD">
        <w:rPr>
          <w:rFonts w:ascii="Consolas" w:hAnsi="Consolas"/>
          <w:color w:val="00B050"/>
          <w:sz w:val="18"/>
          <w:szCs w:val="18"/>
        </w:rPr>
        <w:t xml:space="preserve">{% </w:t>
      </w:r>
      <w:proofErr w:type="spellStart"/>
      <w:r w:rsidR="00914DF1" w:rsidRPr="002A38DD">
        <w:rPr>
          <w:rFonts w:ascii="Consolas" w:hAnsi="Consolas"/>
          <w:color w:val="00B050"/>
          <w:sz w:val="18"/>
          <w:szCs w:val="18"/>
        </w:rPr>
        <w:t>endif</w:t>
      </w:r>
      <w:proofErr w:type="spellEnd"/>
      <w:r w:rsidR="00914DF1" w:rsidRPr="002A38DD">
        <w:rPr>
          <w:rFonts w:ascii="Consolas" w:hAnsi="Consolas"/>
          <w:color w:val="00B050"/>
          <w:sz w:val="18"/>
          <w:szCs w:val="18"/>
        </w:rPr>
        <w:t xml:space="preserve"> %}</w:t>
      </w:r>
      <w:r w:rsidR="00ED356B" w:rsidRPr="00ED356B">
        <w:t xml:space="preserve"> </w:t>
      </w:r>
      <w:r w:rsidR="00CF7FB1" w:rsidRPr="00DD2C78">
        <w:rPr>
          <w:rStyle w:val="PlatzhalterZchn"/>
        </w:rPr>
        <w:t>{{ E.EINSPRECHER_NAME }}</w:t>
      </w:r>
      <w:r w:rsidR="00CF7FB1">
        <w:t xml:space="preserve"> b</w:t>
      </w:r>
      <w:r w:rsidR="00ED356B" w:rsidRPr="00ED356B">
        <w:t xml:space="preserve">eantragt, es sei das Baugesuch nicht zu bewilligen. Als Begründung führt </w:t>
      </w:r>
      <w:r w:rsidR="00D00675" w:rsidRPr="002A38DD">
        <w:rPr>
          <w:rFonts w:ascii="Consolas" w:hAnsi="Consolas"/>
          <w:color w:val="00B050"/>
          <w:sz w:val="18"/>
          <w:szCs w:val="18"/>
        </w:rPr>
        <w:t xml:space="preserve">{% </w:t>
      </w:r>
      <w:proofErr w:type="spellStart"/>
      <w:r w:rsidR="00D00675" w:rsidRPr="002A38DD">
        <w:rPr>
          <w:rFonts w:ascii="Consolas" w:hAnsi="Consolas"/>
          <w:color w:val="00B050"/>
          <w:sz w:val="18"/>
          <w:szCs w:val="18"/>
        </w:rPr>
        <w:t>if</w:t>
      </w:r>
      <w:proofErr w:type="spellEnd"/>
      <w:r w:rsidR="00D00675" w:rsidRPr="002A38DD">
        <w:rPr>
          <w:rFonts w:ascii="Consolas" w:hAnsi="Consolas"/>
          <w:color w:val="00B050"/>
          <w:sz w:val="18"/>
          <w:szCs w:val="18"/>
        </w:rPr>
        <w:t xml:space="preserve"> </w:t>
      </w:r>
      <w:r w:rsidR="00D00675">
        <w:rPr>
          <w:rFonts w:ascii="Consolas" w:hAnsi="Consolas"/>
          <w:color w:val="00B050"/>
          <w:sz w:val="18"/>
          <w:szCs w:val="18"/>
        </w:rPr>
        <w:t>E.EINSPRECHER</w:t>
      </w:r>
      <w:r w:rsidR="00D00675" w:rsidRPr="002A38DD">
        <w:rPr>
          <w:rFonts w:ascii="Consolas" w:hAnsi="Consolas"/>
          <w:color w:val="00B050"/>
          <w:sz w:val="18"/>
          <w:szCs w:val="18"/>
        </w:rPr>
        <w:t>_ANREDE == "Herr" %}</w:t>
      </w:r>
      <w:proofErr w:type="gramStart"/>
      <w:r w:rsidR="00D00675">
        <w:t>er</w:t>
      </w:r>
      <w:r w:rsidR="00D00675" w:rsidRPr="002A38DD">
        <w:rPr>
          <w:rFonts w:ascii="Consolas" w:hAnsi="Consolas"/>
          <w:color w:val="00B050"/>
          <w:sz w:val="18"/>
          <w:szCs w:val="18"/>
        </w:rPr>
        <w:t>{</w:t>
      </w:r>
      <w:proofErr w:type="gramEnd"/>
      <w:r w:rsidR="00D00675" w:rsidRPr="002A38DD">
        <w:rPr>
          <w:rFonts w:ascii="Consolas" w:hAnsi="Consolas"/>
          <w:color w:val="00B050"/>
          <w:sz w:val="18"/>
          <w:szCs w:val="18"/>
        </w:rPr>
        <w:t xml:space="preserve">% </w:t>
      </w:r>
      <w:proofErr w:type="spellStart"/>
      <w:r w:rsidR="00D00675" w:rsidRPr="002A38DD">
        <w:rPr>
          <w:rFonts w:ascii="Consolas" w:hAnsi="Consolas"/>
          <w:color w:val="00B050"/>
          <w:sz w:val="18"/>
          <w:szCs w:val="18"/>
        </w:rPr>
        <w:t>elif</w:t>
      </w:r>
      <w:proofErr w:type="spellEnd"/>
      <w:r w:rsidR="00D00675" w:rsidRPr="002A38DD">
        <w:rPr>
          <w:rFonts w:ascii="Consolas" w:hAnsi="Consolas"/>
          <w:color w:val="00B050"/>
          <w:sz w:val="18"/>
          <w:szCs w:val="18"/>
        </w:rPr>
        <w:t xml:space="preserve"> </w:t>
      </w:r>
      <w:r w:rsidR="00D00675">
        <w:rPr>
          <w:rFonts w:ascii="Consolas" w:hAnsi="Consolas"/>
          <w:color w:val="00B050"/>
          <w:sz w:val="18"/>
          <w:szCs w:val="18"/>
        </w:rPr>
        <w:t>E.EINSPRECHER</w:t>
      </w:r>
      <w:r w:rsidR="00D00675" w:rsidRPr="002A38DD">
        <w:rPr>
          <w:rFonts w:ascii="Consolas" w:hAnsi="Consolas"/>
          <w:color w:val="00B050"/>
          <w:sz w:val="18"/>
          <w:szCs w:val="18"/>
        </w:rPr>
        <w:t>_ANREDE == "Frau" %}</w:t>
      </w:r>
      <w:r w:rsidR="00D00675">
        <w:t>sie</w:t>
      </w:r>
      <w:r w:rsidR="00D00675" w:rsidRPr="002A38DD">
        <w:rPr>
          <w:rFonts w:ascii="Consolas" w:hAnsi="Consolas"/>
          <w:color w:val="00B050"/>
          <w:sz w:val="18"/>
          <w:szCs w:val="18"/>
        </w:rPr>
        <w:t xml:space="preserve">{% </w:t>
      </w:r>
      <w:proofErr w:type="spellStart"/>
      <w:r w:rsidR="00D00675" w:rsidRPr="002A38DD">
        <w:rPr>
          <w:rFonts w:ascii="Consolas" w:hAnsi="Consolas"/>
          <w:color w:val="00B050"/>
          <w:sz w:val="18"/>
          <w:szCs w:val="18"/>
        </w:rPr>
        <w:t>else</w:t>
      </w:r>
      <w:proofErr w:type="spellEnd"/>
      <w:r w:rsidR="00D00675" w:rsidRPr="002A38DD">
        <w:rPr>
          <w:rFonts w:ascii="Consolas" w:hAnsi="Consolas"/>
          <w:color w:val="00B050"/>
          <w:sz w:val="18"/>
          <w:szCs w:val="18"/>
        </w:rPr>
        <w:t xml:space="preserve"> %}</w:t>
      </w:r>
      <w:r w:rsidR="00D00675" w:rsidRPr="00ED356B">
        <w:t>er/sie</w:t>
      </w:r>
      <w:r w:rsidR="00D00675" w:rsidRPr="002A38DD">
        <w:rPr>
          <w:rFonts w:ascii="Consolas" w:hAnsi="Consolas"/>
          <w:color w:val="00B050"/>
          <w:sz w:val="18"/>
          <w:szCs w:val="18"/>
        </w:rPr>
        <w:t xml:space="preserve">{% </w:t>
      </w:r>
      <w:proofErr w:type="spellStart"/>
      <w:r w:rsidR="00D00675" w:rsidRPr="002A38DD">
        <w:rPr>
          <w:rFonts w:ascii="Consolas" w:hAnsi="Consolas"/>
          <w:color w:val="00B050"/>
          <w:sz w:val="18"/>
          <w:szCs w:val="18"/>
        </w:rPr>
        <w:t>endif</w:t>
      </w:r>
      <w:proofErr w:type="spellEnd"/>
      <w:r w:rsidR="00D00675" w:rsidRPr="002A38DD">
        <w:rPr>
          <w:rFonts w:ascii="Consolas" w:hAnsi="Consolas"/>
          <w:color w:val="00B050"/>
          <w:sz w:val="18"/>
          <w:szCs w:val="18"/>
        </w:rPr>
        <w:t xml:space="preserve"> %}</w:t>
      </w:r>
      <w:r w:rsidR="00ED356B" w:rsidRPr="00ED356B">
        <w:t xml:space="preserve"> an,</w:t>
      </w:r>
      <w:r w:rsidR="00DD3A73">
        <w:t xml:space="preserve"> </w:t>
      </w:r>
      <w:sdt>
        <w:sdtPr>
          <w:id w:val="-28728880"/>
          <w:placeholder>
            <w:docPart w:val="79E68813557447948555AAF61A202C8A"/>
          </w:placeholder>
          <w:showingPlcHdr/>
        </w:sdtPr>
        <w:sdtEndPr/>
        <w:sdtContent>
          <w:r w:rsidR="00DD3A73" w:rsidRPr="00DD3A73">
            <w:rPr>
              <w:shd w:val="clear" w:color="auto" w:fill="FBE4D5" w:themeFill="accent2" w:themeFillTint="33"/>
            </w:rPr>
            <w:t>Begründung eingeben</w:t>
          </w:r>
        </w:sdtContent>
      </w:sdt>
      <w:r w:rsidR="00ED356B" w:rsidRPr="00ED356B">
        <w:t>.</w:t>
      </w:r>
      <w:r w:rsidR="00ED356B">
        <w:br/>
      </w:r>
      <w:r w:rsidR="00ED356B">
        <w:br/>
      </w:r>
      <w:r w:rsidR="00914DF1" w:rsidRPr="002A38DD">
        <w:rPr>
          <w:rFonts w:ascii="Consolas" w:hAnsi="Consolas"/>
          <w:color w:val="00B050"/>
          <w:sz w:val="18"/>
          <w:szCs w:val="18"/>
        </w:rPr>
        <w:t xml:space="preserve">{% </w:t>
      </w:r>
      <w:proofErr w:type="spellStart"/>
      <w:r w:rsidR="00914DF1" w:rsidRPr="002A38DD">
        <w:rPr>
          <w:rFonts w:ascii="Consolas" w:hAnsi="Consolas"/>
          <w:color w:val="00B050"/>
          <w:sz w:val="18"/>
          <w:szCs w:val="18"/>
        </w:rPr>
        <w:t>if</w:t>
      </w:r>
      <w:proofErr w:type="spellEnd"/>
      <w:r w:rsidR="00914DF1" w:rsidRPr="002A38DD">
        <w:rPr>
          <w:rFonts w:ascii="Consolas" w:hAnsi="Consolas"/>
          <w:color w:val="00B050"/>
          <w:sz w:val="18"/>
          <w:szCs w:val="18"/>
        </w:rPr>
        <w:t xml:space="preserve"> </w:t>
      </w:r>
      <w:r w:rsidR="006104FB" w:rsidRPr="006104FB">
        <w:rPr>
          <w:rFonts w:ascii="Consolas" w:hAnsi="Consolas"/>
          <w:color w:val="00B050"/>
          <w:sz w:val="18"/>
          <w:szCs w:val="18"/>
        </w:rPr>
        <w:t>GESUCHSTELLER</w:t>
      </w:r>
      <w:r w:rsidR="00914DF1" w:rsidRPr="002A38DD">
        <w:rPr>
          <w:rFonts w:ascii="Consolas" w:hAnsi="Consolas"/>
          <w:color w:val="00B050"/>
          <w:sz w:val="18"/>
          <w:szCs w:val="18"/>
        </w:rPr>
        <w:t>_ANREDE == "Herr" %}</w:t>
      </w:r>
      <w:r w:rsidR="00914DF1">
        <w:t>Der Gesuchsteller</w:t>
      </w:r>
      <w:r w:rsidR="00914DF1" w:rsidRPr="002A38DD">
        <w:rPr>
          <w:rFonts w:ascii="Consolas" w:hAnsi="Consolas"/>
          <w:color w:val="00B050"/>
          <w:sz w:val="18"/>
          <w:szCs w:val="18"/>
        </w:rPr>
        <w:t xml:space="preserve">{% </w:t>
      </w:r>
      <w:proofErr w:type="spellStart"/>
      <w:r w:rsidR="00914DF1" w:rsidRPr="002A38DD">
        <w:rPr>
          <w:rFonts w:ascii="Consolas" w:hAnsi="Consolas"/>
          <w:color w:val="00B050"/>
          <w:sz w:val="18"/>
          <w:szCs w:val="18"/>
        </w:rPr>
        <w:t>elif</w:t>
      </w:r>
      <w:proofErr w:type="spellEnd"/>
      <w:r w:rsidR="00914DF1" w:rsidRPr="002A38DD">
        <w:rPr>
          <w:rFonts w:ascii="Consolas" w:hAnsi="Consolas"/>
          <w:color w:val="00B050"/>
          <w:sz w:val="18"/>
          <w:szCs w:val="18"/>
        </w:rPr>
        <w:t xml:space="preserve"> </w:t>
      </w:r>
      <w:r w:rsidR="006104FB" w:rsidRPr="006104FB">
        <w:rPr>
          <w:rFonts w:ascii="Consolas" w:hAnsi="Consolas"/>
          <w:color w:val="00B050"/>
          <w:sz w:val="18"/>
          <w:szCs w:val="18"/>
        </w:rPr>
        <w:t>GESUCHSTELLER</w:t>
      </w:r>
      <w:r w:rsidR="00914DF1" w:rsidRPr="002A38DD">
        <w:rPr>
          <w:rFonts w:ascii="Consolas" w:hAnsi="Consolas"/>
          <w:color w:val="00B050"/>
          <w:sz w:val="18"/>
          <w:szCs w:val="18"/>
        </w:rPr>
        <w:t>_ANREDE == "Frau" %}</w:t>
      </w:r>
      <w:r w:rsidR="00914DF1">
        <w:t>Die Gesuchstellerin</w:t>
      </w:r>
      <w:r w:rsidR="00914DF1" w:rsidRPr="002A38DD">
        <w:rPr>
          <w:rFonts w:ascii="Consolas" w:hAnsi="Consolas"/>
          <w:color w:val="00B050"/>
          <w:sz w:val="18"/>
          <w:szCs w:val="18"/>
        </w:rPr>
        <w:t xml:space="preserve">{% </w:t>
      </w:r>
      <w:proofErr w:type="spellStart"/>
      <w:r w:rsidR="00914DF1" w:rsidRPr="002A38DD">
        <w:rPr>
          <w:rFonts w:ascii="Consolas" w:hAnsi="Consolas"/>
          <w:color w:val="00B050"/>
          <w:sz w:val="18"/>
          <w:szCs w:val="18"/>
        </w:rPr>
        <w:t>else</w:t>
      </w:r>
      <w:proofErr w:type="spellEnd"/>
      <w:r w:rsidR="00914DF1" w:rsidRPr="002A38DD">
        <w:rPr>
          <w:rFonts w:ascii="Consolas" w:hAnsi="Consolas"/>
          <w:color w:val="00B050"/>
          <w:sz w:val="18"/>
          <w:szCs w:val="18"/>
        </w:rPr>
        <w:t xml:space="preserve"> %}</w:t>
      </w:r>
      <w:r w:rsidR="00914DF1" w:rsidRPr="00914DF1">
        <w:t>Gesuchsteller/in</w:t>
      </w:r>
      <w:r w:rsidR="00914DF1" w:rsidRPr="002A38DD">
        <w:rPr>
          <w:rFonts w:ascii="Consolas" w:hAnsi="Consolas"/>
          <w:color w:val="00B050"/>
          <w:sz w:val="18"/>
          <w:szCs w:val="18"/>
        </w:rPr>
        <w:t xml:space="preserve">{% </w:t>
      </w:r>
      <w:proofErr w:type="spellStart"/>
      <w:r w:rsidR="00914DF1" w:rsidRPr="002A38DD">
        <w:rPr>
          <w:rFonts w:ascii="Consolas" w:hAnsi="Consolas"/>
          <w:color w:val="00B050"/>
          <w:sz w:val="18"/>
          <w:szCs w:val="18"/>
        </w:rPr>
        <w:t>endif</w:t>
      </w:r>
      <w:proofErr w:type="spellEnd"/>
      <w:r w:rsidR="00914DF1" w:rsidRPr="002A38DD">
        <w:rPr>
          <w:rFonts w:ascii="Consolas" w:hAnsi="Consolas"/>
          <w:color w:val="00B050"/>
          <w:sz w:val="18"/>
          <w:szCs w:val="18"/>
        </w:rPr>
        <w:t xml:space="preserve"> %}</w:t>
      </w:r>
      <w:r w:rsidR="00ED356B" w:rsidRPr="00ED356B">
        <w:t xml:space="preserve"> </w:t>
      </w:r>
      <w:r w:rsidR="00ED356B" w:rsidRPr="00DD3A73">
        <w:rPr>
          <w:rStyle w:val="PlatzhalterZchn"/>
        </w:rPr>
        <w:t xml:space="preserve">{{ </w:t>
      </w:r>
      <w:r w:rsidR="006104FB" w:rsidRPr="00DD3A73">
        <w:rPr>
          <w:rStyle w:val="PlatzhalterZchn"/>
        </w:rPr>
        <w:t xml:space="preserve">GESUCHSTELLER </w:t>
      </w:r>
      <w:r w:rsidR="00ED356B" w:rsidRPr="00DD3A73">
        <w:rPr>
          <w:rStyle w:val="PlatzhalterZchn"/>
        </w:rPr>
        <w:t>}}</w:t>
      </w:r>
      <w:r w:rsidR="00ED356B" w:rsidRPr="00ED356B">
        <w:t xml:space="preserve"> reichte mit Eingabe vom</w:t>
      </w:r>
      <w:r w:rsidR="00B71CEB">
        <w:t xml:space="preserve"> </w:t>
      </w:r>
      <w:sdt>
        <w:sdtPr>
          <w:id w:val="1471630985"/>
          <w:placeholder>
            <w:docPart w:val="8F80E1723F774611836FDFB35A40BD9B"/>
          </w:placeholder>
          <w:showingPlcHdr/>
          <w:date>
            <w:dateFormat w:val="dd.MM.yyyy"/>
            <w:lid w:val="de-CH"/>
            <w:storeMappedDataAs w:val="dateTime"/>
            <w:calendar w:val="gregorian"/>
          </w:date>
        </w:sdtPr>
        <w:sdtEndPr/>
        <w:sdtContent>
          <w:r w:rsidR="00DD3A73" w:rsidRPr="00DD3A73">
            <w:rPr>
              <w:rFonts w:eastAsiaTheme="minorHAnsi"/>
              <w:shd w:val="clear" w:color="auto" w:fill="FBE4D5" w:themeFill="accent2" w:themeFillTint="33"/>
            </w:rPr>
            <w:t>Datum eingeben</w:t>
          </w:r>
        </w:sdtContent>
      </w:sdt>
      <w:r w:rsidR="00097B58">
        <w:t xml:space="preserve"> </w:t>
      </w:r>
      <w:r w:rsidR="00ED356B" w:rsidRPr="00ED356B">
        <w:t xml:space="preserve">eine Stellungnahme zur Einsprache ein. </w:t>
      </w:r>
      <w:r w:rsidR="00914DF1" w:rsidRPr="002A38DD">
        <w:rPr>
          <w:rFonts w:ascii="Consolas" w:hAnsi="Consolas"/>
          <w:color w:val="00B050"/>
          <w:sz w:val="18"/>
          <w:szCs w:val="18"/>
        </w:rPr>
        <w:t xml:space="preserve">{% </w:t>
      </w:r>
      <w:proofErr w:type="spellStart"/>
      <w:r w:rsidR="00914DF1" w:rsidRPr="002A38DD">
        <w:rPr>
          <w:rFonts w:ascii="Consolas" w:hAnsi="Consolas"/>
          <w:color w:val="00B050"/>
          <w:sz w:val="18"/>
          <w:szCs w:val="18"/>
        </w:rPr>
        <w:t>if</w:t>
      </w:r>
      <w:proofErr w:type="spellEnd"/>
      <w:r w:rsidR="00914DF1" w:rsidRPr="002A38DD">
        <w:rPr>
          <w:rFonts w:ascii="Consolas" w:hAnsi="Consolas"/>
          <w:color w:val="00B050"/>
          <w:sz w:val="18"/>
          <w:szCs w:val="18"/>
        </w:rPr>
        <w:t xml:space="preserve"> </w:t>
      </w:r>
      <w:r w:rsidR="006104FB" w:rsidRPr="006104FB">
        <w:rPr>
          <w:rFonts w:ascii="Consolas" w:hAnsi="Consolas"/>
          <w:color w:val="00B050"/>
          <w:sz w:val="18"/>
          <w:szCs w:val="18"/>
        </w:rPr>
        <w:t>GESUCHSTELLER</w:t>
      </w:r>
      <w:r w:rsidR="00914DF1" w:rsidRPr="002A38DD">
        <w:rPr>
          <w:rFonts w:ascii="Consolas" w:hAnsi="Consolas"/>
          <w:color w:val="00B050"/>
          <w:sz w:val="18"/>
          <w:szCs w:val="18"/>
        </w:rPr>
        <w:t xml:space="preserve">_ANREDE == "Herr" </w:t>
      </w:r>
      <w:proofErr w:type="gramStart"/>
      <w:r w:rsidR="00914DF1" w:rsidRPr="002A38DD">
        <w:rPr>
          <w:rFonts w:ascii="Consolas" w:hAnsi="Consolas"/>
          <w:color w:val="00B050"/>
          <w:sz w:val="18"/>
          <w:szCs w:val="18"/>
        </w:rPr>
        <w:t>%}</w:t>
      </w:r>
      <w:r w:rsidR="00914DF1">
        <w:t>Er</w:t>
      </w:r>
      <w:proofErr w:type="gramEnd"/>
      <w:r w:rsidR="00914DF1" w:rsidRPr="002A38DD">
        <w:rPr>
          <w:rFonts w:ascii="Consolas" w:hAnsi="Consolas"/>
          <w:color w:val="00B050"/>
          <w:sz w:val="18"/>
          <w:szCs w:val="18"/>
        </w:rPr>
        <w:t xml:space="preserve">{% </w:t>
      </w:r>
      <w:proofErr w:type="spellStart"/>
      <w:r w:rsidR="00914DF1" w:rsidRPr="002A38DD">
        <w:rPr>
          <w:rFonts w:ascii="Consolas" w:hAnsi="Consolas"/>
          <w:color w:val="00B050"/>
          <w:sz w:val="18"/>
          <w:szCs w:val="18"/>
        </w:rPr>
        <w:t>elif</w:t>
      </w:r>
      <w:proofErr w:type="spellEnd"/>
      <w:r w:rsidR="00914DF1" w:rsidRPr="002A38DD">
        <w:rPr>
          <w:rFonts w:ascii="Consolas" w:hAnsi="Consolas"/>
          <w:color w:val="00B050"/>
          <w:sz w:val="18"/>
          <w:szCs w:val="18"/>
        </w:rPr>
        <w:t xml:space="preserve"> </w:t>
      </w:r>
      <w:r w:rsidR="006104FB" w:rsidRPr="006104FB">
        <w:rPr>
          <w:rFonts w:ascii="Consolas" w:hAnsi="Consolas"/>
          <w:color w:val="00B050"/>
          <w:sz w:val="18"/>
          <w:szCs w:val="18"/>
        </w:rPr>
        <w:t>GESUCHSTELLER</w:t>
      </w:r>
      <w:r w:rsidR="00914DF1" w:rsidRPr="002A38DD">
        <w:rPr>
          <w:rFonts w:ascii="Consolas" w:hAnsi="Consolas"/>
          <w:color w:val="00B050"/>
          <w:sz w:val="18"/>
          <w:szCs w:val="18"/>
        </w:rPr>
        <w:t>_ANREDE == "Frau" %}</w:t>
      </w:r>
      <w:r w:rsidR="00914DF1">
        <w:t>Sie</w:t>
      </w:r>
      <w:r w:rsidR="00914DF1" w:rsidRPr="002A38DD">
        <w:rPr>
          <w:rFonts w:ascii="Consolas" w:hAnsi="Consolas"/>
          <w:color w:val="00B050"/>
          <w:sz w:val="18"/>
          <w:szCs w:val="18"/>
        </w:rPr>
        <w:t xml:space="preserve">{% </w:t>
      </w:r>
      <w:proofErr w:type="spellStart"/>
      <w:r w:rsidR="00914DF1" w:rsidRPr="002A38DD">
        <w:rPr>
          <w:rFonts w:ascii="Consolas" w:hAnsi="Consolas"/>
          <w:color w:val="00B050"/>
          <w:sz w:val="18"/>
          <w:szCs w:val="18"/>
        </w:rPr>
        <w:t>else</w:t>
      </w:r>
      <w:proofErr w:type="spellEnd"/>
      <w:r w:rsidR="00914DF1" w:rsidRPr="002A38DD">
        <w:rPr>
          <w:rFonts w:ascii="Consolas" w:hAnsi="Consolas"/>
          <w:color w:val="00B050"/>
          <w:sz w:val="18"/>
          <w:szCs w:val="18"/>
        </w:rPr>
        <w:t xml:space="preserve"> %}</w:t>
      </w:r>
      <w:r w:rsidR="00914DF1">
        <w:t>Er/Sie</w:t>
      </w:r>
      <w:r w:rsidR="00914DF1" w:rsidRPr="002A38DD">
        <w:rPr>
          <w:rFonts w:ascii="Consolas" w:hAnsi="Consolas"/>
          <w:color w:val="00B050"/>
          <w:sz w:val="18"/>
          <w:szCs w:val="18"/>
        </w:rPr>
        <w:t xml:space="preserve">{% </w:t>
      </w:r>
      <w:proofErr w:type="spellStart"/>
      <w:r w:rsidR="00914DF1" w:rsidRPr="002A38DD">
        <w:rPr>
          <w:rFonts w:ascii="Consolas" w:hAnsi="Consolas"/>
          <w:color w:val="00B050"/>
          <w:sz w:val="18"/>
          <w:szCs w:val="18"/>
        </w:rPr>
        <w:t>endif</w:t>
      </w:r>
      <w:proofErr w:type="spellEnd"/>
      <w:r w:rsidR="00914DF1" w:rsidRPr="002A38DD">
        <w:rPr>
          <w:rFonts w:ascii="Consolas" w:hAnsi="Consolas"/>
          <w:color w:val="00B050"/>
          <w:sz w:val="18"/>
          <w:szCs w:val="18"/>
        </w:rPr>
        <w:t xml:space="preserve"> %}</w:t>
      </w:r>
      <w:r w:rsidR="00ED356B" w:rsidRPr="00ED356B">
        <w:t xml:space="preserve"> beantragt, die Einsprache sei abzuweisen. Als Begründung führt </w:t>
      </w:r>
      <w:r w:rsidR="00914DF1" w:rsidRPr="002A38DD">
        <w:rPr>
          <w:rFonts w:ascii="Consolas" w:hAnsi="Consolas"/>
          <w:color w:val="00B050"/>
          <w:sz w:val="18"/>
          <w:szCs w:val="18"/>
        </w:rPr>
        <w:t xml:space="preserve">{% </w:t>
      </w:r>
      <w:proofErr w:type="spellStart"/>
      <w:r w:rsidR="00914DF1" w:rsidRPr="002A38DD">
        <w:rPr>
          <w:rFonts w:ascii="Consolas" w:hAnsi="Consolas"/>
          <w:color w:val="00B050"/>
          <w:sz w:val="18"/>
          <w:szCs w:val="18"/>
        </w:rPr>
        <w:t>if</w:t>
      </w:r>
      <w:proofErr w:type="spellEnd"/>
      <w:r w:rsidR="00914DF1" w:rsidRPr="002A38DD">
        <w:rPr>
          <w:rFonts w:ascii="Consolas" w:hAnsi="Consolas"/>
          <w:color w:val="00B050"/>
          <w:sz w:val="18"/>
          <w:szCs w:val="18"/>
        </w:rPr>
        <w:t xml:space="preserve"> </w:t>
      </w:r>
      <w:r w:rsidR="006104FB" w:rsidRPr="006104FB">
        <w:rPr>
          <w:rFonts w:ascii="Consolas" w:hAnsi="Consolas"/>
          <w:color w:val="00B050"/>
          <w:sz w:val="18"/>
          <w:szCs w:val="18"/>
        </w:rPr>
        <w:t>GESUCHSTELLER</w:t>
      </w:r>
      <w:r w:rsidR="00914DF1" w:rsidRPr="002A38DD">
        <w:rPr>
          <w:rFonts w:ascii="Consolas" w:hAnsi="Consolas"/>
          <w:color w:val="00B050"/>
          <w:sz w:val="18"/>
          <w:szCs w:val="18"/>
        </w:rPr>
        <w:t>_ANREDE == "Herr" %}</w:t>
      </w:r>
      <w:proofErr w:type="gramStart"/>
      <w:r w:rsidR="00914DF1">
        <w:t>er</w:t>
      </w:r>
      <w:r w:rsidR="00914DF1" w:rsidRPr="002A38DD">
        <w:rPr>
          <w:rFonts w:ascii="Consolas" w:hAnsi="Consolas"/>
          <w:color w:val="00B050"/>
          <w:sz w:val="18"/>
          <w:szCs w:val="18"/>
        </w:rPr>
        <w:t>{</w:t>
      </w:r>
      <w:proofErr w:type="gramEnd"/>
      <w:r w:rsidR="00914DF1" w:rsidRPr="002A38DD">
        <w:rPr>
          <w:rFonts w:ascii="Consolas" w:hAnsi="Consolas"/>
          <w:color w:val="00B050"/>
          <w:sz w:val="18"/>
          <w:szCs w:val="18"/>
        </w:rPr>
        <w:t xml:space="preserve">% </w:t>
      </w:r>
      <w:proofErr w:type="spellStart"/>
      <w:r w:rsidR="00914DF1" w:rsidRPr="002A38DD">
        <w:rPr>
          <w:rFonts w:ascii="Consolas" w:hAnsi="Consolas"/>
          <w:color w:val="00B050"/>
          <w:sz w:val="18"/>
          <w:szCs w:val="18"/>
        </w:rPr>
        <w:t>elif</w:t>
      </w:r>
      <w:proofErr w:type="spellEnd"/>
      <w:r w:rsidR="00914DF1" w:rsidRPr="002A38DD">
        <w:rPr>
          <w:rFonts w:ascii="Consolas" w:hAnsi="Consolas"/>
          <w:color w:val="00B050"/>
          <w:sz w:val="18"/>
          <w:szCs w:val="18"/>
        </w:rPr>
        <w:t xml:space="preserve"> </w:t>
      </w:r>
      <w:r w:rsidR="006104FB" w:rsidRPr="006104FB">
        <w:rPr>
          <w:rFonts w:ascii="Consolas" w:hAnsi="Consolas"/>
          <w:color w:val="00B050"/>
          <w:sz w:val="18"/>
          <w:szCs w:val="18"/>
        </w:rPr>
        <w:t>GESUCHSTELLER</w:t>
      </w:r>
      <w:r w:rsidR="00914DF1" w:rsidRPr="002A38DD">
        <w:rPr>
          <w:rFonts w:ascii="Consolas" w:hAnsi="Consolas"/>
          <w:color w:val="00B050"/>
          <w:sz w:val="18"/>
          <w:szCs w:val="18"/>
        </w:rPr>
        <w:t>_ANREDE == "Frau" %}</w:t>
      </w:r>
      <w:r w:rsidR="00914DF1">
        <w:t>sie</w:t>
      </w:r>
      <w:r w:rsidR="00914DF1" w:rsidRPr="002A38DD">
        <w:rPr>
          <w:rFonts w:ascii="Consolas" w:hAnsi="Consolas"/>
          <w:color w:val="00B050"/>
          <w:sz w:val="18"/>
          <w:szCs w:val="18"/>
        </w:rPr>
        <w:t xml:space="preserve">{% </w:t>
      </w:r>
      <w:proofErr w:type="spellStart"/>
      <w:r w:rsidR="00914DF1" w:rsidRPr="002A38DD">
        <w:rPr>
          <w:rFonts w:ascii="Consolas" w:hAnsi="Consolas"/>
          <w:color w:val="00B050"/>
          <w:sz w:val="18"/>
          <w:szCs w:val="18"/>
        </w:rPr>
        <w:t>else</w:t>
      </w:r>
      <w:proofErr w:type="spellEnd"/>
      <w:r w:rsidR="00914DF1" w:rsidRPr="002A38DD">
        <w:rPr>
          <w:rFonts w:ascii="Consolas" w:hAnsi="Consolas"/>
          <w:color w:val="00B050"/>
          <w:sz w:val="18"/>
          <w:szCs w:val="18"/>
        </w:rPr>
        <w:t xml:space="preserve"> </w:t>
      </w:r>
      <w:r w:rsidR="00914DF1" w:rsidRPr="002A38DD">
        <w:rPr>
          <w:rFonts w:ascii="Consolas" w:hAnsi="Consolas"/>
          <w:color w:val="00B050"/>
          <w:sz w:val="18"/>
          <w:szCs w:val="18"/>
        </w:rPr>
        <w:lastRenderedPageBreak/>
        <w:t>%}</w:t>
      </w:r>
      <w:r w:rsidR="00914DF1">
        <w:t>er/sie</w:t>
      </w:r>
      <w:r w:rsidR="00914DF1" w:rsidRPr="002A38DD">
        <w:rPr>
          <w:rFonts w:ascii="Consolas" w:hAnsi="Consolas"/>
          <w:color w:val="00B050"/>
          <w:sz w:val="18"/>
          <w:szCs w:val="18"/>
        </w:rPr>
        <w:t xml:space="preserve">{% </w:t>
      </w:r>
      <w:proofErr w:type="spellStart"/>
      <w:r w:rsidR="00914DF1" w:rsidRPr="002A38DD">
        <w:rPr>
          <w:rFonts w:ascii="Consolas" w:hAnsi="Consolas"/>
          <w:color w:val="00B050"/>
          <w:sz w:val="18"/>
          <w:szCs w:val="18"/>
        </w:rPr>
        <w:t>endif</w:t>
      </w:r>
      <w:proofErr w:type="spellEnd"/>
      <w:r w:rsidR="00914DF1" w:rsidRPr="002A38DD">
        <w:rPr>
          <w:rFonts w:ascii="Consolas" w:hAnsi="Consolas"/>
          <w:color w:val="00B050"/>
          <w:sz w:val="18"/>
          <w:szCs w:val="18"/>
        </w:rPr>
        <w:t xml:space="preserve"> %}</w:t>
      </w:r>
      <w:r w:rsidR="00ED356B" w:rsidRPr="00ED356B">
        <w:t xml:space="preserve"> an,</w:t>
      </w:r>
      <w:r w:rsidR="00DD3A73">
        <w:t xml:space="preserve"> </w:t>
      </w:r>
      <w:sdt>
        <w:sdtPr>
          <w:id w:val="-14157584"/>
          <w:placeholder>
            <w:docPart w:val="88E6C2B122B54A44A5EE63724112607C"/>
          </w:placeholder>
          <w:showingPlcHdr/>
        </w:sdtPr>
        <w:sdtEndPr/>
        <w:sdtContent>
          <w:r w:rsidR="00DD3A73" w:rsidRPr="00DD3A73">
            <w:rPr>
              <w:shd w:val="clear" w:color="auto" w:fill="FBE4D5" w:themeFill="accent2" w:themeFillTint="33"/>
            </w:rPr>
            <w:t>Begründung eingeben</w:t>
          </w:r>
        </w:sdtContent>
      </w:sdt>
      <w:r w:rsidR="00ED356B" w:rsidRPr="00ED356B">
        <w:t>.</w:t>
      </w:r>
      <w:r w:rsidR="00ED356B">
        <w:br/>
      </w:r>
      <w:r w:rsidR="00ED356B">
        <w:br/>
      </w:r>
      <w:r w:rsidR="00AB3289" w:rsidRPr="00AB3289">
        <w:t>Die Baubehörde</w:t>
      </w:r>
      <w:r w:rsidR="00671446">
        <w:t xml:space="preserve"> der </w:t>
      </w:r>
      <w:r w:rsidR="00141E7D">
        <w:t>G</w:t>
      </w:r>
      <w:r w:rsidR="00671446">
        <w:t>emeinde</w:t>
      </w:r>
      <w:r w:rsidR="00AB3289" w:rsidRPr="00AB3289">
        <w:t xml:space="preserve"> </w:t>
      </w:r>
      <w:r w:rsidR="00AB3289" w:rsidRPr="00DD3A73">
        <w:rPr>
          <w:rStyle w:val="PlatzhalterZchn"/>
        </w:rPr>
        <w:t>{{ LEITBEHOERDE_NAME_KURZ }}</w:t>
      </w:r>
      <w:r w:rsidR="00AB3289" w:rsidRPr="00AB3289">
        <w:t xml:space="preserve"> führte am </w:t>
      </w:r>
      <w:sdt>
        <w:sdtPr>
          <w:id w:val="-1549757072"/>
          <w:placeholder>
            <w:docPart w:val="A1FD1D52DBCD47B1A761F33A002F5885"/>
          </w:placeholder>
          <w:showingPlcHdr/>
          <w:date>
            <w:dateFormat w:val="dd.MM.yyyy"/>
            <w:lid w:val="de-CH"/>
            <w:storeMappedDataAs w:val="dateTime"/>
            <w:calendar w:val="gregorian"/>
          </w:date>
        </w:sdtPr>
        <w:sdtEndPr/>
        <w:sdtContent>
          <w:r w:rsidR="00DD3A73" w:rsidRPr="00DD3A73">
            <w:rPr>
              <w:rFonts w:eastAsiaTheme="minorHAnsi"/>
              <w:shd w:val="clear" w:color="auto" w:fill="FBE4D5" w:themeFill="accent2" w:themeFillTint="33"/>
            </w:rPr>
            <w:t>Datum eingeben</w:t>
          </w:r>
        </w:sdtContent>
      </w:sdt>
      <w:r w:rsidR="00AB3289" w:rsidRPr="00AB3289">
        <w:t xml:space="preserve"> vor Ort einen Augenschein mit Parteiverhandlung durch. Die Parteien hielten an ihren schriftlich gestellten Begehren fest.</w:t>
      </w:r>
    </w:p>
    <w:p w14:paraId="411F34E9" w14:textId="77777777" w:rsidR="00B77D64" w:rsidRPr="00BB4AA3" w:rsidRDefault="00B77D64" w:rsidP="00B77D64">
      <w:pPr>
        <w:rPr>
          <w:rFonts w:ascii="Consolas" w:hAnsi="Consolas"/>
          <w:color w:val="00B050"/>
          <w:sz w:val="18"/>
          <w:szCs w:val="18"/>
        </w:rPr>
      </w:pPr>
      <w:r w:rsidRPr="00BB4AA3">
        <w:rPr>
          <w:rFonts w:ascii="Consolas" w:hAnsi="Consolas"/>
          <w:color w:val="00B050"/>
          <w:sz w:val="18"/>
          <w:szCs w:val="18"/>
        </w:rPr>
        <w:t xml:space="preserve">{%p </w:t>
      </w:r>
      <w:proofErr w:type="spellStart"/>
      <w:r w:rsidRPr="00BB4AA3">
        <w:rPr>
          <w:rFonts w:ascii="Consolas" w:hAnsi="Consolas"/>
          <w:color w:val="00B050"/>
          <w:sz w:val="18"/>
          <w:szCs w:val="18"/>
        </w:rPr>
        <w:t>endif</w:t>
      </w:r>
      <w:proofErr w:type="spellEnd"/>
      <w:r w:rsidRPr="00BB4AA3">
        <w:rPr>
          <w:rFonts w:ascii="Consolas" w:hAnsi="Consolas"/>
          <w:color w:val="00B050"/>
          <w:sz w:val="18"/>
          <w:szCs w:val="18"/>
        </w:rPr>
        <w:t xml:space="preserve"> %}</w:t>
      </w:r>
    </w:p>
    <w:p w14:paraId="2A2DFBBC" w14:textId="0C1DB2B4" w:rsidR="00B77D64" w:rsidRPr="00BB4AA3" w:rsidRDefault="00B77D64" w:rsidP="00B77D64">
      <w:pPr>
        <w:rPr>
          <w:rFonts w:ascii="Consolas" w:hAnsi="Consolas"/>
          <w:color w:val="00B050"/>
          <w:sz w:val="18"/>
          <w:szCs w:val="18"/>
        </w:rPr>
      </w:pPr>
      <w:r w:rsidRPr="00BB4AA3">
        <w:rPr>
          <w:rFonts w:ascii="Consolas" w:hAnsi="Consolas"/>
          <w:color w:val="00B050"/>
          <w:sz w:val="18"/>
          <w:szCs w:val="18"/>
        </w:rPr>
        <w:t xml:space="preserve">{%p </w:t>
      </w:r>
      <w:proofErr w:type="spellStart"/>
      <w:r w:rsidRPr="00BB4AA3">
        <w:rPr>
          <w:rFonts w:ascii="Consolas" w:hAnsi="Consolas"/>
          <w:color w:val="00B050"/>
          <w:sz w:val="18"/>
          <w:szCs w:val="18"/>
        </w:rPr>
        <w:t>else</w:t>
      </w:r>
      <w:proofErr w:type="spellEnd"/>
      <w:r w:rsidRPr="00BB4AA3">
        <w:rPr>
          <w:rFonts w:ascii="Consolas" w:hAnsi="Consolas"/>
          <w:color w:val="00B050"/>
          <w:sz w:val="18"/>
          <w:szCs w:val="18"/>
        </w:rPr>
        <w:t xml:space="preserve"> %}</w:t>
      </w:r>
    </w:p>
    <w:p w14:paraId="029E232C" w14:textId="41B6B56C" w:rsidR="00B77D64" w:rsidRDefault="000E7EC3" w:rsidP="00B77D64">
      <w:pPr>
        <w:pStyle w:val="Absatz1Ebene"/>
        <w:numPr>
          <w:ilvl w:val="0"/>
          <w:numId w:val="7"/>
        </w:numPr>
      </w:pPr>
      <w:r w:rsidRPr="000E7EC3">
        <w:rPr>
          <w:b/>
          <w:bCs/>
        </w:rPr>
        <w:t>Einsprache v</w:t>
      </w:r>
      <w:r w:rsidR="00B77D64" w:rsidRPr="000E7EC3">
        <w:rPr>
          <w:b/>
          <w:bCs/>
        </w:rPr>
        <w:t xml:space="preserve">on </w:t>
      </w:r>
      <w:proofErr w:type="gramStart"/>
      <w:r w:rsidR="00B77D64" w:rsidRPr="000E7EC3">
        <w:rPr>
          <w:rStyle w:val="PlatzhalterZchn"/>
          <w:b/>
          <w:bCs w:val="0"/>
        </w:rPr>
        <w:t>{{ E.EINSPRECHER</w:t>
      </w:r>
      <w:proofErr w:type="gramEnd"/>
      <w:r w:rsidR="00B77D64" w:rsidRPr="000E7EC3">
        <w:rPr>
          <w:rStyle w:val="PlatzhalterZchn"/>
          <w:b/>
          <w:bCs w:val="0"/>
        </w:rPr>
        <w:t>_NAME }}</w:t>
      </w:r>
      <w:r w:rsidR="00B77D64" w:rsidRPr="000E7EC3">
        <w:rPr>
          <w:b/>
          <w:bCs/>
        </w:rPr>
        <w:t xml:space="preserve">, </w:t>
      </w:r>
      <w:r w:rsidR="00B77D64" w:rsidRPr="000E7EC3">
        <w:rPr>
          <w:rStyle w:val="PlatzhalterZchn"/>
          <w:b/>
          <w:bCs w:val="0"/>
        </w:rPr>
        <w:t>{{ E.EINSPRECHER_ADRESSE }}</w:t>
      </w:r>
      <w:r w:rsidR="00B77D64" w:rsidRPr="0018353B">
        <w:rPr>
          <w:rFonts w:ascii="Consolas" w:hAnsi="Consolas"/>
          <w:color w:val="00B050"/>
          <w:sz w:val="18"/>
          <w:szCs w:val="18"/>
        </w:rPr>
        <w:br/>
      </w:r>
      <w:r w:rsidR="00B77D64" w:rsidRPr="002A38DD">
        <w:rPr>
          <w:rFonts w:ascii="Consolas" w:hAnsi="Consolas"/>
          <w:color w:val="00B050"/>
          <w:sz w:val="18"/>
          <w:szCs w:val="18"/>
        </w:rPr>
        <w:t xml:space="preserve">{% </w:t>
      </w:r>
      <w:proofErr w:type="spellStart"/>
      <w:r w:rsidR="00B77D64" w:rsidRPr="002A38DD">
        <w:rPr>
          <w:rFonts w:ascii="Consolas" w:hAnsi="Consolas"/>
          <w:color w:val="00B050"/>
          <w:sz w:val="18"/>
          <w:szCs w:val="18"/>
        </w:rPr>
        <w:t>if</w:t>
      </w:r>
      <w:proofErr w:type="spellEnd"/>
      <w:r w:rsidR="00B77D64" w:rsidRPr="002A38DD">
        <w:rPr>
          <w:rFonts w:ascii="Consolas" w:hAnsi="Consolas"/>
          <w:color w:val="00B050"/>
          <w:sz w:val="18"/>
          <w:szCs w:val="18"/>
        </w:rPr>
        <w:t xml:space="preserve"> </w:t>
      </w:r>
      <w:r w:rsidR="00B77D64">
        <w:rPr>
          <w:rFonts w:ascii="Consolas" w:hAnsi="Consolas"/>
          <w:color w:val="00B050"/>
          <w:sz w:val="18"/>
          <w:szCs w:val="18"/>
        </w:rPr>
        <w:t>E.EINSPRECHER</w:t>
      </w:r>
      <w:r w:rsidR="00B77D64" w:rsidRPr="002A38DD">
        <w:rPr>
          <w:rFonts w:ascii="Consolas" w:hAnsi="Consolas"/>
          <w:color w:val="00B050"/>
          <w:sz w:val="18"/>
          <w:szCs w:val="18"/>
        </w:rPr>
        <w:t>_ANREDE == "Herr" %}</w:t>
      </w:r>
      <w:r w:rsidR="00B77D64">
        <w:t>Der Einsprechende</w:t>
      </w:r>
      <w:r w:rsidR="00B77D64" w:rsidRPr="002A38DD">
        <w:rPr>
          <w:rFonts w:ascii="Consolas" w:hAnsi="Consolas"/>
          <w:color w:val="00B050"/>
          <w:sz w:val="18"/>
          <w:szCs w:val="18"/>
        </w:rPr>
        <w:t xml:space="preserve">{% </w:t>
      </w:r>
      <w:proofErr w:type="spellStart"/>
      <w:r w:rsidR="00B77D64" w:rsidRPr="002A38DD">
        <w:rPr>
          <w:rFonts w:ascii="Consolas" w:hAnsi="Consolas"/>
          <w:color w:val="00B050"/>
          <w:sz w:val="18"/>
          <w:szCs w:val="18"/>
        </w:rPr>
        <w:t>elif</w:t>
      </w:r>
      <w:proofErr w:type="spellEnd"/>
      <w:r w:rsidR="00B77D64" w:rsidRPr="002A38DD">
        <w:rPr>
          <w:rFonts w:ascii="Consolas" w:hAnsi="Consolas"/>
          <w:color w:val="00B050"/>
          <w:sz w:val="18"/>
          <w:szCs w:val="18"/>
        </w:rPr>
        <w:t xml:space="preserve"> </w:t>
      </w:r>
      <w:r w:rsidR="00B77D64">
        <w:rPr>
          <w:rFonts w:ascii="Consolas" w:hAnsi="Consolas"/>
          <w:color w:val="00B050"/>
          <w:sz w:val="18"/>
          <w:szCs w:val="18"/>
        </w:rPr>
        <w:t>E.EINSPRECHER</w:t>
      </w:r>
      <w:r w:rsidR="00B77D64" w:rsidRPr="002A38DD">
        <w:rPr>
          <w:rFonts w:ascii="Consolas" w:hAnsi="Consolas"/>
          <w:color w:val="00B050"/>
          <w:sz w:val="18"/>
          <w:szCs w:val="18"/>
        </w:rPr>
        <w:t>_ANREDE == "Frau" %}</w:t>
      </w:r>
      <w:r w:rsidR="00B77D64">
        <w:t>Die Einsprechende</w:t>
      </w:r>
      <w:r w:rsidR="00B77D64" w:rsidRPr="002A38DD">
        <w:rPr>
          <w:rFonts w:ascii="Consolas" w:hAnsi="Consolas"/>
          <w:color w:val="00B050"/>
          <w:sz w:val="18"/>
          <w:szCs w:val="18"/>
        </w:rPr>
        <w:t xml:space="preserve">{% </w:t>
      </w:r>
      <w:proofErr w:type="spellStart"/>
      <w:r w:rsidR="00B77D64" w:rsidRPr="002A38DD">
        <w:rPr>
          <w:rFonts w:ascii="Consolas" w:hAnsi="Consolas"/>
          <w:color w:val="00B050"/>
          <w:sz w:val="18"/>
          <w:szCs w:val="18"/>
        </w:rPr>
        <w:t>else</w:t>
      </w:r>
      <w:proofErr w:type="spellEnd"/>
      <w:r w:rsidR="00B77D64" w:rsidRPr="002A38DD">
        <w:rPr>
          <w:rFonts w:ascii="Consolas" w:hAnsi="Consolas"/>
          <w:color w:val="00B050"/>
          <w:sz w:val="18"/>
          <w:szCs w:val="18"/>
        </w:rPr>
        <w:t xml:space="preserve"> %}</w:t>
      </w:r>
      <w:r w:rsidR="00B77D64" w:rsidRPr="00ED356B">
        <w:t>Der/die Einsprechende</w:t>
      </w:r>
      <w:r w:rsidR="00B77D64" w:rsidRPr="002A38DD">
        <w:rPr>
          <w:rFonts w:ascii="Consolas" w:hAnsi="Consolas"/>
          <w:color w:val="00B050"/>
          <w:sz w:val="18"/>
          <w:szCs w:val="18"/>
        </w:rPr>
        <w:t xml:space="preserve">{% </w:t>
      </w:r>
      <w:proofErr w:type="spellStart"/>
      <w:r w:rsidR="00B77D64" w:rsidRPr="002A38DD">
        <w:rPr>
          <w:rFonts w:ascii="Consolas" w:hAnsi="Consolas"/>
          <w:color w:val="00B050"/>
          <w:sz w:val="18"/>
          <w:szCs w:val="18"/>
        </w:rPr>
        <w:t>endif</w:t>
      </w:r>
      <w:proofErr w:type="spellEnd"/>
      <w:r w:rsidR="00B77D64" w:rsidRPr="002A38DD">
        <w:rPr>
          <w:rFonts w:ascii="Consolas" w:hAnsi="Consolas"/>
          <w:color w:val="00B050"/>
          <w:sz w:val="18"/>
          <w:szCs w:val="18"/>
        </w:rPr>
        <w:t xml:space="preserve"> %}</w:t>
      </w:r>
      <w:r w:rsidR="00B77D64" w:rsidRPr="00ED356B">
        <w:t xml:space="preserve"> </w:t>
      </w:r>
      <w:r w:rsidR="00B77D64" w:rsidRPr="00DD2C78">
        <w:rPr>
          <w:rStyle w:val="PlatzhalterZchn"/>
        </w:rPr>
        <w:t>{{ E.EINSPRECHER_NAME }}</w:t>
      </w:r>
      <w:r w:rsidR="00B77D64">
        <w:t xml:space="preserve"> b</w:t>
      </w:r>
      <w:r w:rsidR="00B77D64" w:rsidRPr="00ED356B">
        <w:t xml:space="preserve">eantragt, es sei das Baugesuch nicht zu bewilligen. Als Begründung führt </w:t>
      </w:r>
      <w:r w:rsidR="00B77D64" w:rsidRPr="002A38DD">
        <w:rPr>
          <w:rFonts w:ascii="Consolas" w:hAnsi="Consolas"/>
          <w:color w:val="00B050"/>
          <w:sz w:val="18"/>
          <w:szCs w:val="18"/>
        </w:rPr>
        <w:t xml:space="preserve">{% </w:t>
      </w:r>
      <w:proofErr w:type="spellStart"/>
      <w:r w:rsidR="00B77D64" w:rsidRPr="002A38DD">
        <w:rPr>
          <w:rFonts w:ascii="Consolas" w:hAnsi="Consolas"/>
          <w:color w:val="00B050"/>
          <w:sz w:val="18"/>
          <w:szCs w:val="18"/>
        </w:rPr>
        <w:t>if</w:t>
      </w:r>
      <w:proofErr w:type="spellEnd"/>
      <w:r w:rsidR="00B77D64" w:rsidRPr="002A38DD">
        <w:rPr>
          <w:rFonts w:ascii="Consolas" w:hAnsi="Consolas"/>
          <w:color w:val="00B050"/>
          <w:sz w:val="18"/>
          <w:szCs w:val="18"/>
        </w:rPr>
        <w:t xml:space="preserve"> </w:t>
      </w:r>
      <w:r w:rsidR="00B77D64">
        <w:rPr>
          <w:rFonts w:ascii="Consolas" w:hAnsi="Consolas"/>
          <w:color w:val="00B050"/>
          <w:sz w:val="18"/>
          <w:szCs w:val="18"/>
        </w:rPr>
        <w:t>E.EINSPRECHER</w:t>
      </w:r>
      <w:r w:rsidR="00B77D64" w:rsidRPr="002A38DD">
        <w:rPr>
          <w:rFonts w:ascii="Consolas" w:hAnsi="Consolas"/>
          <w:color w:val="00B050"/>
          <w:sz w:val="18"/>
          <w:szCs w:val="18"/>
        </w:rPr>
        <w:t>_ANREDE == "Herr" %}</w:t>
      </w:r>
      <w:proofErr w:type="gramStart"/>
      <w:r w:rsidR="00B77D64">
        <w:t>er</w:t>
      </w:r>
      <w:r w:rsidR="00B77D64" w:rsidRPr="002A38DD">
        <w:rPr>
          <w:rFonts w:ascii="Consolas" w:hAnsi="Consolas"/>
          <w:color w:val="00B050"/>
          <w:sz w:val="18"/>
          <w:szCs w:val="18"/>
        </w:rPr>
        <w:t>{</w:t>
      </w:r>
      <w:proofErr w:type="gramEnd"/>
      <w:r w:rsidR="00B77D64" w:rsidRPr="002A38DD">
        <w:rPr>
          <w:rFonts w:ascii="Consolas" w:hAnsi="Consolas"/>
          <w:color w:val="00B050"/>
          <w:sz w:val="18"/>
          <w:szCs w:val="18"/>
        </w:rPr>
        <w:t xml:space="preserve">% </w:t>
      </w:r>
      <w:proofErr w:type="spellStart"/>
      <w:r w:rsidR="00B77D64" w:rsidRPr="002A38DD">
        <w:rPr>
          <w:rFonts w:ascii="Consolas" w:hAnsi="Consolas"/>
          <w:color w:val="00B050"/>
          <w:sz w:val="18"/>
          <w:szCs w:val="18"/>
        </w:rPr>
        <w:t>elif</w:t>
      </w:r>
      <w:proofErr w:type="spellEnd"/>
      <w:r w:rsidR="00B77D64" w:rsidRPr="002A38DD">
        <w:rPr>
          <w:rFonts w:ascii="Consolas" w:hAnsi="Consolas"/>
          <w:color w:val="00B050"/>
          <w:sz w:val="18"/>
          <w:szCs w:val="18"/>
        </w:rPr>
        <w:t xml:space="preserve"> </w:t>
      </w:r>
      <w:r w:rsidR="00B77D64">
        <w:rPr>
          <w:rFonts w:ascii="Consolas" w:hAnsi="Consolas"/>
          <w:color w:val="00B050"/>
          <w:sz w:val="18"/>
          <w:szCs w:val="18"/>
        </w:rPr>
        <w:t>E.EINSPRECHER</w:t>
      </w:r>
      <w:r w:rsidR="00B77D64" w:rsidRPr="002A38DD">
        <w:rPr>
          <w:rFonts w:ascii="Consolas" w:hAnsi="Consolas"/>
          <w:color w:val="00B050"/>
          <w:sz w:val="18"/>
          <w:szCs w:val="18"/>
        </w:rPr>
        <w:t>_ANREDE == "Frau" %}</w:t>
      </w:r>
      <w:r w:rsidR="00B77D64">
        <w:t>sie</w:t>
      </w:r>
      <w:r w:rsidR="00B77D64" w:rsidRPr="002A38DD">
        <w:rPr>
          <w:rFonts w:ascii="Consolas" w:hAnsi="Consolas"/>
          <w:color w:val="00B050"/>
          <w:sz w:val="18"/>
          <w:szCs w:val="18"/>
        </w:rPr>
        <w:t xml:space="preserve">{% </w:t>
      </w:r>
      <w:proofErr w:type="spellStart"/>
      <w:r w:rsidR="00B77D64" w:rsidRPr="002A38DD">
        <w:rPr>
          <w:rFonts w:ascii="Consolas" w:hAnsi="Consolas"/>
          <w:color w:val="00B050"/>
          <w:sz w:val="18"/>
          <w:szCs w:val="18"/>
        </w:rPr>
        <w:t>else</w:t>
      </w:r>
      <w:proofErr w:type="spellEnd"/>
      <w:r w:rsidR="00B77D64" w:rsidRPr="002A38DD">
        <w:rPr>
          <w:rFonts w:ascii="Consolas" w:hAnsi="Consolas"/>
          <w:color w:val="00B050"/>
          <w:sz w:val="18"/>
          <w:szCs w:val="18"/>
        </w:rPr>
        <w:t xml:space="preserve"> %}</w:t>
      </w:r>
      <w:r w:rsidR="00B77D64" w:rsidRPr="00ED356B">
        <w:t>er/sie</w:t>
      </w:r>
      <w:r w:rsidR="00B77D64" w:rsidRPr="002A38DD">
        <w:rPr>
          <w:rFonts w:ascii="Consolas" w:hAnsi="Consolas"/>
          <w:color w:val="00B050"/>
          <w:sz w:val="18"/>
          <w:szCs w:val="18"/>
        </w:rPr>
        <w:t xml:space="preserve">{% </w:t>
      </w:r>
      <w:proofErr w:type="spellStart"/>
      <w:r w:rsidR="00B77D64" w:rsidRPr="002A38DD">
        <w:rPr>
          <w:rFonts w:ascii="Consolas" w:hAnsi="Consolas"/>
          <w:color w:val="00B050"/>
          <w:sz w:val="18"/>
          <w:szCs w:val="18"/>
        </w:rPr>
        <w:t>endif</w:t>
      </w:r>
      <w:proofErr w:type="spellEnd"/>
      <w:r w:rsidR="00B77D64" w:rsidRPr="002A38DD">
        <w:rPr>
          <w:rFonts w:ascii="Consolas" w:hAnsi="Consolas"/>
          <w:color w:val="00B050"/>
          <w:sz w:val="18"/>
          <w:szCs w:val="18"/>
        </w:rPr>
        <w:t xml:space="preserve"> %}</w:t>
      </w:r>
      <w:r w:rsidR="00B77D64" w:rsidRPr="00ED356B">
        <w:t xml:space="preserve"> an,</w:t>
      </w:r>
      <w:r w:rsidR="00B77D64">
        <w:t xml:space="preserve"> </w:t>
      </w:r>
      <w:sdt>
        <w:sdtPr>
          <w:id w:val="-1516301259"/>
          <w:placeholder>
            <w:docPart w:val="74A3798F35E54BAE92151FD92E43C4A6"/>
          </w:placeholder>
          <w:showingPlcHdr/>
        </w:sdtPr>
        <w:sdtEndPr/>
        <w:sdtContent>
          <w:r w:rsidR="00B77D64" w:rsidRPr="00DD3A73">
            <w:rPr>
              <w:shd w:val="clear" w:color="auto" w:fill="FBE4D5" w:themeFill="accent2" w:themeFillTint="33"/>
            </w:rPr>
            <w:t>Begründung eingeben</w:t>
          </w:r>
        </w:sdtContent>
      </w:sdt>
      <w:r w:rsidR="00B77D64" w:rsidRPr="00ED356B">
        <w:t>.</w:t>
      </w:r>
      <w:r w:rsidR="00B77D64">
        <w:br/>
      </w:r>
      <w:r w:rsidR="00B77D64">
        <w:br/>
      </w:r>
      <w:r w:rsidR="00B77D64" w:rsidRPr="002A38DD">
        <w:rPr>
          <w:rFonts w:ascii="Consolas" w:hAnsi="Consolas"/>
          <w:color w:val="00B050"/>
          <w:sz w:val="18"/>
          <w:szCs w:val="18"/>
        </w:rPr>
        <w:t xml:space="preserve">{% </w:t>
      </w:r>
      <w:proofErr w:type="spellStart"/>
      <w:r w:rsidR="00B77D64" w:rsidRPr="002A38DD">
        <w:rPr>
          <w:rFonts w:ascii="Consolas" w:hAnsi="Consolas"/>
          <w:color w:val="00B050"/>
          <w:sz w:val="18"/>
          <w:szCs w:val="18"/>
        </w:rPr>
        <w:t>if</w:t>
      </w:r>
      <w:proofErr w:type="spellEnd"/>
      <w:r w:rsidR="00B77D64" w:rsidRPr="002A38DD">
        <w:rPr>
          <w:rFonts w:ascii="Consolas" w:hAnsi="Consolas"/>
          <w:color w:val="00B050"/>
          <w:sz w:val="18"/>
          <w:szCs w:val="18"/>
        </w:rPr>
        <w:t xml:space="preserve"> </w:t>
      </w:r>
      <w:r w:rsidR="00B77D64" w:rsidRPr="006104FB">
        <w:rPr>
          <w:rFonts w:ascii="Consolas" w:hAnsi="Consolas"/>
          <w:color w:val="00B050"/>
          <w:sz w:val="18"/>
          <w:szCs w:val="18"/>
        </w:rPr>
        <w:t>GESUCHSTELLER</w:t>
      </w:r>
      <w:r w:rsidR="00B77D64" w:rsidRPr="002A38DD">
        <w:rPr>
          <w:rFonts w:ascii="Consolas" w:hAnsi="Consolas"/>
          <w:color w:val="00B050"/>
          <w:sz w:val="18"/>
          <w:szCs w:val="18"/>
        </w:rPr>
        <w:t>_ANREDE == "Herr" %}</w:t>
      </w:r>
      <w:r w:rsidR="00B77D64">
        <w:t>Der Gesuchsteller</w:t>
      </w:r>
      <w:r w:rsidR="00B77D64" w:rsidRPr="002A38DD">
        <w:rPr>
          <w:rFonts w:ascii="Consolas" w:hAnsi="Consolas"/>
          <w:color w:val="00B050"/>
          <w:sz w:val="18"/>
          <w:szCs w:val="18"/>
        </w:rPr>
        <w:t xml:space="preserve">{% </w:t>
      </w:r>
      <w:proofErr w:type="spellStart"/>
      <w:r w:rsidR="00B77D64" w:rsidRPr="002A38DD">
        <w:rPr>
          <w:rFonts w:ascii="Consolas" w:hAnsi="Consolas"/>
          <w:color w:val="00B050"/>
          <w:sz w:val="18"/>
          <w:szCs w:val="18"/>
        </w:rPr>
        <w:t>elif</w:t>
      </w:r>
      <w:proofErr w:type="spellEnd"/>
      <w:r w:rsidR="00B77D64" w:rsidRPr="002A38DD">
        <w:rPr>
          <w:rFonts w:ascii="Consolas" w:hAnsi="Consolas"/>
          <w:color w:val="00B050"/>
          <w:sz w:val="18"/>
          <w:szCs w:val="18"/>
        </w:rPr>
        <w:t xml:space="preserve"> </w:t>
      </w:r>
      <w:r w:rsidR="00B77D64" w:rsidRPr="006104FB">
        <w:rPr>
          <w:rFonts w:ascii="Consolas" w:hAnsi="Consolas"/>
          <w:color w:val="00B050"/>
          <w:sz w:val="18"/>
          <w:szCs w:val="18"/>
        </w:rPr>
        <w:t>GESUCHSTELLER</w:t>
      </w:r>
      <w:r w:rsidR="00B77D64" w:rsidRPr="002A38DD">
        <w:rPr>
          <w:rFonts w:ascii="Consolas" w:hAnsi="Consolas"/>
          <w:color w:val="00B050"/>
          <w:sz w:val="18"/>
          <w:szCs w:val="18"/>
        </w:rPr>
        <w:t>_ANREDE == "Frau" %}</w:t>
      </w:r>
      <w:r w:rsidR="00B77D64">
        <w:t>Die Gesuchstellerin</w:t>
      </w:r>
      <w:r w:rsidR="00B77D64" w:rsidRPr="002A38DD">
        <w:rPr>
          <w:rFonts w:ascii="Consolas" w:hAnsi="Consolas"/>
          <w:color w:val="00B050"/>
          <w:sz w:val="18"/>
          <w:szCs w:val="18"/>
        </w:rPr>
        <w:t xml:space="preserve">{% </w:t>
      </w:r>
      <w:proofErr w:type="spellStart"/>
      <w:r w:rsidR="00B77D64" w:rsidRPr="002A38DD">
        <w:rPr>
          <w:rFonts w:ascii="Consolas" w:hAnsi="Consolas"/>
          <w:color w:val="00B050"/>
          <w:sz w:val="18"/>
          <w:szCs w:val="18"/>
        </w:rPr>
        <w:t>else</w:t>
      </w:r>
      <w:proofErr w:type="spellEnd"/>
      <w:r w:rsidR="00B77D64" w:rsidRPr="002A38DD">
        <w:rPr>
          <w:rFonts w:ascii="Consolas" w:hAnsi="Consolas"/>
          <w:color w:val="00B050"/>
          <w:sz w:val="18"/>
          <w:szCs w:val="18"/>
        </w:rPr>
        <w:t xml:space="preserve"> %}</w:t>
      </w:r>
      <w:r w:rsidR="00B77D64" w:rsidRPr="00914DF1">
        <w:t>Gesuchsteller/in</w:t>
      </w:r>
      <w:r w:rsidR="00B77D64" w:rsidRPr="002A38DD">
        <w:rPr>
          <w:rFonts w:ascii="Consolas" w:hAnsi="Consolas"/>
          <w:color w:val="00B050"/>
          <w:sz w:val="18"/>
          <w:szCs w:val="18"/>
        </w:rPr>
        <w:t xml:space="preserve">{% </w:t>
      </w:r>
      <w:proofErr w:type="spellStart"/>
      <w:r w:rsidR="00B77D64" w:rsidRPr="002A38DD">
        <w:rPr>
          <w:rFonts w:ascii="Consolas" w:hAnsi="Consolas"/>
          <w:color w:val="00B050"/>
          <w:sz w:val="18"/>
          <w:szCs w:val="18"/>
        </w:rPr>
        <w:t>endif</w:t>
      </w:r>
      <w:proofErr w:type="spellEnd"/>
      <w:r w:rsidR="00B77D64" w:rsidRPr="002A38DD">
        <w:rPr>
          <w:rFonts w:ascii="Consolas" w:hAnsi="Consolas"/>
          <w:color w:val="00B050"/>
          <w:sz w:val="18"/>
          <w:szCs w:val="18"/>
        </w:rPr>
        <w:t xml:space="preserve"> %}</w:t>
      </w:r>
      <w:r w:rsidR="00B77D64" w:rsidRPr="00ED356B">
        <w:t xml:space="preserve"> </w:t>
      </w:r>
      <w:r w:rsidR="00B77D64" w:rsidRPr="00DD3A73">
        <w:rPr>
          <w:rStyle w:val="PlatzhalterZchn"/>
        </w:rPr>
        <w:t>{{ GESUCHSTELLER }}</w:t>
      </w:r>
      <w:r w:rsidR="00B77D64" w:rsidRPr="00ED356B">
        <w:t xml:space="preserve"> reichte mit Eingabe vom</w:t>
      </w:r>
      <w:r w:rsidR="00B77D64">
        <w:t xml:space="preserve"> </w:t>
      </w:r>
      <w:sdt>
        <w:sdtPr>
          <w:id w:val="2111617277"/>
          <w:placeholder>
            <w:docPart w:val="4AFE9829630944CCAA8DE6FC91661B58"/>
          </w:placeholder>
          <w:showingPlcHdr/>
          <w:date>
            <w:dateFormat w:val="dd.MM.yyyy"/>
            <w:lid w:val="de-CH"/>
            <w:storeMappedDataAs w:val="dateTime"/>
            <w:calendar w:val="gregorian"/>
          </w:date>
        </w:sdtPr>
        <w:sdtEndPr/>
        <w:sdtContent>
          <w:r w:rsidR="00B77D64" w:rsidRPr="00DD3A73">
            <w:rPr>
              <w:rFonts w:eastAsiaTheme="minorHAnsi"/>
              <w:shd w:val="clear" w:color="auto" w:fill="FBE4D5" w:themeFill="accent2" w:themeFillTint="33"/>
            </w:rPr>
            <w:t>Datum eingeben</w:t>
          </w:r>
        </w:sdtContent>
      </w:sdt>
      <w:r w:rsidR="00B77D64">
        <w:t xml:space="preserve"> </w:t>
      </w:r>
      <w:r w:rsidR="00B77D64" w:rsidRPr="00ED356B">
        <w:t xml:space="preserve">eine Stellungnahme zur Einsprache ein. </w:t>
      </w:r>
      <w:r w:rsidR="00B77D64" w:rsidRPr="002A38DD">
        <w:rPr>
          <w:rFonts w:ascii="Consolas" w:hAnsi="Consolas"/>
          <w:color w:val="00B050"/>
          <w:sz w:val="18"/>
          <w:szCs w:val="18"/>
        </w:rPr>
        <w:t xml:space="preserve">{% </w:t>
      </w:r>
      <w:proofErr w:type="spellStart"/>
      <w:r w:rsidR="00B77D64" w:rsidRPr="002A38DD">
        <w:rPr>
          <w:rFonts w:ascii="Consolas" w:hAnsi="Consolas"/>
          <w:color w:val="00B050"/>
          <w:sz w:val="18"/>
          <w:szCs w:val="18"/>
        </w:rPr>
        <w:t>if</w:t>
      </w:r>
      <w:proofErr w:type="spellEnd"/>
      <w:r w:rsidR="00B77D64" w:rsidRPr="002A38DD">
        <w:rPr>
          <w:rFonts w:ascii="Consolas" w:hAnsi="Consolas"/>
          <w:color w:val="00B050"/>
          <w:sz w:val="18"/>
          <w:szCs w:val="18"/>
        </w:rPr>
        <w:t xml:space="preserve"> </w:t>
      </w:r>
      <w:r w:rsidR="00B77D64" w:rsidRPr="006104FB">
        <w:rPr>
          <w:rFonts w:ascii="Consolas" w:hAnsi="Consolas"/>
          <w:color w:val="00B050"/>
          <w:sz w:val="18"/>
          <w:szCs w:val="18"/>
        </w:rPr>
        <w:t>GESUCHSTELLER</w:t>
      </w:r>
      <w:r w:rsidR="00B77D64" w:rsidRPr="002A38DD">
        <w:rPr>
          <w:rFonts w:ascii="Consolas" w:hAnsi="Consolas"/>
          <w:color w:val="00B050"/>
          <w:sz w:val="18"/>
          <w:szCs w:val="18"/>
        </w:rPr>
        <w:t xml:space="preserve">_ANREDE == "Herr" </w:t>
      </w:r>
      <w:proofErr w:type="gramStart"/>
      <w:r w:rsidR="00B77D64" w:rsidRPr="002A38DD">
        <w:rPr>
          <w:rFonts w:ascii="Consolas" w:hAnsi="Consolas"/>
          <w:color w:val="00B050"/>
          <w:sz w:val="18"/>
          <w:szCs w:val="18"/>
        </w:rPr>
        <w:t>%}</w:t>
      </w:r>
      <w:r w:rsidR="00B77D64">
        <w:t>Er</w:t>
      </w:r>
      <w:proofErr w:type="gramEnd"/>
      <w:r w:rsidR="00B77D64" w:rsidRPr="002A38DD">
        <w:rPr>
          <w:rFonts w:ascii="Consolas" w:hAnsi="Consolas"/>
          <w:color w:val="00B050"/>
          <w:sz w:val="18"/>
          <w:szCs w:val="18"/>
        </w:rPr>
        <w:t xml:space="preserve">{% </w:t>
      </w:r>
      <w:proofErr w:type="spellStart"/>
      <w:r w:rsidR="00B77D64" w:rsidRPr="002A38DD">
        <w:rPr>
          <w:rFonts w:ascii="Consolas" w:hAnsi="Consolas"/>
          <w:color w:val="00B050"/>
          <w:sz w:val="18"/>
          <w:szCs w:val="18"/>
        </w:rPr>
        <w:t>elif</w:t>
      </w:r>
      <w:proofErr w:type="spellEnd"/>
      <w:r w:rsidR="00B77D64" w:rsidRPr="002A38DD">
        <w:rPr>
          <w:rFonts w:ascii="Consolas" w:hAnsi="Consolas"/>
          <w:color w:val="00B050"/>
          <w:sz w:val="18"/>
          <w:szCs w:val="18"/>
        </w:rPr>
        <w:t xml:space="preserve"> </w:t>
      </w:r>
      <w:r w:rsidR="00B77D64" w:rsidRPr="006104FB">
        <w:rPr>
          <w:rFonts w:ascii="Consolas" w:hAnsi="Consolas"/>
          <w:color w:val="00B050"/>
          <w:sz w:val="18"/>
          <w:szCs w:val="18"/>
        </w:rPr>
        <w:t>GESUCHSTELLER</w:t>
      </w:r>
      <w:r w:rsidR="00B77D64" w:rsidRPr="002A38DD">
        <w:rPr>
          <w:rFonts w:ascii="Consolas" w:hAnsi="Consolas"/>
          <w:color w:val="00B050"/>
          <w:sz w:val="18"/>
          <w:szCs w:val="18"/>
        </w:rPr>
        <w:t>_ANREDE == "Frau" %}</w:t>
      </w:r>
      <w:r w:rsidR="00B77D64">
        <w:t>Sie</w:t>
      </w:r>
      <w:r w:rsidR="00B77D64" w:rsidRPr="002A38DD">
        <w:rPr>
          <w:rFonts w:ascii="Consolas" w:hAnsi="Consolas"/>
          <w:color w:val="00B050"/>
          <w:sz w:val="18"/>
          <w:szCs w:val="18"/>
        </w:rPr>
        <w:t xml:space="preserve">{% </w:t>
      </w:r>
      <w:proofErr w:type="spellStart"/>
      <w:r w:rsidR="00B77D64" w:rsidRPr="002A38DD">
        <w:rPr>
          <w:rFonts w:ascii="Consolas" w:hAnsi="Consolas"/>
          <w:color w:val="00B050"/>
          <w:sz w:val="18"/>
          <w:szCs w:val="18"/>
        </w:rPr>
        <w:t>else</w:t>
      </w:r>
      <w:proofErr w:type="spellEnd"/>
      <w:r w:rsidR="00B77D64" w:rsidRPr="002A38DD">
        <w:rPr>
          <w:rFonts w:ascii="Consolas" w:hAnsi="Consolas"/>
          <w:color w:val="00B050"/>
          <w:sz w:val="18"/>
          <w:szCs w:val="18"/>
        </w:rPr>
        <w:t xml:space="preserve"> %}</w:t>
      </w:r>
      <w:r w:rsidR="00B77D64">
        <w:t>Er/Sie</w:t>
      </w:r>
      <w:r w:rsidR="00B77D64" w:rsidRPr="002A38DD">
        <w:rPr>
          <w:rFonts w:ascii="Consolas" w:hAnsi="Consolas"/>
          <w:color w:val="00B050"/>
          <w:sz w:val="18"/>
          <w:szCs w:val="18"/>
        </w:rPr>
        <w:t xml:space="preserve">{% </w:t>
      </w:r>
      <w:proofErr w:type="spellStart"/>
      <w:r w:rsidR="00B77D64" w:rsidRPr="002A38DD">
        <w:rPr>
          <w:rFonts w:ascii="Consolas" w:hAnsi="Consolas"/>
          <w:color w:val="00B050"/>
          <w:sz w:val="18"/>
          <w:szCs w:val="18"/>
        </w:rPr>
        <w:t>endif</w:t>
      </w:r>
      <w:proofErr w:type="spellEnd"/>
      <w:r w:rsidR="00B77D64" w:rsidRPr="002A38DD">
        <w:rPr>
          <w:rFonts w:ascii="Consolas" w:hAnsi="Consolas"/>
          <w:color w:val="00B050"/>
          <w:sz w:val="18"/>
          <w:szCs w:val="18"/>
        </w:rPr>
        <w:t xml:space="preserve"> %}</w:t>
      </w:r>
      <w:r w:rsidR="00B77D64" w:rsidRPr="00ED356B">
        <w:t xml:space="preserve"> beantragt, die Einsprache sei abzuweisen. Als Begründung führt </w:t>
      </w:r>
      <w:r w:rsidR="00B77D64" w:rsidRPr="002A38DD">
        <w:rPr>
          <w:rFonts w:ascii="Consolas" w:hAnsi="Consolas"/>
          <w:color w:val="00B050"/>
          <w:sz w:val="18"/>
          <w:szCs w:val="18"/>
        </w:rPr>
        <w:t xml:space="preserve">{% </w:t>
      </w:r>
      <w:proofErr w:type="spellStart"/>
      <w:r w:rsidR="00B77D64" w:rsidRPr="002A38DD">
        <w:rPr>
          <w:rFonts w:ascii="Consolas" w:hAnsi="Consolas"/>
          <w:color w:val="00B050"/>
          <w:sz w:val="18"/>
          <w:szCs w:val="18"/>
        </w:rPr>
        <w:t>if</w:t>
      </w:r>
      <w:proofErr w:type="spellEnd"/>
      <w:r w:rsidR="00B77D64" w:rsidRPr="002A38DD">
        <w:rPr>
          <w:rFonts w:ascii="Consolas" w:hAnsi="Consolas"/>
          <w:color w:val="00B050"/>
          <w:sz w:val="18"/>
          <w:szCs w:val="18"/>
        </w:rPr>
        <w:t xml:space="preserve"> </w:t>
      </w:r>
      <w:r w:rsidR="00B77D64" w:rsidRPr="006104FB">
        <w:rPr>
          <w:rFonts w:ascii="Consolas" w:hAnsi="Consolas"/>
          <w:color w:val="00B050"/>
          <w:sz w:val="18"/>
          <w:szCs w:val="18"/>
        </w:rPr>
        <w:t>GESUCHSTELLER</w:t>
      </w:r>
      <w:r w:rsidR="00B77D64" w:rsidRPr="002A38DD">
        <w:rPr>
          <w:rFonts w:ascii="Consolas" w:hAnsi="Consolas"/>
          <w:color w:val="00B050"/>
          <w:sz w:val="18"/>
          <w:szCs w:val="18"/>
        </w:rPr>
        <w:t>_ANREDE == "Herr" %}</w:t>
      </w:r>
      <w:proofErr w:type="gramStart"/>
      <w:r w:rsidR="00B77D64">
        <w:t>er</w:t>
      </w:r>
      <w:r w:rsidR="00B77D64" w:rsidRPr="002A38DD">
        <w:rPr>
          <w:rFonts w:ascii="Consolas" w:hAnsi="Consolas"/>
          <w:color w:val="00B050"/>
          <w:sz w:val="18"/>
          <w:szCs w:val="18"/>
        </w:rPr>
        <w:t>{</w:t>
      </w:r>
      <w:proofErr w:type="gramEnd"/>
      <w:r w:rsidR="00B77D64" w:rsidRPr="002A38DD">
        <w:rPr>
          <w:rFonts w:ascii="Consolas" w:hAnsi="Consolas"/>
          <w:color w:val="00B050"/>
          <w:sz w:val="18"/>
          <w:szCs w:val="18"/>
        </w:rPr>
        <w:t xml:space="preserve">% </w:t>
      </w:r>
      <w:proofErr w:type="spellStart"/>
      <w:r w:rsidR="00B77D64" w:rsidRPr="002A38DD">
        <w:rPr>
          <w:rFonts w:ascii="Consolas" w:hAnsi="Consolas"/>
          <w:color w:val="00B050"/>
          <w:sz w:val="18"/>
          <w:szCs w:val="18"/>
        </w:rPr>
        <w:t>elif</w:t>
      </w:r>
      <w:proofErr w:type="spellEnd"/>
      <w:r w:rsidR="00B77D64" w:rsidRPr="002A38DD">
        <w:rPr>
          <w:rFonts w:ascii="Consolas" w:hAnsi="Consolas"/>
          <w:color w:val="00B050"/>
          <w:sz w:val="18"/>
          <w:szCs w:val="18"/>
        </w:rPr>
        <w:t xml:space="preserve"> </w:t>
      </w:r>
      <w:r w:rsidR="00B77D64" w:rsidRPr="006104FB">
        <w:rPr>
          <w:rFonts w:ascii="Consolas" w:hAnsi="Consolas"/>
          <w:color w:val="00B050"/>
          <w:sz w:val="18"/>
          <w:szCs w:val="18"/>
        </w:rPr>
        <w:t>GESUCHSTELLER</w:t>
      </w:r>
      <w:r w:rsidR="00B77D64" w:rsidRPr="002A38DD">
        <w:rPr>
          <w:rFonts w:ascii="Consolas" w:hAnsi="Consolas"/>
          <w:color w:val="00B050"/>
          <w:sz w:val="18"/>
          <w:szCs w:val="18"/>
        </w:rPr>
        <w:t>_ANREDE == "Frau" %}</w:t>
      </w:r>
      <w:r w:rsidR="00B77D64">
        <w:t>sie</w:t>
      </w:r>
      <w:r w:rsidR="00B77D64" w:rsidRPr="002A38DD">
        <w:rPr>
          <w:rFonts w:ascii="Consolas" w:hAnsi="Consolas"/>
          <w:color w:val="00B050"/>
          <w:sz w:val="18"/>
          <w:szCs w:val="18"/>
        </w:rPr>
        <w:t xml:space="preserve">{% </w:t>
      </w:r>
      <w:proofErr w:type="spellStart"/>
      <w:r w:rsidR="00B77D64" w:rsidRPr="002A38DD">
        <w:rPr>
          <w:rFonts w:ascii="Consolas" w:hAnsi="Consolas"/>
          <w:color w:val="00B050"/>
          <w:sz w:val="18"/>
          <w:szCs w:val="18"/>
        </w:rPr>
        <w:t>else</w:t>
      </w:r>
      <w:proofErr w:type="spellEnd"/>
      <w:r w:rsidR="00B77D64" w:rsidRPr="002A38DD">
        <w:rPr>
          <w:rFonts w:ascii="Consolas" w:hAnsi="Consolas"/>
          <w:color w:val="00B050"/>
          <w:sz w:val="18"/>
          <w:szCs w:val="18"/>
        </w:rPr>
        <w:t xml:space="preserve"> %}</w:t>
      </w:r>
      <w:r w:rsidR="00B77D64">
        <w:t>er/sie</w:t>
      </w:r>
      <w:r w:rsidR="00B77D64" w:rsidRPr="002A38DD">
        <w:rPr>
          <w:rFonts w:ascii="Consolas" w:hAnsi="Consolas"/>
          <w:color w:val="00B050"/>
          <w:sz w:val="18"/>
          <w:szCs w:val="18"/>
        </w:rPr>
        <w:t xml:space="preserve">{% </w:t>
      </w:r>
      <w:proofErr w:type="spellStart"/>
      <w:r w:rsidR="00B77D64" w:rsidRPr="002A38DD">
        <w:rPr>
          <w:rFonts w:ascii="Consolas" w:hAnsi="Consolas"/>
          <w:color w:val="00B050"/>
          <w:sz w:val="18"/>
          <w:szCs w:val="18"/>
        </w:rPr>
        <w:t>endif</w:t>
      </w:r>
      <w:proofErr w:type="spellEnd"/>
      <w:r w:rsidR="00B77D64" w:rsidRPr="002A38DD">
        <w:rPr>
          <w:rFonts w:ascii="Consolas" w:hAnsi="Consolas"/>
          <w:color w:val="00B050"/>
          <w:sz w:val="18"/>
          <w:szCs w:val="18"/>
        </w:rPr>
        <w:t xml:space="preserve"> %}</w:t>
      </w:r>
      <w:r w:rsidR="00B77D64" w:rsidRPr="00ED356B">
        <w:t xml:space="preserve"> an,</w:t>
      </w:r>
      <w:r w:rsidR="00B77D64">
        <w:t xml:space="preserve"> </w:t>
      </w:r>
      <w:sdt>
        <w:sdtPr>
          <w:id w:val="932792403"/>
          <w:placeholder>
            <w:docPart w:val="26F004D168D14AB3B25EB8A64EC34B0D"/>
          </w:placeholder>
          <w:showingPlcHdr/>
        </w:sdtPr>
        <w:sdtEndPr/>
        <w:sdtContent>
          <w:r w:rsidR="00B77D64" w:rsidRPr="00DD3A73">
            <w:rPr>
              <w:shd w:val="clear" w:color="auto" w:fill="FBE4D5" w:themeFill="accent2" w:themeFillTint="33"/>
            </w:rPr>
            <w:t>Begründung eingeben</w:t>
          </w:r>
        </w:sdtContent>
      </w:sdt>
      <w:r w:rsidR="00B77D64" w:rsidRPr="00ED356B">
        <w:t>.</w:t>
      </w:r>
      <w:r w:rsidR="00B77D64">
        <w:br/>
      </w:r>
      <w:r w:rsidR="00B77D64">
        <w:br/>
      </w:r>
      <w:r w:rsidR="00B77D64" w:rsidRPr="00AB3289">
        <w:t>Die Baubehörde</w:t>
      </w:r>
      <w:r w:rsidR="00B77D64">
        <w:t xml:space="preserve"> der Gemeinde</w:t>
      </w:r>
      <w:r w:rsidR="00B77D64" w:rsidRPr="00AB3289">
        <w:t xml:space="preserve"> </w:t>
      </w:r>
      <w:r w:rsidR="00B77D64" w:rsidRPr="00DD3A73">
        <w:rPr>
          <w:rStyle w:val="PlatzhalterZchn"/>
        </w:rPr>
        <w:t>{{ LEITBEHOERDE_NAME_KURZ }}</w:t>
      </w:r>
      <w:r w:rsidR="00B77D64" w:rsidRPr="00AB3289">
        <w:t xml:space="preserve"> führte am </w:t>
      </w:r>
      <w:sdt>
        <w:sdtPr>
          <w:id w:val="-126465944"/>
          <w:placeholder>
            <w:docPart w:val="9FB8AD63DC1E4B1A8182965409FAE341"/>
          </w:placeholder>
          <w:showingPlcHdr/>
          <w:date>
            <w:dateFormat w:val="dd.MM.yyyy"/>
            <w:lid w:val="de-CH"/>
            <w:storeMappedDataAs w:val="dateTime"/>
            <w:calendar w:val="gregorian"/>
          </w:date>
        </w:sdtPr>
        <w:sdtEndPr/>
        <w:sdtContent>
          <w:r w:rsidR="00B77D64" w:rsidRPr="00DD3A73">
            <w:rPr>
              <w:rFonts w:eastAsiaTheme="minorHAnsi"/>
              <w:shd w:val="clear" w:color="auto" w:fill="FBE4D5" w:themeFill="accent2" w:themeFillTint="33"/>
            </w:rPr>
            <w:t>Datum eingeben</w:t>
          </w:r>
        </w:sdtContent>
      </w:sdt>
      <w:r w:rsidR="00B77D64" w:rsidRPr="00AB3289">
        <w:t xml:space="preserve"> vor Ort einen Augenschein mit Parteiverhandlung durch. Die Parteien hielten an ihren schriftlich gestellten Begehren fest.</w:t>
      </w:r>
    </w:p>
    <w:p w14:paraId="7CFD97C8" w14:textId="2D9AE41D" w:rsidR="00B77D64" w:rsidRPr="00BB4AA3" w:rsidRDefault="00B77D64" w:rsidP="00B77D64">
      <w:pPr>
        <w:rPr>
          <w:rFonts w:ascii="Consolas" w:hAnsi="Consolas"/>
          <w:color w:val="00B050"/>
          <w:sz w:val="18"/>
          <w:szCs w:val="18"/>
        </w:rPr>
      </w:pPr>
      <w:r w:rsidRPr="00BB4AA3">
        <w:rPr>
          <w:rFonts w:ascii="Consolas" w:hAnsi="Consolas"/>
          <w:color w:val="00B050"/>
          <w:sz w:val="18"/>
          <w:szCs w:val="18"/>
        </w:rPr>
        <w:t xml:space="preserve">{%p </w:t>
      </w:r>
      <w:proofErr w:type="spellStart"/>
      <w:r w:rsidRPr="00BB4AA3">
        <w:rPr>
          <w:rFonts w:ascii="Consolas" w:hAnsi="Consolas"/>
          <w:color w:val="00B050"/>
          <w:sz w:val="18"/>
          <w:szCs w:val="18"/>
        </w:rPr>
        <w:t>endif</w:t>
      </w:r>
      <w:proofErr w:type="spellEnd"/>
      <w:r w:rsidRPr="00BB4AA3">
        <w:rPr>
          <w:rFonts w:ascii="Consolas" w:hAnsi="Consolas"/>
          <w:color w:val="00B050"/>
          <w:sz w:val="18"/>
          <w:szCs w:val="18"/>
        </w:rPr>
        <w:t xml:space="preserve"> %}</w:t>
      </w:r>
    </w:p>
    <w:p w14:paraId="5311CFF9" w14:textId="7C3D5797" w:rsidR="00B77D64" w:rsidRPr="00B77D64" w:rsidRDefault="00B77D64" w:rsidP="00B77D64">
      <w:pPr>
        <w:rPr>
          <w:rFonts w:ascii="Consolas" w:hAnsi="Consolas"/>
          <w:color w:val="00B050"/>
          <w:sz w:val="18"/>
          <w:szCs w:val="18"/>
        </w:rPr>
      </w:pPr>
      <w:r w:rsidRPr="00BB4AA3">
        <w:rPr>
          <w:rFonts w:ascii="Consolas" w:hAnsi="Consolas"/>
          <w:color w:val="00B050"/>
          <w:sz w:val="18"/>
          <w:szCs w:val="18"/>
        </w:rPr>
        <w:t xml:space="preserve">{%p </w:t>
      </w:r>
      <w:proofErr w:type="spellStart"/>
      <w:r w:rsidRPr="00BB4AA3">
        <w:rPr>
          <w:rFonts w:ascii="Consolas" w:hAnsi="Consolas"/>
          <w:color w:val="00B050"/>
          <w:sz w:val="18"/>
          <w:szCs w:val="18"/>
        </w:rPr>
        <w:t>endfor</w:t>
      </w:r>
      <w:proofErr w:type="spellEnd"/>
      <w:r w:rsidRPr="00BB4AA3">
        <w:rPr>
          <w:rFonts w:ascii="Consolas" w:hAnsi="Consolas"/>
          <w:color w:val="00B050"/>
          <w:sz w:val="18"/>
          <w:szCs w:val="18"/>
        </w:rPr>
        <w:t xml:space="preserve"> %}</w:t>
      </w:r>
    </w:p>
    <w:p w14:paraId="09CA2DCF" w14:textId="4FBC3E8C" w:rsidR="00AB3289" w:rsidRPr="00AB3289" w:rsidRDefault="00AB3289" w:rsidP="00E36602">
      <w:pPr>
        <w:rPr>
          <w:rFonts w:ascii="Consolas" w:hAnsi="Consolas"/>
          <w:color w:val="00B050"/>
          <w:sz w:val="18"/>
          <w:szCs w:val="18"/>
        </w:rPr>
      </w:pPr>
      <w:r w:rsidRPr="00AB3289">
        <w:rPr>
          <w:rFonts w:ascii="Consolas" w:hAnsi="Consolas"/>
          <w:color w:val="00B050"/>
          <w:sz w:val="18"/>
          <w:szCs w:val="18"/>
        </w:rPr>
        <w:t xml:space="preserve">{%p </w:t>
      </w:r>
      <w:proofErr w:type="spellStart"/>
      <w:r w:rsidRPr="00AB3289">
        <w:rPr>
          <w:rFonts w:ascii="Consolas" w:hAnsi="Consolas"/>
          <w:color w:val="00B050"/>
          <w:sz w:val="18"/>
          <w:szCs w:val="18"/>
        </w:rPr>
        <w:t>endfor</w:t>
      </w:r>
      <w:proofErr w:type="spellEnd"/>
      <w:r w:rsidRPr="00AB3289">
        <w:rPr>
          <w:rFonts w:ascii="Consolas" w:hAnsi="Consolas"/>
          <w:color w:val="00B050"/>
          <w:sz w:val="18"/>
          <w:szCs w:val="18"/>
        </w:rPr>
        <w:t xml:space="preserve"> %}</w:t>
      </w:r>
    </w:p>
    <w:p w14:paraId="2C4C199E" w14:textId="77777777" w:rsidR="00AB3289" w:rsidRPr="00AB3289" w:rsidRDefault="00AB3289" w:rsidP="00E36602">
      <w:pPr>
        <w:rPr>
          <w:rFonts w:ascii="Consolas" w:hAnsi="Consolas"/>
          <w:color w:val="00B050"/>
          <w:sz w:val="18"/>
          <w:szCs w:val="18"/>
        </w:rPr>
      </w:pPr>
      <w:r w:rsidRPr="00AB3289">
        <w:rPr>
          <w:rFonts w:ascii="Consolas" w:hAnsi="Consolas"/>
          <w:color w:val="00B050"/>
          <w:sz w:val="18"/>
          <w:szCs w:val="18"/>
        </w:rPr>
        <w:t xml:space="preserve">{%p </w:t>
      </w:r>
      <w:proofErr w:type="spellStart"/>
      <w:r w:rsidRPr="00AB3289">
        <w:rPr>
          <w:rFonts w:ascii="Consolas" w:hAnsi="Consolas"/>
          <w:color w:val="00B050"/>
          <w:sz w:val="18"/>
          <w:szCs w:val="18"/>
        </w:rPr>
        <w:t>else</w:t>
      </w:r>
      <w:proofErr w:type="spellEnd"/>
      <w:r w:rsidRPr="00AB3289">
        <w:rPr>
          <w:rFonts w:ascii="Consolas" w:hAnsi="Consolas"/>
          <w:color w:val="00B050"/>
          <w:sz w:val="18"/>
          <w:szCs w:val="18"/>
        </w:rPr>
        <w:t xml:space="preserve"> %}</w:t>
      </w:r>
    </w:p>
    <w:p w14:paraId="7E7F9DCF" w14:textId="77777777" w:rsidR="00AB3289" w:rsidRDefault="00AB3289" w:rsidP="00244035">
      <w:pPr>
        <w:spacing w:before="120"/>
      </w:pPr>
      <w:r>
        <w:t>Während der Einsprachefrist sind keine Einsprachen eingegangen.</w:t>
      </w:r>
    </w:p>
    <w:p w14:paraId="2773B320" w14:textId="1DFA5C35" w:rsidR="00B77D64" w:rsidRPr="00B77D64" w:rsidRDefault="00AB3289" w:rsidP="00E36602">
      <w:r w:rsidRPr="00AB3289">
        <w:rPr>
          <w:rFonts w:ascii="Consolas" w:hAnsi="Consolas"/>
          <w:color w:val="00B050"/>
          <w:sz w:val="18"/>
          <w:szCs w:val="18"/>
        </w:rPr>
        <w:t xml:space="preserve">{%p </w:t>
      </w:r>
      <w:proofErr w:type="spellStart"/>
      <w:r w:rsidRPr="00AB3289">
        <w:rPr>
          <w:rFonts w:ascii="Consolas" w:hAnsi="Consolas"/>
          <w:color w:val="00B050"/>
          <w:sz w:val="18"/>
          <w:szCs w:val="18"/>
        </w:rPr>
        <w:t>endif</w:t>
      </w:r>
      <w:proofErr w:type="spellEnd"/>
      <w:r w:rsidRPr="00AB3289">
        <w:rPr>
          <w:rFonts w:ascii="Consolas" w:hAnsi="Consolas"/>
          <w:color w:val="00B050"/>
          <w:sz w:val="18"/>
          <w:szCs w:val="18"/>
        </w:rPr>
        <w:t xml:space="preserve"> %}</w:t>
      </w:r>
    </w:p>
    <w:p w14:paraId="759129FF" w14:textId="2F2DFC69" w:rsidR="00A76AD2" w:rsidRPr="004E404D" w:rsidRDefault="007773C7" w:rsidP="00BF723A">
      <w:pPr>
        <w:pStyle w:val="berschrift1Rmisch"/>
      </w:pPr>
      <w:r w:rsidRPr="004E404D">
        <w:t>Erwägungen</w:t>
      </w:r>
    </w:p>
    <w:p w14:paraId="6014B6DF" w14:textId="72C48536" w:rsidR="001B0780" w:rsidRDefault="001B0780" w:rsidP="00BF723A">
      <w:pPr>
        <w:pStyle w:val="berschrift1"/>
      </w:pPr>
      <w:r w:rsidRPr="00BF723A">
        <w:t>Einsprache</w:t>
      </w:r>
      <w:r w:rsidR="00811220">
        <w:t>n</w:t>
      </w:r>
    </w:p>
    <w:p w14:paraId="51C053DB" w14:textId="77777777" w:rsidR="00670754" w:rsidRDefault="00670754" w:rsidP="00670754">
      <w:pPr>
        <w:rPr>
          <w:rFonts w:ascii="Consolas" w:hAnsi="Consolas"/>
          <w:bCs/>
          <w:color w:val="00B050"/>
          <w:sz w:val="18"/>
          <w:szCs w:val="18"/>
        </w:rPr>
      </w:pPr>
      <w:r w:rsidRPr="004F535B">
        <w:rPr>
          <w:rFonts w:ascii="Consolas" w:hAnsi="Consolas"/>
          <w:bCs/>
          <w:color w:val="00B050"/>
          <w:sz w:val="18"/>
          <w:szCs w:val="18"/>
        </w:rPr>
        <w:t xml:space="preserve">{%p </w:t>
      </w:r>
      <w:proofErr w:type="spellStart"/>
      <w:r w:rsidRPr="004F535B">
        <w:rPr>
          <w:rFonts w:ascii="Consolas" w:hAnsi="Consolas"/>
          <w:bCs/>
          <w:color w:val="00B050"/>
          <w:sz w:val="18"/>
          <w:szCs w:val="18"/>
        </w:rPr>
        <w:t>if</w:t>
      </w:r>
      <w:proofErr w:type="spellEnd"/>
      <w:r w:rsidRPr="004F535B">
        <w:rPr>
          <w:rFonts w:ascii="Consolas" w:hAnsi="Consolas"/>
          <w:bCs/>
          <w:color w:val="00B050"/>
          <w:sz w:val="18"/>
          <w:szCs w:val="18"/>
        </w:rPr>
        <w:t xml:space="preserve"> EINSPR</w:t>
      </w:r>
      <w:r>
        <w:rPr>
          <w:rFonts w:ascii="Consolas" w:hAnsi="Consolas"/>
          <w:bCs/>
          <w:color w:val="00B050"/>
          <w:sz w:val="18"/>
          <w:szCs w:val="18"/>
        </w:rPr>
        <w:t>A</w:t>
      </w:r>
      <w:r w:rsidRPr="004F535B">
        <w:rPr>
          <w:rFonts w:ascii="Consolas" w:hAnsi="Consolas"/>
          <w:bCs/>
          <w:color w:val="00B050"/>
          <w:sz w:val="18"/>
          <w:szCs w:val="18"/>
        </w:rPr>
        <w:t>CHEN %}</w:t>
      </w:r>
    </w:p>
    <w:p w14:paraId="5A5DCAAE" w14:textId="77777777" w:rsidR="00670754" w:rsidRDefault="00670754" w:rsidP="00670754">
      <w:pPr>
        <w:rPr>
          <w:rFonts w:ascii="Consolas" w:hAnsi="Consolas"/>
          <w:color w:val="00B050"/>
          <w:sz w:val="18"/>
          <w:szCs w:val="18"/>
        </w:rPr>
      </w:pPr>
      <w:r w:rsidRPr="004F535B">
        <w:rPr>
          <w:rFonts w:ascii="Consolas" w:hAnsi="Consolas"/>
          <w:color w:val="00B050"/>
          <w:sz w:val="18"/>
          <w:szCs w:val="18"/>
        </w:rPr>
        <w:t xml:space="preserve">{%p </w:t>
      </w:r>
      <w:proofErr w:type="spellStart"/>
      <w:r w:rsidRPr="004F535B">
        <w:rPr>
          <w:rFonts w:ascii="Consolas" w:hAnsi="Consolas"/>
          <w:color w:val="00B050"/>
          <w:sz w:val="18"/>
          <w:szCs w:val="18"/>
        </w:rPr>
        <w:t>for</w:t>
      </w:r>
      <w:proofErr w:type="spellEnd"/>
      <w:r w:rsidRPr="004F535B">
        <w:rPr>
          <w:rFonts w:ascii="Consolas" w:hAnsi="Consolas"/>
          <w:color w:val="00B050"/>
          <w:sz w:val="18"/>
          <w:szCs w:val="18"/>
        </w:rPr>
        <w:t xml:space="preserve"> E in EINSPR</w:t>
      </w:r>
      <w:r>
        <w:rPr>
          <w:rFonts w:ascii="Consolas" w:hAnsi="Consolas"/>
          <w:color w:val="00B050"/>
          <w:sz w:val="18"/>
          <w:szCs w:val="18"/>
        </w:rPr>
        <w:t>A</w:t>
      </w:r>
      <w:r w:rsidRPr="004F535B">
        <w:rPr>
          <w:rFonts w:ascii="Consolas" w:hAnsi="Consolas"/>
          <w:color w:val="00B050"/>
          <w:sz w:val="18"/>
          <w:szCs w:val="18"/>
        </w:rPr>
        <w:t>CHEN %}</w:t>
      </w:r>
    </w:p>
    <w:p w14:paraId="0E214395" w14:textId="77777777" w:rsidR="00FE1B38" w:rsidRPr="000E7EC3" w:rsidRDefault="00FE1B38" w:rsidP="00FE1B38">
      <w:pPr>
        <w:rPr>
          <w:rFonts w:ascii="Consolas" w:hAnsi="Consolas" w:cs="Arial"/>
          <w:color w:val="00B050"/>
          <w:sz w:val="18"/>
          <w:szCs w:val="18"/>
        </w:rPr>
      </w:pPr>
      <w:r w:rsidRPr="000E7EC3">
        <w:rPr>
          <w:rFonts w:ascii="Consolas" w:hAnsi="Consolas" w:cs="Arial"/>
          <w:color w:val="00B050"/>
          <w:sz w:val="18"/>
          <w:szCs w:val="18"/>
        </w:rPr>
        <w:t xml:space="preserve">{%p </w:t>
      </w:r>
      <w:proofErr w:type="spellStart"/>
      <w:r w:rsidRPr="000E7EC3">
        <w:rPr>
          <w:rFonts w:ascii="Consolas" w:hAnsi="Consolas" w:cs="Arial"/>
          <w:color w:val="00B050"/>
          <w:sz w:val="18"/>
          <w:szCs w:val="18"/>
        </w:rPr>
        <w:t>for</w:t>
      </w:r>
      <w:proofErr w:type="spellEnd"/>
      <w:r w:rsidRPr="000E7EC3">
        <w:rPr>
          <w:rFonts w:ascii="Consolas" w:hAnsi="Consolas" w:cs="Arial"/>
          <w:color w:val="00B050"/>
          <w:sz w:val="18"/>
          <w:szCs w:val="18"/>
        </w:rPr>
        <w:t xml:space="preserve"> P in E.ALLE_EINSPRECHENDEN %}</w:t>
      </w:r>
    </w:p>
    <w:p w14:paraId="2D2A6DF7" w14:textId="77777777" w:rsidR="00FE1B38" w:rsidRPr="000E7EC3" w:rsidRDefault="00FE1B38" w:rsidP="00FE1B38">
      <w:pPr>
        <w:rPr>
          <w:rFonts w:ascii="Consolas" w:hAnsi="Consolas" w:cs="Arial"/>
          <w:color w:val="00B050"/>
          <w:sz w:val="18"/>
          <w:szCs w:val="18"/>
        </w:rPr>
      </w:pPr>
      <w:r w:rsidRPr="000E7EC3">
        <w:rPr>
          <w:rFonts w:ascii="Consolas" w:hAnsi="Consolas" w:cs="Arial"/>
          <w:color w:val="00B050"/>
          <w:sz w:val="18"/>
          <w:szCs w:val="18"/>
        </w:rPr>
        <w:t xml:space="preserve">{%p </w:t>
      </w:r>
      <w:proofErr w:type="spellStart"/>
      <w:r w:rsidRPr="000E7EC3">
        <w:rPr>
          <w:rFonts w:ascii="Consolas" w:hAnsi="Consolas" w:cs="Arial"/>
          <w:color w:val="00B050"/>
          <w:sz w:val="18"/>
          <w:szCs w:val="18"/>
        </w:rPr>
        <w:t>if</w:t>
      </w:r>
      <w:proofErr w:type="spellEnd"/>
      <w:r w:rsidRPr="000E7EC3">
        <w:rPr>
          <w:rFonts w:ascii="Consolas" w:hAnsi="Consolas" w:cs="Arial"/>
          <w:color w:val="00B050"/>
          <w:sz w:val="18"/>
          <w:szCs w:val="18"/>
        </w:rPr>
        <w:t xml:space="preserve"> E.ALLE_EINSPRECHENDEN | </w:t>
      </w:r>
      <w:proofErr w:type="spellStart"/>
      <w:r w:rsidRPr="000E7EC3">
        <w:rPr>
          <w:rFonts w:ascii="Consolas" w:hAnsi="Consolas" w:cs="Arial"/>
          <w:color w:val="00B050"/>
          <w:sz w:val="18"/>
          <w:szCs w:val="18"/>
        </w:rPr>
        <w:t>length</w:t>
      </w:r>
      <w:proofErr w:type="spellEnd"/>
      <w:r w:rsidRPr="000E7EC3">
        <w:rPr>
          <w:rFonts w:ascii="Consolas" w:hAnsi="Consolas" w:cs="Arial"/>
          <w:color w:val="00B050"/>
          <w:sz w:val="18"/>
          <w:szCs w:val="18"/>
        </w:rPr>
        <w:t xml:space="preserve"> &gt; 1 %}</w:t>
      </w:r>
    </w:p>
    <w:p w14:paraId="195FE001" w14:textId="7EF90F28" w:rsidR="00FE1B38" w:rsidRDefault="00FE1B38" w:rsidP="00670754">
      <w:pPr>
        <w:rPr>
          <w:rFonts w:ascii="Consolas" w:hAnsi="Consolas"/>
          <w:color w:val="00B050"/>
          <w:sz w:val="18"/>
          <w:szCs w:val="18"/>
        </w:rPr>
      </w:pPr>
      <w:r w:rsidRPr="000E7EC3">
        <w:rPr>
          <w:rFonts w:ascii="Consolas" w:hAnsi="Consolas" w:cs="Arial"/>
          <w:color w:val="00B050"/>
          <w:sz w:val="18"/>
          <w:szCs w:val="18"/>
        </w:rPr>
        <w:t xml:space="preserve">{%p </w:t>
      </w:r>
      <w:proofErr w:type="spellStart"/>
      <w:r w:rsidRPr="000E7EC3">
        <w:rPr>
          <w:rFonts w:ascii="Consolas" w:hAnsi="Consolas" w:cs="Arial"/>
          <w:color w:val="00B050"/>
          <w:sz w:val="18"/>
          <w:szCs w:val="18"/>
        </w:rPr>
        <w:t>if</w:t>
      </w:r>
      <w:proofErr w:type="spellEnd"/>
      <w:r w:rsidRPr="000E7EC3">
        <w:rPr>
          <w:rFonts w:ascii="Consolas" w:hAnsi="Consolas" w:cs="Arial"/>
          <w:color w:val="00B050"/>
          <w:sz w:val="18"/>
          <w:szCs w:val="18"/>
        </w:rPr>
        <w:t xml:space="preserve"> </w:t>
      </w:r>
      <w:proofErr w:type="spellStart"/>
      <w:proofErr w:type="gramStart"/>
      <w:r w:rsidRPr="000E7EC3">
        <w:rPr>
          <w:rFonts w:ascii="Consolas" w:hAnsi="Consolas" w:cs="Arial"/>
          <w:color w:val="00B050"/>
          <w:sz w:val="18"/>
          <w:szCs w:val="18"/>
        </w:rPr>
        <w:t>loop.first</w:t>
      </w:r>
      <w:proofErr w:type="spellEnd"/>
      <w:proofErr w:type="gramEnd"/>
      <w:r w:rsidRPr="000E7EC3">
        <w:rPr>
          <w:rFonts w:ascii="Consolas" w:hAnsi="Consolas" w:cs="Arial"/>
          <w:color w:val="00B050"/>
          <w:sz w:val="18"/>
          <w:szCs w:val="18"/>
        </w:rPr>
        <w:t xml:space="preserve"> %}</w:t>
      </w:r>
    </w:p>
    <w:p w14:paraId="7A0044AA" w14:textId="21BF3AE9" w:rsidR="00F84B1C" w:rsidRPr="00B42209" w:rsidRDefault="00FE1B38" w:rsidP="00097B58">
      <w:pPr>
        <w:pStyle w:val="berschrift2"/>
      </w:pPr>
      <w:proofErr w:type="spellStart"/>
      <w:r>
        <w:t>Sammele</w:t>
      </w:r>
      <w:r w:rsidR="00811220" w:rsidRPr="00811220">
        <w:t>insprache</w:t>
      </w:r>
      <w:proofErr w:type="spellEnd"/>
      <w:r w:rsidR="00811220" w:rsidRPr="00811220">
        <w:t xml:space="preserve"> </w:t>
      </w:r>
      <w:bookmarkStart w:id="3" w:name="_Hlk178152379"/>
      <w:r w:rsidRPr="00BB4AA3">
        <w:t xml:space="preserve">mit </w:t>
      </w:r>
      <w:proofErr w:type="gramStart"/>
      <w:r w:rsidRPr="00CE4D8C">
        <w:rPr>
          <w:rStyle w:val="PlatzhalterZchn"/>
          <w:rFonts w:eastAsiaTheme="majorEastAsia"/>
        </w:rPr>
        <w:t>{{ E.ALLE</w:t>
      </w:r>
      <w:proofErr w:type="gramEnd"/>
      <w:r w:rsidRPr="00CE4D8C">
        <w:rPr>
          <w:rStyle w:val="PlatzhalterZchn"/>
          <w:rFonts w:eastAsiaTheme="majorEastAsia"/>
        </w:rPr>
        <w:t xml:space="preserve">_EINSPRECHENDEN | </w:t>
      </w:r>
      <w:proofErr w:type="spellStart"/>
      <w:r w:rsidRPr="00CE4D8C">
        <w:rPr>
          <w:rStyle w:val="PlatzhalterZchn"/>
          <w:rFonts w:eastAsiaTheme="majorEastAsia"/>
        </w:rPr>
        <w:t>length</w:t>
      </w:r>
      <w:proofErr w:type="spellEnd"/>
      <w:r w:rsidRPr="00CE4D8C">
        <w:rPr>
          <w:rStyle w:val="PlatzhalterZchn"/>
          <w:rFonts w:eastAsiaTheme="majorEastAsia"/>
        </w:rPr>
        <w:t xml:space="preserve"> }}</w:t>
      </w:r>
      <w:r w:rsidRPr="00BB4AA3">
        <w:t xml:space="preserve"> </w:t>
      </w:r>
      <w:r>
        <w:t>Einspr</w:t>
      </w:r>
      <w:r w:rsidR="000E7EC3">
        <w:t>e</w:t>
      </w:r>
      <w:r>
        <w:t>chen</w:t>
      </w:r>
      <w:r w:rsidR="000E7EC3">
        <w:t>den</w:t>
      </w:r>
      <w:r>
        <w:t>. Ansprechperson:</w:t>
      </w:r>
      <w:bookmarkEnd w:id="3"/>
      <w:r w:rsidR="00733023">
        <w:t xml:space="preserve"> </w:t>
      </w:r>
      <w:proofErr w:type="gramStart"/>
      <w:r w:rsidR="00733023" w:rsidRPr="00DD3A73">
        <w:rPr>
          <w:rStyle w:val="PlatzhalterZchn"/>
          <w:rFonts w:eastAsiaTheme="majorEastAsia"/>
        </w:rPr>
        <w:t>{{ E.EINSPRECHER</w:t>
      </w:r>
      <w:proofErr w:type="gramEnd"/>
      <w:r w:rsidR="00733023" w:rsidRPr="00DD3A73">
        <w:rPr>
          <w:rStyle w:val="PlatzhalterZchn"/>
          <w:rFonts w:eastAsiaTheme="majorEastAsia"/>
        </w:rPr>
        <w:t>_NAME }}</w:t>
      </w:r>
      <w:r w:rsidR="00733023" w:rsidRPr="00D4025E">
        <w:t xml:space="preserve">, </w:t>
      </w:r>
      <w:r w:rsidR="00733023" w:rsidRPr="00DD3A73">
        <w:rPr>
          <w:rStyle w:val="PlatzhalterZchn"/>
          <w:rFonts w:eastAsiaTheme="majorEastAsia"/>
        </w:rPr>
        <w:t>{{ E.EINSPRECHER_ADRESSE }}</w:t>
      </w:r>
      <w:r w:rsidR="00733023">
        <w:t xml:space="preserve"> </w:t>
      </w:r>
      <w:r w:rsidR="00F84B1C">
        <w:t>vom</w:t>
      </w:r>
      <w:r w:rsidR="00811220" w:rsidRPr="00811220">
        <w:t xml:space="preserve"> </w:t>
      </w:r>
      <w:r w:rsidR="00F84B1C" w:rsidRPr="00DD3A73">
        <w:rPr>
          <w:rStyle w:val="PlatzhalterZchn"/>
          <w:rFonts w:eastAsiaTheme="majorEastAsia"/>
        </w:rPr>
        <w:t>{{ E.DATUM_POSTSTEMPEL }}</w:t>
      </w:r>
    </w:p>
    <w:p w14:paraId="33DBE32F" w14:textId="77777777" w:rsidR="0036202F" w:rsidRPr="0036202F" w:rsidRDefault="0036202F" w:rsidP="0036202F"/>
    <w:p w14:paraId="4827A56C" w14:textId="5A88240D" w:rsidR="00175814" w:rsidRPr="0036202F" w:rsidRDefault="00A8746E" w:rsidP="0036202F">
      <w:pPr>
        <w:rPr>
          <w:rStyle w:val="Fett"/>
        </w:rPr>
      </w:pPr>
      <w:r w:rsidRPr="0036202F">
        <w:rPr>
          <w:rStyle w:val="Fett"/>
        </w:rPr>
        <w:t>Formelles</w:t>
      </w:r>
    </w:p>
    <w:p w14:paraId="75C80A5C" w14:textId="64658C7D" w:rsidR="001B0780" w:rsidRDefault="0098312F" w:rsidP="000E7EC3">
      <w:pPr>
        <w:spacing w:before="120"/>
      </w:pPr>
      <w:r w:rsidRPr="0098312F">
        <w:t>Die Baubehörde</w:t>
      </w:r>
      <w:r w:rsidR="00250C71">
        <w:t xml:space="preserve"> der </w:t>
      </w:r>
      <w:r w:rsidR="00141E7D">
        <w:t>G</w:t>
      </w:r>
      <w:r w:rsidR="00250C71">
        <w:t>emeinde</w:t>
      </w:r>
      <w:r w:rsidRPr="0098312F">
        <w:t xml:space="preserve"> </w:t>
      </w:r>
      <w:proofErr w:type="gramStart"/>
      <w:r w:rsidRPr="00DD3A73">
        <w:rPr>
          <w:rStyle w:val="PlatzhalterZchn"/>
        </w:rPr>
        <w:t>{{ LEITBEHOERDE</w:t>
      </w:r>
      <w:proofErr w:type="gramEnd"/>
      <w:r w:rsidRPr="00DD3A73">
        <w:rPr>
          <w:rStyle w:val="PlatzhalterZchn"/>
        </w:rPr>
        <w:t>_NAME_KURZ }}</w:t>
      </w:r>
      <w:r w:rsidRPr="0098312F">
        <w:t xml:space="preserve"> ist zuständig für die Beurteilung von Baugesuchen und damit zusammenhängende Einsprachen.</w:t>
      </w:r>
    </w:p>
    <w:p w14:paraId="1B80E4CC" w14:textId="02B91C06" w:rsidR="0098312F" w:rsidRDefault="0098312F" w:rsidP="000E7EC3">
      <w:pPr>
        <w:spacing w:before="120"/>
      </w:pPr>
      <w:r w:rsidRPr="0098312F">
        <w:t xml:space="preserve">Die Einsprache von </w:t>
      </w:r>
      <w:proofErr w:type="gramStart"/>
      <w:r w:rsidRPr="00DD3A73">
        <w:rPr>
          <w:rStyle w:val="PlatzhalterZchn"/>
        </w:rPr>
        <w:t xml:space="preserve">{{ </w:t>
      </w:r>
      <w:r w:rsidR="00886E78" w:rsidRPr="00DD3A73">
        <w:rPr>
          <w:rStyle w:val="PlatzhalterZchn"/>
        </w:rPr>
        <w:t>E</w:t>
      </w:r>
      <w:r w:rsidRPr="00DD3A73">
        <w:rPr>
          <w:rStyle w:val="PlatzhalterZchn"/>
        </w:rPr>
        <w:t>.</w:t>
      </w:r>
      <w:r w:rsidR="00886E78" w:rsidRPr="00DD3A73">
        <w:rPr>
          <w:rStyle w:val="PlatzhalterZchn"/>
        </w:rPr>
        <w:t>EINSPRECHER</w:t>
      </w:r>
      <w:proofErr w:type="gramEnd"/>
      <w:r w:rsidR="001059BC" w:rsidRPr="00DD3A73">
        <w:rPr>
          <w:rStyle w:val="PlatzhalterZchn"/>
        </w:rPr>
        <w:t>_</w:t>
      </w:r>
      <w:r w:rsidR="00886E78" w:rsidRPr="00DD3A73">
        <w:rPr>
          <w:rStyle w:val="PlatzhalterZchn"/>
        </w:rPr>
        <w:t>NAME</w:t>
      </w:r>
      <w:r w:rsidRPr="00DD3A73">
        <w:rPr>
          <w:rStyle w:val="PlatzhalterZchn"/>
        </w:rPr>
        <w:t xml:space="preserve"> }}</w:t>
      </w:r>
      <w:r w:rsidR="00886E78">
        <w:rPr>
          <w:color w:val="00B050"/>
        </w:rPr>
        <w:t xml:space="preserve"> </w:t>
      </w:r>
      <w:r w:rsidRPr="0098312F">
        <w:t xml:space="preserve">vom </w:t>
      </w:r>
      <w:r w:rsidRPr="00DD3A73">
        <w:rPr>
          <w:rStyle w:val="PlatzhalterZchn"/>
        </w:rPr>
        <w:t>{{ E.DATUM_POSTSTEMPEL }}</w:t>
      </w:r>
      <w:r w:rsidRPr="0098312F">
        <w:t xml:space="preserve"> erfolgte frist- und formgerecht.</w:t>
      </w:r>
    </w:p>
    <w:p w14:paraId="39F9A3FA" w14:textId="6778E12A" w:rsidR="0098312F" w:rsidRDefault="00EB6B50" w:rsidP="000E7EC3">
      <w:pPr>
        <w:spacing w:before="120"/>
      </w:pPr>
      <w:r w:rsidRPr="002A38DD">
        <w:rPr>
          <w:rFonts w:ascii="Consolas" w:hAnsi="Consolas"/>
          <w:color w:val="00B050"/>
          <w:sz w:val="18"/>
          <w:szCs w:val="18"/>
        </w:rPr>
        <w:lastRenderedPageBreak/>
        <w:t xml:space="preserve">{% </w:t>
      </w:r>
      <w:proofErr w:type="spellStart"/>
      <w:r w:rsidRPr="002A38DD">
        <w:rPr>
          <w:rFonts w:ascii="Consolas" w:hAnsi="Consolas"/>
          <w:color w:val="00B050"/>
          <w:sz w:val="18"/>
          <w:szCs w:val="18"/>
        </w:rPr>
        <w:t>if</w:t>
      </w:r>
      <w:proofErr w:type="spellEnd"/>
      <w:r w:rsidRPr="002A38DD">
        <w:rPr>
          <w:rFonts w:ascii="Consolas" w:hAnsi="Consolas"/>
          <w:color w:val="00B050"/>
          <w:sz w:val="18"/>
          <w:szCs w:val="18"/>
        </w:rPr>
        <w:t xml:space="preserve"> </w:t>
      </w:r>
      <w:r>
        <w:rPr>
          <w:rFonts w:ascii="Consolas" w:hAnsi="Consolas"/>
          <w:color w:val="00B050"/>
          <w:sz w:val="18"/>
          <w:szCs w:val="18"/>
        </w:rPr>
        <w:t>E.EINSPRECHER</w:t>
      </w:r>
      <w:r w:rsidRPr="002A38DD">
        <w:rPr>
          <w:rFonts w:ascii="Consolas" w:hAnsi="Consolas"/>
          <w:color w:val="00B050"/>
          <w:sz w:val="18"/>
          <w:szCs w:val="18"/>
        </w:rPr>
        <w:t>_ANREDE == "Herr" %}</w:t>
      </w:r>
      <w:r>
        <w:t>Der Einsprechende</w:t>
      </w:r>
      <w:r w:rsidRPr="002A38DD">
        <w:rPr>
          <w:rFonts w:ascii="Consolas" w:hAnsi="Consolas"/>
          <w:color w:val="00B050"/>
          <w:sz w:val="18"/>
          <w:szCs w:val="18"/>
        </w:rPr>
        <w:t xml:space="preserve">{% </w:t>
      </w:r>
      <w:proofErr w:type="spellStart"/>
      <w:r w:rsidRPr="002A38DD">
        <w:rPr>
          <w:rFonts w:ascii="Consolas" w:hAnsi="Consolas"/>
          <w:color w:val="00B050"/>
          <w:sz w:val="18"/>
          <w:szCs w:val="18"/>
        </w:rPr>
        <w:t>elif</w:t>
      </w:r>
      <w:proofErr w:type="spellEnd"/>
      <w:r w:rsidRPr="002A38DD">
        <w:rPr>
          <w:rFonts w:ascii="Consolas" w:hAnsi="Consolas"/>
          <w:color w:val="00B050"/>
          <w:sz w:val="18"/>
          <w:szCs w:val="18"/>
        </w:rPr>
        <w:t xml:space="preserve"> </w:t>
      </w:r>
      <w:r>
        <w:rPr>
          <w:rFonts w:ascii="Consolas" w:hAnsi="Consolas"/>
          <w:color w:val="00B050"/>
          <w:sz w:val="18"/>
          <w:szCs w:val="18"/>
        </w:rPr>
        <w:t>E.EINSPRECHER</w:t>
      </w:r>
      <w:r w:rsidRPr="002A38DD">
        <w:rPr>
          <w:rFonts w:ascii="Consolas" w:hAnsi="Consolas"/>
          <w:color w:val="00B050"/>
          <w:sz w:val="18"/>
          <w:szCs w:val="18"/>
        </w:rPr>
        <w:t>_ANREDE == "Frau" %}</w:t>
      </w:r>
      <w:r>
        <w:t>Die Einsprechende</w:t>
      </w:r>
      <w:r w:rsidRPr="002A38DD">
        <w:rPr>
          <w:rFonts w:ascii="Consolas" w:hAnsi="Consolas"/>
          <w:color w:val="00B050"/>
          <w:sz w:val="18"/>
          <w:szCs w:val="18"/>
        </w:rPr>
        <w:t xml:space="preserve">{% </w:t>
      </w:r>
      <w:proofErr w:type="spellStart"/>
      <w:r w:rsidRPr="002A38DD">
        <w:rPr>
          <w:rFonts w:ascii="Consolas" w:hAnsi="Consolas"/>
          <w:color w:val="00B050"/>
          <w:sz w:val="18"/>
          <w:szCs w:val="18"/>
        </w:rPr>
        <w:t>else</w:t>
      </w:r>
      <w:proofErr w:type="spellEnd"/>
      <w:r w:rsidRPr="002A38DD">
        <w:rPr>
          <w:rFonts w:ascii="Consolas" w:hAnsi="Consolas"/>
          <w:color w:val="00B050"/>
          <w:sz w:val="18"/>
          <w:szCs w:val="18"/>
        </w:rPr>
        <w:t xml:space="preserve"> %}</w:t>
      </w:r>
      <w:r w:rsidRPr="00ED356B">
        <w:t>Der/die Einsprechende</w:t>
      </w:r>
      <w:r w:rsidRPr="002A38DD">
        <w:rPr>
          <w:rFonts w:ascii="Consolas" w:hAnsi="Consolas"/>
          <w:color w:val="00B050"/>
          <w:sz w:val="18"/>
          <w:szCs w:val="18"/>
        </w:rPr>
        <w:t xml:space="preserve">{% </w:t>
      </w:r>
      <w:proofErr w:type="spellStart"/>
      <w:r w:rsidRPr="002A38DD">
        <w:rPr>
          <w:rFonts w:ascii="Consolas" w:hAnsi="Consolas"/>
          <w:color w:val="00B050"/>
          <w:sz w:val="18"/>
          <w:szCs w:val="18"/>
        </w:rPr>
        <w:t>endif</w:t>
      </w:r>
      <w:proofErr w:type="spellEnd"/>
      <w:r w:rsidRPr="002A38DD">
        <w:rPr>
          <w:rFonts w:ascii="Consolas" w:hAnsi="Consolas"/>
          <w:color w:val="00B050"/>
          <w:sz w:val="18"/>
          <w:szCs w:val="18"/>
        </w:rPr>
        <w:t xml:space="preserve"> %}</w:t>
      </w:r>
      <w:r w:rsidR="0098312F" w:rsidRPr="00052E6C">
        <w:t xml:space="preserve"> </w:t>
      </w:r>
      <w:r w:rsidR="00FC4B77" w:rsidRPr="00DD3A73">
        <w:rPr>
          <w:rStyle w:val="PlatzhalterZchn"/>
        </w:rPr>
        <w:t>{{ E.EINSPRECHER_NAME }}</w:t>
      </w:r>
      <w:r w:rsidR="00FC4B77">
        <w:rPr>
          <w:color w:val="00B050"/>
        </w:rPr>
        <w:t xml:space="preserve"> </w:t>
      </w:r>
      <w:r w:rsidR="0098312F">
        <w:t>ist als</w:t>
      </w:r>
      <w:r>
        <w:t xml:space="preserve"> </w:t>
      </w:r>
      <w:r w:rsidRPr="00EB6B50">
        <w:rPr>
          <w:rFonts w:ascii="Consolas" w:hAnsi="Consolas"/>
          <w:color w:val="00B050"/>
          <w:sz w:val="18"/>
          <w:szCs w:val="18"/>
        </w:rPr>
        <w:t xml:space="preserve">{% </w:t>
      </w:r>
      <w:proofErr w:type="spellStart"/>
      <w:r w:rsidRPr="00EB6B50">
        <w:rPr>
          <w:rFonts w:ascii="Consolas" w:hAnsi="Consolas"/>
          <w:color w:val="00B050"/>
          <w:sz w:val="18"/>
          <w:szCs w:val="18"/>
        </w:rPr>
        <w:t>if</w:t>
      </w:r>
      <w:proofErr w:type="spellEnd"/>
      <w:r w:rsidRPr="00EB6B50">
        <w:rPr>
          <w:rFonts w:ascii="Consolas" w:hAnsi="Consolas"/>
          <w:color w:val="00B050"/>
          <w:sz w:val="18"/>
          <w:szCs w:val="18"/>
        </w:rPr>
        <w:t xml:space="preserve"> E.EINSPRECHER_ANREDE == "Herr" %}</w:t>
      </w:r>
      <w:r w:rsidRPr="00EB6B50">
        <w:t>Eigentümer</w:t>
      </w:r>
      <w:r w:rsidRPr="00EB6B50">
        <w:rPr>
          <w:rFonts w:ascii="Consolas" w:hAnsi="Consolas"/>
          <w:color w:val="00B050"/>
          <w:sz w:val="18"/>
          <w:szCs w:val="18"/>
        </w:rPr>
        <w:t xml:space="preserve">{% </w:t>
      </w:r>
      <w:proofErr w:type="spellStart"/>
      <w:r w:rsidRPr="00EB6B50">
        <w:rPr>
          <w:rFonts w:ascii="Consolas" w:hAnsi="Consolas"/>
          <w:color w:val="00B050"/>
          <w:sz w:val="18"/>
          <w:szCs w:val="18"/>
        </w:rPr>
        <w:t>elif</w:t>
      </w:r>
      <w:proofErr w:type="spellEnd"/>
      <w:r w:rsidRPr="00EB6B50">
        <w:rPr>
          <w:rFonts w:ascii="Consolas" w:hAnsi="Consolas"/>
          <w:color w:val="00B050"/>
          <w:sz w:val="18"/>
          <w:szCs w:val="18"/>
        </w:rPr>
        <w:t xml:space="preserve"> E.EINSPRECHER_ANREDE == "Frau" %}</w:t>
      </w:r>
      <w:r w:rsidRPr="00EB6B50">
        <w:t>Eigentümerin</w:t>
      </w:r>
      <w:r w:rsidRPr="00EB6B50">
        <w:rPr>
          <w:rFonts w:ascii="Consolas" w:hAnsi="Consolas"/>
          <w:color w:val="00B050"/>
          <w:sz w:val="18"/>
          <w:szCs w:val="18"/>
        </w:rPr>
        <w:t xml:space="preserve">{% </w:t>
      </w:r>
      <w:proofErr w:type="spellStart"/>
      <w:r w:rsidRPr="00EB6B50">
        <w:rPr>
          <w:rFonts w:ascii="Consolas" w:hAnsi="Consolas"/>
          <w:color w:val="00B050"/>
          <w:sz w:val="18"/>
          <w:szCs w:val="18"/>
        </w:rPr>
        <w:t>else</w:t>
      </w:r>
      <w:proofErr w:type="spellEnd"/>
      <w:r w:rsidRPr="00EB6B50">
        <w:rPr>
          <w:rFonts w:ascii="Consolas" w:hAnsi="Consolas"/>
          <w:color w:val="00B050"/>
          <w:sz w:val="18"/>
          <w:szCs w:val="18"/>
        </w:rPr>
        <w:t xml:space="preserve"> %}</w:t>
      </w:r>
      <w:r w:rsidRPr="00EB6B50">
        <w:t>Eigentümer/in</w:t>
      </w:r>
      <w:r w:rsidRPr="00EB6B50">
        <w:rPr>
          <w:rFonts w:ascii="Consolas" w:hAnsi="Consolas"/>
          <w:color w:val="00B050"/>
          <w:sz w:val="18"/>
          <w:szCs w:val="18"/>
        </w:rPr>
        <w:t xml:space="preserve">{% </w:t>
      </w:r>
      <w:proofErr w:type="spellStart"/>
      <w:r w:rsidRPr="00EB6B50">
        <w:rPr>
          <w:rFonts w:ascii="Consolas" w:hAnsi="Consolas"/>
          <w:color w:val="00B050"/>
          <w:sz w:val="18"/>
          <w:szCs w:val="18"/>
        </w:rPr>
        <w:t>endif</w:t>
      </w:r>
      <w:proofErr w:type="spellEnd"/>
      <w:r w:rsidRPr="00EB6B50">
        <w:rPr>
          <w:rFonts w:ascii="Consolas" w:hAnsi="Consolas"/>
          <w:color w:val="00B050"/>
          <w:sz w:val="18"/>
          <w:szCs w:val="18"/>
        </w:rPr>
        <w:t xml:space="preserve"> %}</w:t>
      </w:r>
      <w:r w:rsidRPr="00EB6B50">
        <w:t xml:space="preserve"> </w:t>
      </w:r>
      <w:r w:rsidR="0098312F">
        <w:t xml:space="preserve">von </w:t>
      </w:r>
      <w:r w:rsidR="001B5FCF">
        <w:t>Grundstück</w:t>
      </w:r>
      <w:r w:rsidR="0098312F">
        <w:t xml:space="preserve"> </w:t>
      </w:r>
      <w:r w:rsidR="00DD3A73" w:rsidRPr="00DD3A73">
        <w:rPr>
          <w:rStyle w:val="PlatzhalterZchn"/>
        </w:rPr>
        <w:t>{{ GRUNDSTUECK }}</w:t>
      </w:r>
      <w:r w:rsidR="0098312F">
        <w:t xml:space="preserve"> </w:t>
      </w:r>
      <w:r w:rsidR="001B5FCF">
        <w:t xml:space="preserve">in </w:t>
      </w:r>
      <w:r w:rsidR="001B5FCF" w:rsidRPr="00DD3A73">
        <w:rPr>
          <w:rStyle w:val="PlatzhalterZchn"/>
        </w:rPr>
        <w:t xml:space="preserve">{{ </w:t>
      </w:r>
      <w:r w:rsidR="00DD3A73" w:rsidRPr="00DD3A73">
        <w:rPr>
          <w:rStyle w:val="PlatzhalterZchn"/>
        </w:rPr>
        <w:t>GEMEINDE</w:t>
      </w:r>
      <w:r w:rsidR="001B5FCF" w:rsidRPr="00DD3A73">
        <w:rPr>
          <w:rStyle w:val="PlatzhalterZchn"/>
        </w:rPr>
        <w:t xml:space="preserve"> }}</w:t>
      </w:r>
      <w:r w:rsidR="0098312F">
        <w:t xml:space="preserve"> und</w:t>
      </w:r>
      <w:r>
        <w:t xml:space="preserve"> </w:t>
      </w:r>
      <w:r w:rsidRPr="00EB6B50">
        <w:rPr>
          <w:rFonts w:ascii="Consolas" w:hAnsi="Consolas"/>
          <w:color w:val="00B050"/>
          <w:sz w:val="18"/>
          <w:szCs w:val="18"/>
        </w:rPr>
        <w:t xml:space="preserve">{% </w:t>
      </w:r>
      <w:proofErr w:type="spellStart"/>
      <w:r w:rsidRPr="00EB6B50">
        <w:rPr>
          <w:rFonts w:ascii="Consolas" w:hAnsi="Consolas"/>
          <w:color w:val="00B050"/>
          <w:sz w:val="18"/>
          <w:szCs w:val="18"/>
        </w:rPr>
        <w:t>if</w:t>
      </w:r>
      <w:proofErr w:type="spellEnd"/>
      <w:r w:rsidRPr="00EB6B50">
        <w:rPr>
          <w:rFonts w:ascii="Consolas" w:hAnsi="Consolas"/>
          <w:color w:val="00B050"/>
          <w:sz w:val="18"/>
          <w:szCs w:val="18"/>
        </w:rPr>
        <w:t xml:space="preserve"> E.EINSPRECHER_ANREDE == "Herr" %}</w:t>
      </w:r>
      <w:r w:rsidRPr="00EB6B50">
        <w:t>Nachbar</w:t>
      </w:r>
      <w:r w:rsidRPr="00EB6B50">
        <w:rPr>
          <w:rFonts w:ascii="Consolas" w:hAnsi="Consolas"/>
          <w:color w:val="00B050"/>
          <w:sz w:val="18"/>
          <w:szCs w:val="18"/>
        </w:rPr>
        <w:t xml:space="preserve">{% </w:t>
      </w:r>
      <w:proofErr w:type="spellStart"/>
      <w:r w:rsidRPr="00EB6B50">
        <w:rPr>
          <w:rFonts w:ascii="Consolas" w:hAnsi="Consolas"/>
          <w:color w:val="00B050"/>
          <w:sz w:val="18"/>
          <w:szCs w:val="18"/>
        </w:rPr>
        <w:t>elif</w:t>
      </w:r>
      <w:proofErr w:type="spellEnd"/>
      <w:r w:rsidRPr="00EB6B50">
        <w:rPr>
          <w:rFonts w:ascii="Consolas" w:hAnsi="Consolas"/>
          <w:color w:val="00B050"/>
          <w:sz w:val="18"/>
          <w:szCs w:val="18"/>
        </w:rPr>
        <w:t xml:space="preserve"> E.EINSPRECHER_ANREDE == "Frau" %}</w:t>
      </w:r>
      <w:r w:rsidRPr="00EB6B50">
        <w:t>Nachbarin</w:t>
      </w:r>
      <w:r w:rsidRPr="00EB6B50">
        <w:rPr>
          <w:rFonts w:ascii="Consolas" w:hAnsi="Consolas"/>
          <w:color w:val="00B050"/>
          <w:sz w:val="18"/>
          <w:szCs w:val="18"/>
        </w:rPr>
        <w:t xml:space="preserve">{% </w:t>
      </w:r>
      <w:proofErr w:type="spellStart"/>
      <w:r w:rsidRPr="00EB6B50">
        <w:rPr>
          <w:rFonts w:ascii="Consolas" w:hAnsi="Consolas"/>
          <w:color w:val="00B050"/>
          <w:sz w:val="18"/>
          <w:szCs w:val="18"/>
        </w:rPr>
        <w:t>else</w:t>
      </w:r>
      <w:proofErr w:type="spellEnd"/>
      <w:r w:rsidRPr="00EB6B50">
        <w:rPr>
          <w:rFonts w:ascii="Consolas" w:hAnsi="Consolas"/>
          <w:color w:val="00B050"/>
          <w:sz w:val="18"/>
          <w:szCs w:val="18"/>
        </w:rPr>
        <w:t xml:space="preserve"> %}</w:t>
      </w:r>
      <w:r w:rsidRPr="00EB6B50">
        <w:t>Nachbar/in</w:t>
      </w:r>
      <w:r w:rsidRPr="00EB6B50">
        <w:rPr>
          <w:rFonts w:ascii="Consolas" w:hAnsi="Consolas"/>
          <w:color w:val="00B050"/>
          <w:sz w:val="18"/>
          <w:szCs w:val="18"/>
        </w:rPr>
        <w:t xml:space="preserve">{% </w:t>
      </w:r>
      <w:proofErr w:type="spellStart"/>
      <w:r w:rsidRPr="00EB6B50">
        <w:rPr>
          <w:rFonts w:ascii="Consolas" w:hAnsi="Consolas"/>
          <w:color w:val="00B050"/>
          <w:sz w:val="18"/>
          <w:szCs w:val="18"/>
        </w:rPr>
        <w:t>endif</w:t>
      </w:r>
      <w:proofErr w:type="spellEnd"/>
      <w:r w:rsidRPr="00EB6B50">
        <w:rPr>
          <w:rFonts w:ascii="Consolas" w:hAnsi="Consolas"/>
          <w:color w:val="00B050"/>
          <w:sz w:val="18"/>
          <w:szCs w:val="18"/>
        </w:rPr>
        <w:t xml:space="preserve"> %}</w:t>
      </w:r>
      <w:r w:rsidRPr="00EB6B50">
        <w:t xml:space="preserve"> </w:t>
      </w:r>
      <w:r w:rsidR="0098312F" w:rsidRPr="0011492E">
        <w:t>de</w:t>
      </w:r>
      <w:r w:rsidR="001B5FCF" w:rsidRPr="0011492E">
        <w:t>s</w:t>
      </w:r>
      <w:r w:rsidR="0098312F" w:rsidRPr="0011492E">
        <w:t xml:space="preserve"> </w:t>
      </w:r>
      <w:r w:rsidR="001B5FCF" w:rsidRPr="0011492E">
        <w:t xml:space="preserve">Baugrundstücks </w:t>
      </w:r>
      <w:r w:rsidR="0098312F" w:rsidRPr="0011492E">
        <w:t>besonders</w:t>
      </w:r>
      <w:r w:rsidR="0098312F">
        <w:t xml:space="preserve"> berührt und hat ein schutzwürdiges Interesse an der Änderung oder Nichtbewilligung des Baugesuchs.</w:t>
      </w:r>
    </w:p>
    <w:p w14:paraId="623DE23E" w14:textId="284EFD02" w:rsidR="00A8746E" w:rsidRPr="00A8746E" w:rsidRDefault="0098312F" w:rsidP="000E7EC3">
      <w:pPr>
        <w:spacing w:before="120"/>
      </w:pPr>
      <w:r>
        <w:t>Auf die Einsprache wird</w:t>
      </w:r>
      <w:r w:rsidR="00DD3A73">
        <w:t xml:space="preserve"> </w:t>
      </w:r>
      <w:sdt>
        <w:sdtPr>
          <w:id w:val="-305860804"/>
          <w:placeholder>
            <w:docPart w:val="E49884F847874509BF53495EC1E49D49"/>
          </w:placeholder>
          <w:showingPlcHdr/>
        </w:sdtPr>
        <w:sdtEndPr/>
        <w:sdtContent>
          <w:r w:rsidR="00DD3A73" w:rsidRPr="00DD3A73">
            <w:rPr>
              <w:shd w:val="clear" w:color="auto" w:fill="FBE4D5" w:themeFill="accent2" w:themeFillTint="33"/>
            </w:rPr>
            <w:t>eingetreten / nicht eingetreten</w:t>
          </w:r>
        </w:sdtContent>
      </w:sdt>
      <w:r>
        <w:t>.</w:t>
      </w:r>
    </w:p>
    <w:p w14:paraId="6F1C3EE0" w14:textId="77777777" w:rsidR="0036202F" w:rsidRPr="0036202F" w:rsidRDefault="0036202F" w:rsidP="0036202F"/>
    <w:p w14:paraId="04844AEE" w14:textId="3978ECAB" w:rsidR="00E77FAB" w:rsidRPr="0036202F" w:rsidRDefault="00A8746E" w:rsidP="0036202F">
      <w:pPr>
        <w:rPr>
          <w:rStyle w:val="Fett"/>
        </w:rPr>
      </w:pPr>
      <w:r w:rsidRPr="0036202F">
        <w:rPr>
          <w:rStyle w:val="Fett"/>
        </w:rPr>
        <w:t>Materielles</w:t>
      </w:r>
    </w:p>
    <w:p w14:paraId="0278FBE5" w14:textId="5FC800E1" w:rsidR="0098312F" w:rsidRDefault="00FC4B77" w:rsidP="000E7EC3">
      <w:pPr>
        <w:spacing w:before="120"/>
      </w:pPr>
      <w:r w:rsidRPr="002A38DD">
        <w:rPr>
          <w:rFonts w:ascii="Consolas" w:hAnsi="Consolas"/>
          <w:color w:val="00B050"/>
          <w:sz w:val="18"/>
          <w:szCs w:val="18"/>
        </w:rPr>
        <w:t xml:space="preserve">{% </w:t>
      </w:r>
      <w:proofErr w:type="spellStart"/>
      <w:r w:rsidRPr="002A38DD">
        <w:rPr>
          <w:rFonts w:ascii="Consolas" w:hAnsi="Consolas"/>
          <w:color w:val="00B050"/>
          <w:sz w:val="18"/>
          <w:szCs w:val="18"/>
        </w:rPr>
        <w:t>if</w:t>
      </w:r>
      <w:proofErr w:type="spellEnd"/>
      <w:r w:rsidRPr="002A38DD">
        <w:rPr>
          <w:rFonts w:ascii="Consolas" w:hAnsi="Consolas"/>
          <w:color w:val="00B050"/>
          <w:sz w:val="18"/>
          <w:szCs w:val="18"/>
        </w:rPr>
        <w:t xml:space="preserve"> </w:t>
      </w:r>
      <w:r>
        <w:rPr>
          <w:rFonts w:ascii="Consolas" w:hAnsi="Consolas"/>
          <w:color w:val="00B050"/>
          <w:sz w:val="18"/>
          <w:szCs w:val="18"/>
        </w:rPr>
        <w:t>E.EINSPRECHER</w:t>
      </w:r>
      <w:r w:rsidRPr="002A38DD">
        <w:rPr>
          <w:rFonts w:ascii="Consolas" w:hAnsi="Consolas"/>
          <w:color w:val="00B050"/>
          <w:sz w:val="18"/>
          <w:szCs w:val="18"/>
        </w:rPr>
        <w:t xml:space="preserve">_ANREDE == "Herr" </w:t>
      </w:r>
      <w:proofErr w:type="gramStart"/>
      <w:r w:rsidRPr="002A38DD">
        <w:rPr>
          <w:rFonts w:ascii="Consolas" w:hAnsi="Consolas"/>
          <w:color w:val="00B050"/>
          <w:sz w:val="18"/>
          <w:szCs w:val="18"/>
        </w:rPr>
        <w:t>%}</w:t>
      </w:r>
      <w:r>
        <w:t>Der</w:t>
      </w:r>
      <w:proofErr w:type="gramEnd"/>
      <w:r>
        <w:t xml:space="preserve"> Einsprechende</w:t>
      </w:r>
      <w:r w:rsidRPr="002A38DD">
        <w:rPr>
          <w:rFonts w:ascii="Consolas" w:hAnsi="Consolas"/>
          <w:color w:val="00B050"/>
          <w:sz w:val="18"/>
          <w:szCs w:val="18"/>
        </w:rPr>
        <w:t xml:space="preserve">{% </w:t>
      </w:r>
      <w:proofErr w:type="spellStart"/>
      <w:r w:rsidRPr="002A38DD">
        <w:rPr>
          <w:rFonts w:ascii="Consolas" w:hAnsi="Consolas"/>
          <w:color w:val="00B050"/>
          <w:sz w:val="18"/>
          <w:szCs w:val="18"/>
        </w:rPr>
        <w:t>elif</w:t>
      </w:r>
      <w:proofErr w:type="spellEnd"/>
      <w:r w:rsidRPr="002A38DD">
        <w:rPr>
          <w:rFonts w:ascii="Consolas" w:hAnsi="Consolas"/>
          <w:color w:val="00B050"/>
          <w:sz w:val="18"/>
          <w:szCs w:val="18"/>
        </w:rPr>
        <w:t xml:space="preserve"> </w:t>
      </w:r>
      <w:r>
        <w:rPr>
          <w:rFonts w:ascii="Consolas" w:hAnsi="Consolas"/>
          <w:color w:val="00B050"/>
          <w:sz w:val="18"/>
          <w:szCs w:val="18"/>
        </w:rPr>
        <w:t>E.EINSPRECHER</w:t>
      </w:r>
      <w:r w:rsidRPr="002A38DD">
        <w:rPr>
          <w:rFonts w:ascii="Consolas" w:hAnsi="Consolas"/>
          <w:color w:val="00B050"/>
          <w:sz w:val="18"/>
          <w:szCs w:val="18"/>
        </w:rPr>
        <w:t>_ANREDE == "Frau" %}</w:t>
      </w:r>
      <w:r>
        <w:t>Die Einsprechende</w:t>
      </w:r>
      <w:r w:rsidRPr="002A38DD">
        <w:rPr>
          <w:rFonts w:ascii="Consolas" w:hAnsi="Consolas"/>
          <w:color w:val="00B050"/>
          <w:sz w:val="18"/>
          <w:szCs w:val="18"/>
        </w:rPr>
        <w:t xml:space="preserve">{% </w:t>
      </w:r>
      <w:proofErr w:type="spellStart"/>
      <w:r w:rsidRPr="002A38DD">
        <w:rPr>
          <w:rFonts w:ascii="Consolas" w:hAnsi="Consolas"/>
          <w:color w:val="00B050"/>
          <w:sz w:val="18"/>
          <w:szCs w:val="18"/>
        </w:rPr>
        <w:t>else</w:t>
      </w:r>
      <w:proofErr w:type="spellEnd"/>
      <w:r w:rsidRPr="002A38DD">
        <w:rPr>
          <w:rFonts w:ascii="Consolas" w:hAnsi="Consolas"/>
          <w:color w:val="00B050"/>
          <w:sz w:val="18"/>
          <w:szCs w:val="18"/>
        </w:rPr>
        <w:t xml:space="preserve"> %}</w:t>
      </w:r>
      <w:r w:rsidRPr="00ED356B">
        <w:t>Der/die Einsprechende</w:t>
      </w:r>
      <w:r w:rsidRPr="002A38DD">
        <w:rPr>
          <w:rFonts w:ascii="Consolas" w:hAnsi="Consolas"/>
          <w:color w:val="00B050"/>
          <w:sz w:val="18"/>
          <w:szCs w:val="18"/>
        </w:rPr>
        <w:t xml:space="preserve">{% </w:t>
      </w:r>
      <w:proofErr w:type="spellStart"/>
      <w:r w:rsidRPr="002A38DD">
        <w:rPr>
          <w:rFonts w:ascii="Consolas" w:hAnsi="Consolas"/>
          <w:color w:val="00B050"/>
          <w:sz w:val="18"/>
          <w:szCs w:val="18"/>
        </w:rPr>
        <w:t>endif</w:t>
      </w:r>
      <w:proofErr w:type="spellEnd"/>
      <w:r w:rsidRPr="002A38DD">
        <w:rPr>
          <w:rFonts w:ascii="Consolas" w:hAnsi="Consolas"/>
          <w:color w:val="00B050"/>
          <w:sz w:val="18"/>
          <w:szCs w:val="18"/>
        </w:rPr>
        <w:t xml:space="preserve"> %}</w:t>
      </w:r>
      <w:r>
        <w:rPr>
          <w:rFonts w:ascii="Consolas" w:hAnsi="Consolas"/>
          <w:color w:val="00B050"/>
          <w:sz w:val="18"/>
          <w:szCs w:val="18"/>
        </w:rPr>
        <w:t xml:space="preserve"> </w:t>
      </w:r>
      <w:r w:rsidR="0098312F" w:rsidRPr="00DD3A73">
        <w:rPr>
          <w:rStyle w:val="PlatzhalterZchn"/>
        </w:rPr>
        <w:t xml:space="preserve">{{ </w:t>
      </w:r>
      <w:r w:rsidRPr="00DD3A73">
        <w:rPr>
          <w:rStyle w:val="PlatzhalterZchn"/>
        </w:rPr>
        <w:t>E</w:t>
      </w:r>
      <w:r w:rsidR="0098312F" w:rsidRPr="00DD3A73">
        <w:rPr>
          <w:rStyle w:val="PlatzhalterZchn"/>
        </w:rPr>
        <w:t>.</w:t>
      </w:r>
      <w:r w:rsidRPr="00DD3A73">
        <w:rPr>
          <w:rStyle w:val="PlatzhalterZchn"/>
        </w:rPr>
        <w:t>EINSPRECHER_</w:t>
      </w:r>
      <w:r w:rsidR="00F84B1C" w:rsidRPr="00DD3A73">
        <w:rPr>
          <w:rStyle w:val="PlatzhalterZchn"/>
        </w:rPr>
        <w:t>NAME</w:t>
      </w:r>
      <w:r w:rsidR="0098312F" w:rsidRPr="00DD3A73">
        <w:rPr>
          <w:rStyle w:val="PlatzhalterZchn"/>
        </w:rPr>
        <w:t xml:space="preserve"> }}</w:t>
      </w:r>
      <w:r>
        <w:t xml:space="preserve"> b</w:t>
      </w:r>
      <w:r w:rsidR="0098312F">
        <w:t>ringt vor,</w:t>
      </w:r>
      <w:r w:rsidR="007D6438">
        <w:t xml:space="preserve"> </w:t>
      </w:r>
      <w:sdt>
        <w:sdtPr>
          <w:id w:val="-1200704000"/>
          <w:placeholder>
            <w:docPart w:val="C6EB278CD1704CBDBE84791254818764"/>
          </w:placeholder>
          <w:showingPlcHdr/>
        </w:sdtPr>
        <w:sdtEndPr/>
        <w:sdtContent>
          <w:r w:rsidR="007D6438" w:rsidRPr="007D6438">
            <w:rPr>
              <w:shd w:val="clear" w:color="auto" w:fill="FBE4D5" w:themeFill="accent2" w:themeFillTint="33"/>
            </w:rPr>
            <w:t>Grund Einsprecher/in eingeben</w:t>
          </w:r>
        </w:sdtContent>
      </w:sdt>
      <w:r w:rsidR="0098312F">
        <w:t xml:space="preserve">. </w:t>
      </w:r>
      <w:r w:rsidR="000A73A3" w:rsidRPr="002A38DD">
        <w:rPr>
          <w:rFonts w:ascii="Consolas" w:hAnsi="Consolas"/>
          <w:color w:val="00B050"/>
          <w:sz w:val="18"/>
          <w:szCs w:val="18"/>
        </w:rPr>
        <w:t xml:space="preserve">{% </w:t>
      </w:r>
      <w:proofErr w:type="spellStart"/>
      <w:r w:rsidR="000A73A3" w:rsidRPr="002A38DD">
        <w:rPr>
          <w:rFonts w:ascii="Consolas" w:hAnsi="Consolas"/>
          <w:color w:val="00B050"/>
          <w:sz w:val="18"/>
          <w:szCs w:val="18"/>
        </w:rPr>
        <w:t>if</w:t>
      </w:r>
      <w:proofErr w:type="spellEnd"/>
      <w:r w:rsidR="000A73A3" w:rsidRPr="002A38DD">
        <w:rPr>
          <w:rFonts w:ascii="Consolas" w:hAnsi="Consolas"/>
          <w:color w:val="00B050"/>
          <w:sz w:val="18"/>
          <w:szCs w:val="18"/>
        </w:rPr>
        <w:t xml:space="preserve"> </w:t>
      </w:r>
      <w:r w:rsidR="006104FB" w:rsidRPr="006104FB">
        <w:rPr>
          <w:rFonts w:ascii="Consolas" w:hAnsi="Consolas"/>
          <w:color w:val="00B050"/>
          <w:sz w:val="18"/>
          <w:szCs w:val="18"/>
        </w:rPr>
        <w:t>GESUCHSTELLER</w:t>
      </w:r>
      <w:r w:rsidR="000A73A3" w:rsidRPr="002A38DD">
        <w:rPr>
          <w:rFonts w:ascii="Consolas" w:hAnsi="Consolas"/>
          <w:color w:val="00B050"/>
          <w:sz w:val="18"/>
          <w:szCs w:val="18"/>
        </w:rPr>
        <w:t xml:space="preserve">_ANREDE == "Herr" </w:t>
      </w:r>
      <w:proofErr w:type="gramStart"/>
      <w:r w:rsidR="000A73A3" w:rsidRPr="002A38DD">
        <w:rPr>
          <w:rFonts w:ascii="Consolas" w:hAnsi="Consolas"/>
          <w:color w:val="00B050"/>
          <w:sz w:val="18"/>
          <w:szCs w:val="18"/>
        </w:rPr>
        <w:t>%}</w:t>
      </w:r>
      <w:r w:rsidR="000A73A3">
        <w:t>Der</w:t>
      </w:r>
      <w:proofErr w:type="gramEnd"/>
      <w:r w:rsidR="000A73A3">
        <w:t xml:space="preserve"> Bauherr</w:t>
      </w:r>
      <w:r w:rsidR="000A73A3" w:rsidRPr="002A38DD">
        <w:rPr>
          <w:rFonts w:ascii="Consolas" w:hAnsi="Consolas"/>
          <w:color w:val="00B050"/>
          <w:sz w:val="18"/>
          <w:szCs w:val="18"/>
        </w:rPr>
        <w:t xml:space="preserve">{% </w:t>
      </w:r>
      <w:proofErr w:type="spellStart"/>
      <w:r w:rsidR="000A73A3" w:rsidRPr="002A38DD">
        <w:rPr>
          <w:rFonts w:ascii="Consolas" w:hAnsi="Consolas"/>
          <w:color w:val="00B050"/>
          <w:sz w:val="18"/>
          <w:szCs w:val="18"/>
        </w:rPr>
        <w:t>elif</w:t>
      </w:r>
      <w:proofErr w:type="spellEnd"/>
      <w:r w:rsidR="000A73A3" w:rsidRPr="002A38DD">
        <w:rPr>
          <w:rFonts w:ascii="Consolas" w:hAnsi="Consolas"/>
          <w:color w:val="00B050"/>
          <w:sz w:val="18"/>
          <w:szCs w:val="18"/>
        </w:rPr>
        <w:t xml:space="preserve"> </w:t>
      </w:r>
      <w:r w:rsidR="006104FB" w:rsidRPr="006104FB">
        <w:rPr>
          <w:rFonts w:ascii="Consolas" w:hAnsi="Consolas"/>
          <w:color w:val="00B050"/>
          <w:sz w:val="18"/>
          <w:szCs w:val="18"/>
        </w:rPr>
        <w:t>GESUCHSTELLER</w:t>
      </w:r>
      <w:r w:rsidR="000A73A3" w:rsidRPr="002A38DD">
        <w:rPr>
          <w:rFonts w:ascii="Consolas" w:hAnsi="Consolas"/>
          <w:color w:val="00B050"/>
          <w:sz w:val="18"/>
          <w:szCs w:val="18"/>
        </w:rPr>
        <w:t>_ANREDE == "Frau" %}</w:t>
      </w:r>
      <w:r w:rsidR="000A73A3">
        <w:t>Die Bauherr</w:t>
      </w:r>
      <w:r w:rsidR="000A73A3" w:rsidRPr="000A73A3">
        <w:t>in</w:t>
      </w:r>
      <w:r w:rsidR="000A73A3" w:rsidRPr="002A38DD">
        <w:rPr>
          <w:rFonts w:ascii="Consolas" w:hAnsi="Consolas"/>
          <w:color w:val="00B050"/>
          <w:sz w:val="18"/>
          <w:szCs w:val="18"/>
        </w:rPr>
        <w:t xml:space="preserve">{% </w:t>
      </w:r>
      <w:proofErr w:type="spellStart"/>
      <w:r w:rsidR="000A73A3" w:rsidRPr="002A38DD">
        <w:rPr>
          <w:rFonts w:ascii="Consolas" w:hAnsi="Consolas"/>
          <w:color w:val="00B050"/>
          <w:sz w:val="18"/>
          <w:szCs w:val="18"/>
        </w:rPr>
        <w:t>else</w:t>
      </w:r>
      <w:proofErr w:type="spellEnd"/>
      <w:r w:rsidR="000A73A3" w:rsidRPr="002A38DD">
        <w:rPr>
          <w:rFonts w:ascii="Consolas" w:hAnsi="Consolas"/>
          <w:color w:val="00B050"/>
          <w:sz w:val="18"/>
          <w:szCs w:val="18"/>
        </w:rPr>
        <w:t xml:space="preserve"> %}</w:t>
      </w:r>
      <w:r w:rsidR="000A73A3">
        <w:t>Der/Die Bauherr</w:t>
      </w:r>
      <w:r w:rsidR="000A73A3" w:rsidRPr="00914DF1">
        <w:t>/in</w:t>
      </w:r>
      <w:r w:rsidR="000A73A3" w:rsidRPr="002A38DD">
        <w:rPr>
          <w:rFonts w:ascii="Consolas" w:hAnsi="Consolas"/>
          <w:color w:val="00B050"/>
          <w:sz w:val="18"/>
          <w:szCs w:val="18"/>
        </w:rPr>
        <w:t xml:space="preserve">{% </w:t>
      </w:r>
      <w:proofErr w:type="spellStart"/>
      <w:r w:rsidR="000A73A3" w:rsidRPr="002A38DD">
        <w:rPr>
          <w:rFonts w:ascii="Consolas" w:hAnsi="Consolas"/>
          <w:color w:val="00B050"/>
          <w:sz w:val="18"/>
          <w:szCs w:val="18"/>
        </w:rPr>
        <w:t>endif</w:t>
      </w:r>
      <w:proofErr w:type="spellEnd"/>
      <w:r w:rsidR="000A73A3" w:rsidRPr="002A38DD">
        <w:rPr>
          <w:rFonts w:ascii="Consolas" w:hAnsi="Consolas"/>
          <w:color w:val="00B050"/>
          <w:sz w:val="18"/>
          <w:szCs w:val="18"/>
        </w:rPr>
        <w:t xml:space="preserve"> %}</w:t>
      </w:r>
      <w:r w:rsidR="0098312F">
        <w:t xml:space="preserve"> </w:t>
      </w:r>
      <w:r w:rsidR="0098312F" w:rsidRPr="00DD3A73">
        <w:rPr>
          <w:rStyle w:val="PlatzhalterZchn"/>
        </w:rPr>
        <w:t xml:space="preserve">{{ </w:t>
      </w:r>
      <w:r w:rsidR="006104FB" w:rsidRPr="00DD3A73">
        <w:rPr>
          <w:rStyle w:val="PlatzhalterZchn"/>
        </w:rPr>
        <w:t xml:space="preserve">GESUCHSTELLER </w:t>
      </w:r>
      <w:r w:rsidR="0098312F" w:rsidRPr="00DD3A73">
        <w:rPr>
          <w:rStyle w:val="PlatzhalterZchn"/>
        </w:rPr>
        <w:t>}}</w:t>
      </w:r>
      <w:r w:rsidR="0098312F">
        <w:t xml:space="preserve"> bringt dagegen vor,</w:t>
      </w:r>
      <w:r w:rsidR="007D6438">
        <w:t xml:space="preserve"> </w:t>
      </w:r>
      <w:sdt>
        <w:sdtPr>
          <w:id w:val="603851718"/>
          <w:placeholder>
            <w:docPart w:val="2DE5343C3E5844A6B150CF244BEDE053"/>
          </w:placeholder>
          <w:showingPlcHdr/>
        </w:sdtPr>
        <w:sdtEndPr/>
        <w:sdtContent>
          <w:r w:rsidR="007D6438" w:rsidRPr="007D6438">
            <w:rPr>
              <w:shd w:val="clear" w:color="auto" w:fill="FBE4D5" w:themeFill="accent2" w:themeFillTint="33"/>
            </w:rPr>
            <w:t>Grund Gesuchsteller/in eingeben</w:t>
          </w:r>
        </w:sdtContent>
      </w:sdt>
      <w:r w:rsidR="0098312F">
        <w:t>. Die Einsprache ist daher abzuweisen.</w:t>
      </w:r>
    </w:p>
    <w:p w14:paraId="7E35CC3F" w14:textId="223993B1" w:rsidR="0098312F" w:rsidRDefault="0098312F" w:rsidP="000E7EC3">
      <w:pPr>
        <w:spacing w:before="120"/>
      </w:pPr>
      <w:r>
        <w:t xml:space="preserve">Das Bauvorhaben ist </w:t>
      </w:r>
      <w:sdt>
        <w:sdtPr>
          <w:id w:val="1311829388"/>
          <w:placeholder>
            <w:docPart w:val="1B13E575BC6D4FF4AB5D4C1DFB3786B4"/>
          </w:placeholder>
          <w:showingPlcHdr/>
        </w:sdtPr>
        <w:sdtEndPr/>
        <w:sdtContent>
          <w:r w:rsidR="007D6438" w:rsidRPr="007D6438">
            <w:rPr>
              <w:shd w:val="clear" w:color="auto" w:fill="FBE4D5" w:themeFill="accent2" w:themeFillTint="33"/>
            </w:rPr>
            <w:t>Text eingeben</w:t>
          </w:r>
        </w:sdtContent>
      </w:sdt>
    </w:p>
    <w:p w14:paraId="09C34AE2" w14:textId="4B56CC2B" w:rsidR="00CA783F" w:rsidRDefault="0098312F" w:rsidP="000E7EC3">
      <w:pPr>
        <w:spacing w:before="120"/>
      </w:pPr>
      <w:r>
        <w:t>(Verfügung von Bedingungen und Auflagen (Achtung: muss begründet werden. Begründung kann sich auch aus Prüfung des Baugesuchs auf Übereinstimmung mit den übrigen Bauvorschriften ergeben).</w:t>
      </w:r>
    </w:p>
    <w:p w14:paraId="23526F0A" w14:textId="77777777" w:rsidR="00FE1B38" w:rsidRPr="000E7EC3" w:rsidRDefault="00FE1B38" w:rsidP="00FE1B38">
      <w:pPr>
        <w:rPr>
          <w:rFonts w:ascii="Consolas" w:hAnsi="Consolas"/>
          <w:color w:val="00B050"/>
          <w:sz w:val="18"/>
          <w:szCs w:val="18"/>
        </w:rPr>
      </w:pPr>
      <w:r w:rsidRPr="000E7EC3">
        <w:rPr>
          <w:rFonts w:ascii="Consolas" w:hAnsi="Consolas"/>
          <w:color w:val="00B050"/>
          <w:sz w:val="18"/>
          <w:szCs w:val="18"/>
        </w:rPr>
        <w:t xml:space="preserve">{%p </w:t>
      </w:r>
      <w:proofErr w:type="spellStart"/>
      <w:r w:rsidRPr="000E7EC3">
        <w:rPr>
          <w:rFonts w:ascii="Consolas" w:hAnsi="Consolas"/>
          <w:color w:val="00B050"/>
          <w:sz w:val="18"/>
          <w:szCs w:val="18"/>
        </w:rPr>
        <w:t>endif</w:t>
      </w:r>
      <w:proofErr w:type="spellEnd"/>
      <w:r w:rsidRPr="000E7EC3">
        <w:rPr>
          <w:rFonts w:ascii="Consolas" w:hAnsi="Consolas"/>
          <w:color w:val="00B050"/>
          <w:sz w:val="18"/>
          <w:szCs w:val="18"/>
        </w:rPr>
        <w:t xml:space="preserve"> %}</w:t>
      </w:r>
    </w:p>
    <w:p w14:paraId="2C7AA581" w14:textId="77777777" w:rsidR="00FE1B38" w:rsidRPr="00BB4AA3" w:rsidRDefault="00FE1B38" w:rsidP="00FE1B38">
      <w:pPr>
        <w:rPr>
          <w:rFonts w:ascii="Consolas" w:hAnsi="Consolas"/>
          <w:color w:val="00B050"/>
          <w:sz w:val="18"/>
          <w:szCs w:val="18"/>
        </w:rPr>
      </w:pPr>
      <w:r w:rsidRPr="000E7EC3">
        <w:rPr>
          <w:rFonts w:ascii="Consolas" w:hAnsi="Consolas"/>
          <w:color w:val="00B050"/>
          <w:sz w:val="18"/>
          <w:szCs w:val="18"/>
        </w:rPr>
        <w:t xml:space="preserve">{%p </w:t>
      </w:r>
      <w:proofErr w:type="spellStart"/>
      <w:r w:rsidRPr="000E7EC3">
        <w:rPr>
          <w:rFonts w:ascii="Consolas" w:hAnsi="Consolas"/>
          <w:color w:val="00B050"/>
          <w:sz w:val="18"/>
          <w:szCs w:val="18"/>
        </w:rPr>
        <w:t>else</w:t>
      </w:r>
      <w:proofErr w:type="spellEnd"/>
      <w:r w:rsidRPr="000E7EC3">
        <w:rPr>
          <w:rFonts w:ascii="Consolas" w:hAnsi="Consolas"/>
          <w:color w:val="00B050"/>
          <w:sz w:val="18"/>
          <w:szCs w:val="18"/>
        </w:rPr>
        <w:t xml:space="preserve"> %}</w:t>
      </w:r>
    </w:p>
    <w:p w14:paraId="5D18145A" w14:textId="4043C27A" w:rsidR="00FE1B38" w:rsidRPr="00B42209" w:rsidRDefault="00FE1B38" w:rsidP="00FE1B38">
      <w:pPr>
        <w:pStyle w:val="berschrift2"/>
      </w:pPr>
      <w:r w:rsidRPr="00811220">
        <w:t xml:space="preserve">Einsprache </w:t>
      </w:r>
      <w:r>
        <w:t xml:space="preserve">von </w:t>
      </w:r>
      <w:proofErr w:type="gramStart"/>
      <w:r w:rsidRPr="00DD3A73">
        <w:rPr>
          <w:rStyle w:val="PlatzhalterZchn"/>
          <w:rFonts w:eastAsiaTheme="majorEastAsia"/>
        </w:rPr>
        <w:t>{{ E.EINSPRECHER</w:t>
      </w:r>
      <w:proofErr w:type="gramEnd"/>
      <w:r w:rsidRPr="00DD3A73">
        <w:rPr>
          <w:rStyle w:val="PlatzhalterZchn"/>
          <w:rFonts w:eastAsiaTheme="majorEastAsia"/>
        </w:rPr>
        <w:t>_NAME }}</w:t>
      </w:r>
      <w:r w:rsidRPr="00D4025E">
        <w:t xml:space="preserve">, </w:t>
      </w:r>
      <w:r w:rsidRPr="00DD3A73">
        <w:rPr>
          <w:rStyle w:val="PlatzhalterZchn"/>
          <w:rFonts w:eastAsiaTheme="majorEastAsia"/>
        </w:rPr>
        <w:t>{{ E.EINSPRECHER_ADRESSE }}</w:t>
      </w:r>
      <w:r>
        <w:t xml:space="preserve"> vom</w:t>
      </w:r>
      <w:r w:rsidRPr="00811220">
        <w:t xml:space="preserve"> </w:t>
      </w:r>
      <w:r w:rsidRPr="00DD3A73">
        <w:rPr>
          <w:rStyle w:val="PlatzhalterZchn"/>
          <w:rFonts w:eastAsiaTheme="majorEastAsia"/>
        </w:rPr>
        <w:t>{{ E.DATUM_POSTSTEMPEL }}</w:t>
      </w:r>
    </w:p>
    <w:p w14:paraId="7FD1AD43" w14:textId="77777777" w:rsidR="00FE1B38" w:rsidRPr="00DD3A73" w:rsidRDefault="00FE1B38" w:rsidP="00FE1B38"/>
    <w:p w14:paraId="29F0EB1D" w14:textId="77777777" w:rsidR="00FE1B38" w:rsidRPr="00811220" w:rsidRDefault="00FE1B38" w:rsidP="00FE1B38">
      <w:pPr>
        <w:rPr>
          <w:rStyle w:val="Fett"/>
        </w:rPr>
      </w:pPr>
      <w:r w:rsidRPr="00811220">
        <w:rPr>
          <w:rStyle w:val="Fett"/>
        </w:rPr>
        <w:t>Formelles</w:t>
      </w:r>
    </w:p>
    <w:p w14:paraId="1A78701C" w14:textId="77777777" w:rsidR="00FE1B38" w:rsidRDefault="00FE1B38" w:rsidP="00FE1B38">
      <w:r w:rsidRPr="0098312F">
        <w:t>Die Baubehörde</w:t>
      </w:r>
      <w:r>
        <w:t xml:space="preserve"> der Gemeinde</w:t>
      </w:r>
      <w:r w:rsidRPr="0098312F">
        <w:t xml:space="preserve"> </w:t>
      </w:r>
      <w:proofErr w:type="gramStart"/>
      <w:r w:rsidRPr="00DD3A73">
        <w:rPr>
          <w:rStyle w:val="PlatzhalterZchn"/>
        </w:rPr>
        <w:t>{{ LEITBEHOERDE</w:t>
      </w:r>
      <w:proofErr w:type="gramEnd"/>
      <w:r w:rsidRPr="00DD3A73">
        <w:rPr>
          <w:rStyle w:val="PlatzhalterZchn"/>
        </w:rPr>
        <w:t>_NAME_KURZ }}</w:t>
      </w:r>
      <w:r w:rsidRPr="0098312F">
        <w:t xml:space="preserve"> ist zuständig für die Beurteilung von Baugesuchen und damit zusammenhängende Einsprachen.</w:t>
      </w:r>
    </w:p>
    <w:p w14:paraId="19719AF8" w14:textId="77777777" w:rsidR="00FE1B38" w:rsidRDefault="00FE1B38" w:rsidP="00FE1B38">
      <w:r w:rsidRPr="0098312F">
        <w:t xml:space="preserve">Die Einsprache von </w:t>
      </w:r>
      <w:proofErr w:type="gramStart"/>
      <w:r w:rsidRPr="00DD3A73">
        <w:rPr>
          <w:rStyle w:val="PlatzhalterZchn"/>
        </w:rPr>
        <w:t>{{ E.EINSPRECHER</w:t>
      </w:r>
      <w:proofErr w:type="gramEnd"/>
      <w:r w:rsidRPr="00DD3A73">
        <w:rPr>
          <w:rStyle w:val="PlatzhalterZchn"/>
        </w:rPr>
        <w:t>_NAME }}</w:t>
      </w:r>
      <w:r>
        <w:rPr>
          <w:color w:val="00B050"/>
        </w:rPr>
        <w:t xml:space="preserve"> </w:t>
      </w:r>
      <w:r w:rsidRPr="0098312F">
        <w:t xml:space="preserve">vom </w:t>
      </w:r>
      <w:r w:rsidRPr="00DD3A73">
        <w:rPr>
          <w:rStyle w:val="PlatzhalterZchn"/>
        </w:rPr>
        <w:t>{{ E.DATUM_POSTSTEMPEL }}</w:t>
      </w:r>
      <w:r w:rsidRPr="0098312F">
        <w:t xml:space="preserve"> erfolgte frist- und formgerecht.</w:t>
      </w:r>
    </w:p>
    <w:p w14:paraId="3652E9CC" w14:textId="77777777" w:rsidR="00FE1B38" w:rsidRDefault="00FE1B38" w:rsidP="00FE1B38">
      <w:r w:rsidRPr="002A38DD">
        <w:rPr>
          <w:rFonts w:ascii="Consolas" w:hAnsi="Consolas"/>
          <w:color w:val="00B050"/>
          <w:sz w:val="18"/>
          <w:szCs w:val="18"/>
        </w:rPr>
        <w:t xml:space="preserve">{% </w:t>
      </w:r>
      <w:proofErr w:type="spellStart"/>
      <w:r w:rsidRPr="002A38DD">
        <w:rPr>
          <w:rFonts w:ascii="Consolas" w:hAnsi="Consolas"/>
          <w:color w:val="00B050"/>
          <w:sz w:val="18"/>
          <w:szCs w:val="18"/>
        </w:rPr>
        <w:t>if</w:t>
      </w:r>
      <w:proofErr w:type="spellEnd"/>
      <w:r w:rsidRPr="002A38DD">
        <w:rPr>
          <w:rFonts w:ascii="Consolas" w:hAnsi="Consolas"/>
          <w:color w:val="00B050"/>
          <w:sz w:val="18"/>
          <w:szCs w:val="18"/>
        </w:rPr>
        <w:t xml:space="preserve"> </w:t>
      </w:r>
      <w:r>
        <w:rPr>
          <w:rFonts w:ascii="Consolas" w:hAnsi="Consolas"/>
          <w:color w:val="00B050"/>
          <w:sz w:val="18"/>
          <w:szCs w:val="18"/>
        </w:rPr>
        <w:t>E.EINSPRECHER</w:t>
      </w:r>
      <w:r w:rsidRPr="002A38DD">
        <w:rPr>
          <w:rFonts w:ascii="Consolas" w:hAnsi="Consolas"/>
          <w:color w:val="00B050"/>
          <w:sz w:val="18"/>
          <w:szCs w:val="18"/>
        </w:rPr>
        <w:t>_ANREDE == "Herr" %}</w:t>
      </w:r>
      <w:r>
        <w:t>Der Einsprechende</w:t>
      </w:r>
      <w:r w:rsidRPr="002A38DD">
        <w:rPr>
          <w:rFonts w:ascii="Consolas" w:hAnsi="Consolas"/>
          <w:color w:val="00B050"/>
          <w:sz w:val="18"/>
          <w:szCs w:val="18"/>
        </w:rPr>
        <w:t xml:space="preserve">{% </w:t>
      </w:r>
      <w:proofErr w:type="spellStart"/>
      <w:r w:rsidRPr="002A38DD">
        <w:rPr>
          <w:rFonts w:ascii="Consolas" w:hAnsi="Consolas"/>
          <w:color w:val="00B050"/>
          <w:sz w:val="18"/>
          <w:szCs w:val="18"/>
        </w:rPr>
        <w:t>elif</w:t>
      </w:r>
      <w:proofErr w:type="spellEnd"/>
      <w:r w:rsidRPr="002A38DD">
        <w:rPr>
          <w:rFonts w:ascii="Consolas" w:hAnsi="Consolas"/>
          <w:color w:val="00B050"/>
          <w:sz w:val="18"/>
          <w:szCs w:val="18"/>
        </w:rPr>
        <w:t xml:space="preserve"> </w:t>
      </w:r>
      <w:r>
        <w:rPr>
          <w:rFonts w:ascii="Consolas" w:hAnsi="Consolas"/>
          <w:color w:val="00B050"/>
          <w:sz w:val="18"/>
          <w:szCs w:val="18"/>
        </w:rPr>
        <w:t>E.EINSPRECHER</w:t>
      </w:r>
      <w:r w:rsidRPr="002A38DD">
        <w:rPr>
          <w:rFonts w:ascii="Consolas" w:hAnsi="Consolas"/>
          <w:color w:val="00B050"/>
          <w:sz w:val="18"/>
          <w:szCs w:val="18"/>
        </w:rPr>
        <w:t>_ANREDE == "Frau" %}</w:t>
      </w:r>
      <w:r>
        <w:t>Die Einsprechende</w:t>
      </w:r>
      <w:r w:rsidRPr="002A38DD">
        <w:rPr>
          <w:rFonts w:ascii="Consolas" w:hAnsi="Consolas"/>
          <w:color w:val="00B050"/>
          <w:sz w:val="18"/>
          <w:szCs w:val="18"/>
        </w:rPr>
        <w:t xml:space="preserve">{% </w:t>
      </w:r>
      <w:proofErr w:type="spellStart"/>
      <w:r w:rsidRPr="002A38DD">
        <w:rPr>
          <w:rFonts w:ascii="Consolas" w:hAnsi="Consolas"/>
          <w:color w:val="00B050"/>
          <w:sz w:val="18"/>
          <w:szCs w:val="18"/>
        </w:rPr>
        <w:t>else</w:t>
      </w:r>
      <w:proofErr w:type="spellEnd"/>
      <w:r w:rsidRPr="002A38DD">
        <w:rPr>
          <w:rFonts w:ascii="Consolas" w:hAnsi="Consolas"/>
          <w:color w:val="00B050"/>
          <w:sz w:val="18"/>
          <w:szCs w:val="18"/>
        </w:rPr>
        <w:t xml:space="preserve"> %}</w:t>
      </w:r>
      <w:r w:rsidRPr="00ED356B">
        <w:t>Der/die Einsprechende</w:t>
      </w:r>
      <w:r w:rsidRPr="002A38DD">
        <w:rPr>
          <w:rFonts w:ascii="Consolas" w:hAnsi="Consolas"/>
          <w:color w:val="00B050"/>
          <w:sz w:val="18"/>
          <w:szCs w:val="18"/>
        </w:rPr>
        <w:t xml:space="preserve">{% </w:t>
      </w:r>
      <w:proofErr w:type="spellStart"/>
      <w:r w:rsidRPr="002A38DD">
        <w:rPr>
          <w:rFonts w:ascii="Consolas" w:hAnsi="Consolas"/>
          <w:color w:val="00B050"/>
          <w:sz w:val="18"/>
          <w:szCs w:val="18"/>
        </w:rPr>
        <w:t>endif</w:t>
      </w:r>
      <w:proofErr w:type="spellEnd"/>
      <w:r w:rsidRPr="002A38DD">
        <w:rPr>
          <w:rFonts w:ascii="Consolas" w:hAnsi="Consolas"/>
          <w:color w:val="00B050"/>
          <w:sz w:val="18"/>
          <w:szCs w:val="18"/>
        </w:rPr>
        <w:t xml:space="preserve"> %}</w:t>
      </w:r>
      <w:r w:rsidRPr="00052E6C">
        <w:t xml:space="preserve"> </w:t>
      </w:r>
      <w:r w:rsidRPr="00DD3A73">
        <w:rPr>
          <w:rStyle w:val="PlatzhalterZchn"/>
        </w:rPr>
        <w:t>{{ E.EINSPRECHER_NAME }}</w:t>
      </w:r>
      <w:r>
        <w:rPr>
          <w:color w:val="00B050"/>
        </w:rPr>
        <w:t xml:space="preserve"> </w:t>
      </w:r>
      <w:r>
        <w:t xml:space="preserve">ist als </w:t>
      </w:r>
      <w:r w:rsidRPr="00EB6B50">
        <w:rPr>
          <w:rFonts w:ascii="Consolas" w:hAnsi="Consolas"/>
          <w:color w:val="00B050"/>
          <w:sz w:val="18"/>
          <w:szCs w:val="18"/>
        </w:rPr>
        <w:t xml:space="preserve">{% </w:t>
      </w:r>
      <w:proofErr w:type="spellStart"/>
      <w:r w:rsidRPr="00EB6B50">
        <w:rPr>
          <w:rFonts w:ascii="Consolas" w:hAnsi="Consolas"/>
          <w:color w:val="00B050"/>
          <w:sz w:val="18"/>
          <w:szCs w:val="18"/>
        </w:rPr>
        <w:t>if</w:t>
      </w:r>
      <w:proofErr w:type="spellEnd"/>
      <w:r w:rsidRPr="00EB6B50">
        <w:rPr>
          <w:rFonts w:ascii="Consolas" w:hAnsi="Consolas"/>
          <w:color w:val="00B050"/>
          <w:sz w:val="18"/>
          <w:szCs w:val="18"/>
        </w:rPr>
        <w:t xml:space="preserve"> E.EINSPRECHER_ANREDE == "Herr" %}</w:t>
      </w:r>
      <w:r w:rsidRPr="00EB6B50">
        <w:t>Eigentümer</w:t>
      </w:r>
      <w:r w:rsidRPr="00EB6B50">
        <w:rPr>
          <w:rFonts w:ascii="Consolas" w:hAnsi="Consolas"/>
          <w:color w:val="00B050"/>
          <w:sz w:val="18"/>
          <w:szCs w:val="18"/>
        </w:rPr>
        <w:t xml:space="preserve">{% </w:t>
      </w:r>
      <w:proofErr w:type="spellStart"/>
      <w:r w:rsidRPr="00EB6B50">
        <w:rPr>
          <w:rFonts w:ascii="Consolas" w:hAnsi="Consolas"/>
          <w:color w:val="00B050"/>
          <w:sz w:val="18"/>
          <w:szCs w:val="18"/>
        </w:rPr>
        <w:t>elif</w:t>
      </w:r>
      <w:proofErr w:type="spellEnd"/>
      <w:r w:rsidRPr="00EB6B50">
        <w:rPr>
          <w:rFonts w:ascii="Consolas" w:hAnsi="Consolas"/>
          <w:color w:val="00B050"/>
          <w:sz w:val="18"/>
          <w:szCs w:val="18"/>
        </w:rPr>
        <w:t xml:space="preserve"> E.EINSPRECHER_ANREDE == "Frau" %}</w:t>
      </w:r>
      <w:r w:rsidRPr="00EB6B50">
        <w:t>Eigentümerin</w:t>
      </w:r>
      <w:r w:rsidRPr="00EB6B50">
        <w:rPr>
          <w:rFonts w:ascii="Consolas" w:hAnsi="Consolas"/>
          <w:color w:val="00B050"/>
          <w:sz w:val="18"/>
          <w:szCs w:val="18"/>
        </w:rPr>
        <w:t xml:space="preserve">{% </w:t>
      </w:r>
      <w:proofErr w:type="spellStart"/>
      <w:r w:rsidRPr="00EB6B50">
        <w:rPr>
          <w:rFonts w:ascii="Consolas" w:hAnsi="Consolas"/>
          <w:color w:val="00B050"/>
          <w:sz w:val="18"/>
          <w:szCs w:val="18"/>
        </w:rPr>
        <w:t>else</w:t>
      </w:r>
      <w:proofErr w:type="spellEnd"/>
      <w:r w:rsidRPr="00EB6B50">
        <w:rPr>
          <w:rFonts w:ascii="Consolas" w:hAnsi="Consolas"/>
          <w:color w:val="00B050"/>
          <w:sz w:val="18"/>
          <w:szCs w:val="18"/>
        </w:rPr>
        <w:t xml:space="preserve"> %}</w:t>
      </w:r>
      <w:r w:rsidRPr="00EB6B50">
        <w:t>Eigentümer/in</w:t>
      </w:r>
      <w:r w:rsidRPr="00EB6B50">
        <w:rPr>
          <w:rFonts w:ascii="Consolas" w:hAnsi="Consolas"/>
          <w:color w:val="00B050"/>
          <w:sz w:val="18"/>
          <w:szCs w:val="18"/>
        </w:rPr>
        <w:t xml:space="preserve">{% </w:t>
      </w:r>
      <w:proofErr w:type="spellStart"/>
      <w:r w:rsidRPr="00EB6B50">
        <w:rPr>
          <w:rFonts w:ascii="Consolas" w:hAnsi="Consolas"/>
          <w:color w:val="00B050"/>
          <w:sz w:val="18"/>
          <w:szCs w:val="18"/>
        </w:rPr>
        <w:t>endif</w:t>
      </w:r>
      <w:proofErr w:type="spellEnd"/>
      <w:r w:rsidRPr="00EB6B50">
        <w:rPr>
          <w:rFonts w:ascii="Consolas" w:hAnsi="Consolas"/>
          <w:color w:val="00B050"/>
          <w:sz w:val="18"/>
          <w:szCs w:val="18"/>
        </w:rPr>
        <w:t xml:space="preserve"> %}</w:t>
      </w:r>
      <w:r w:rsidRPr="00EB6B50">
        <w:t xml:space="preserve"> </w:t>
      </w:r>
      <w:r>
        <w:t xml:space="preserve">von Grundstück </w:t>
      </w:r>
      <w:r w:rsidRPr="00DD3A73">
        <w:rPr>
          <w:rStyle w:val="PlatzhalterZchn"/>
        </w:rPr>
        <w:t>{{ GRUNDSTUECK }}</w:t>
      </w:r>
      <w:r>
        <w:t xml:space="preserve"> in </w:t>
      </w:r>
      <w:r w:rsidRPr="00DD3A73">
        <w:rPr>
          <w:rStyle w:val="PlatzhalterZchn"/>
        </w:rPr>
        <w:t>{{ GEMEINDE }}</w:t>
      </w:r>
      <w:r>
        <w:t xml:space="preserve"> und </w:t>
      </w:r>
      <w:r w:rsidRPr="00EB6B50">
        <w:rPr>
          <w:rFonts w:ascii="Consolas" w:hAnsi="Consolas"/>
          <w:color w:val="00B050"/>
          <w:sz w:val="18"/>
          <w:szCs w:val="18"/>
        </w:rPr>
        <w:t xml:space="preserve">{% </w:t>
      </w:r>
      <w:proofErr w:type="spellStart"/>
      <w:r w:rsidRPr="00EB6B50">
        <w:rPr>
          <w:rFonts w:ascii="Consolas" w:hAnsi="Consolas"/>
          <w:color w:val="00B050"/>
          <w:sz w:val="18"/>
          <w:szCs w:val="18"/>
        </w:rPr>
        <w:t>if</w:t>
      </w:r>
      <w:proofErr w:type="spellEnd"/>
      <w:r w:rsidRPr="00EB6B50">
        <w:rPr>
          <w:rFonts w:ascii="Consolas" w:hAnsi="Consolas"/>
          <w:color w:val="00B050"/>
          <w:sz w:val="18"/>
          <w:szCs w:val="18"/>
        </w:rPr>
        <w:t xml:space="preserve"> E.EINSPRECHER_ANREDE == "Herr" %}</w:t>
      </w:r>
      <w:r w:rsidRPr="00EB6B50">
        <w:t>Nachbar</w:t>
      </w:r>
      <w:r w:rsidRPr="00EB6B50">
        <w:rPr>
          <w:rFonts w:ascii="Consolas" w:hAnsi="Consolas"/>
          <w:color w:val="00B050"/>
          <w:sz w:val="18"/>
          <w:szCs w:val="18"/>
        </w:rPr>
        <w:t xml:space="preserve">{% </w:t>
      </w:r>
      <w:proofErr w:type="spellStart"/>
      <w:r w:rsidRPr="00EB6B50">
        <w:rPr>
          <w:rFonts w:ascii="Consolas" w:hAnsi="Consolas"/>
          <w:color w:val="00B050"/>
          <w:sz w:val="18"/>
          <w:szCs w:val="18"/>
        </w:rPr>
        <w:t>elif</w:t>
      </w:r>
      <w:proofErr w:type="spellEnd"/>
      <w:r w:rsidRPr="00EB6B50">
        <w:rPr>
          <w:rFonts w:ascii="Consolas" w:hAnsi="Consolas"/>
          <w:color w:val="00B050"/>
          <w:sz w:val="18"/>
          <w:szCs w:val="18"/>
        </w:rPr>
        <w:t xml:space="preserve"> E.EINSPRECHER_ANREDE == "Frau" %}</w:t>
      </w:r>
      <w:r w:rsidRPr="00EB6B50">
        <w:t>Nachbarin</w:t>
      </w:r>
      <w:r w:rsidRPr="00EB6B50">
        <w:rPr>
          <w:rFonts w:ascii="Consolas" w:hAnsi="Consolas"/>
          <w:color w:val="00B050"/>
          <w:sz w:val="18"/>
          <w:szCs w:val="18"/>
        </w:rPr>
        <w:t xml:space="preserve">{% </w:t>
      </w:r>
      <w:proofErr w:type="spellStart"/>
      <w:r w:rsidRPr="00EB6B50">
        <w:rPr>
          <w:rFonts w:ascii="Consolas" w:hAnsi="Consolas"/>
          <w:color w:val="00B050"/>
          <w:sz w:val="18"/>
          <w:szCs w:val="18"/>
        </w:rPr>
        <w:t>else</w:t>
      </w:r>
      <w:proofErr w:type="spellEnd"/>
      <w:r w:rsidRPr="00EB6B50">
        <w:rPr>
          <w:rFonts w:ascii="Consolas" w:hAnsi="Consolas"/>
          <w:color w:val="00B050"/>
          <w:sz w:val="18"/>
          <w:szCs w:val="18"/>
        </w:rPr>
        <w:t xml:space="preserve"> %}</w:t>
      </w:r>
      <w:r w:rsidRPr="00EB6B50">
        <w:t>Nachbar/in</w:t>
      </w:r>
      <w:r w:rsidRPr="00EB6B50">
        <w:rPr>
          <w:rFonts w:ascii="Consolas" w:hAnsi="Consolas"/>
          <w:color w:val="00B050"/>
          <w:sz w:val="18"/>
          <w:szCs w:val="18"/>
        </w:rPr>
        <w:t xml:space="preserve">{% </w:t>
      </w:r>
      <w:proofErr w:type="spellStart"/>
      <w:r w:rsidRPr="00EB6B50">
        <w:rPr>
          <w:rFonts w:ascii="Consolas" w:hAnsi="Consolas"/>
          <w:color w:val="00B050"/>
          <w:sz w:val="18"/>
          <w:szCs w:val="18"/>
        </w:rPr>
        <w:t>endif</w:t>
      </w:r>
      <w:proofErr w:type="spellEnd"/>
      <w:r w:rsidRPr="00EB6B50">
        <w:rPr>
          <w:rFonts w:ascii="Consolas" w:hAnsi="Consolas"/>
          <w:color w:val="00B050"/>
          <w:sz w:val="18"/>
          <w:szCs w:val="18"/>
        </w:rPr>
        <w:t xml:space="preserve"> %}</w:t>
      </w:r>
      <w:r w:rsidRPr="00EB6B50">
        <w:t xml:space="preserve"> </w:t>
      </w:r>
      <w:r w:rsidRPr="0011492E">
        <w:t>des Baugrundstücks besonders</w:t>
      </w:r>
      <w:r>
        <w:t xml:space="preserve"> berührt und hat ein schutzwürdiges Interesse an der Änderung oder Nichtbewilligung des Baugesuchs.</w:t>
      </w:r>
    </w:p>
    <w:p w14:paraId="25DFF873" w14:textId="77777777" w:rsidR="00FE1B38" w:rsidRPr="00A8746E" w:rsidRDefault="00FE1B38" w:rsidP="00FE1B38">
      <w:r>
        <w:t xml:space="preserve">Auf die Einsprache wird </w:t>
      </w:r>
      <w:sdt>
        <w:sdtPr>
          <w:id w:val="928622231"/>
          <w:placeholder>
            <w:docPart w:val="60D278276478419586CC348C6D6D692C"/>
          </w:placeholder>
          <w:showingPlcHdr/>
        </w:sdtPr>
        <w:sdtEndPr/>
        <w:sdtContent>
          <w:r w:rsidRPr="00DD3A73">
            <w:rPr>
              <w:shd w:val="clear" w:color="auto" w:fill="FBE4D5" w:themeFill="accent2" w:themeFillTint="33"/>
            </w:rPr>
            <w:t>eingetreten / nicht eingetreten</w:t>
          </w:r>
        </w:sdtContent>
      </w:sdt>
      <w:r>
        <w:t>.</w:t>
      </w:r>
    </w:p>
    <w:p w14:paraId="1C4B163E" w14:textId="77777777" w:rsidR="00FE1B38" w:rsidRPr="00DD3A73" w:rsidRDefault="00FE1B38" w:rsidP="00FE1B38"/>
    <w:p w14:paraId="07A1006C" w14:textId="77777777" w:rsidR="00FE1B38" w:rsidRPr="00811220" w:rsidRDefault="00FE1B38" w:rsidP="00FE1B38">
      <w:pPr>
        <w:rPr>
          <w:rStyle w:val="Fett"/>
        </w:rPr>
      </w:pPr>
      <w:r w:rsidRPr="00811220">
        <w:rPr>
          <w:rStyle w:val="Fett"/>
        </w:rPr>
        <w:t>Materielles</w:t>
      </w:r>
    </w:p>
    <w:p w14:paraId="4699F60B" w14:textId="77777777" w:rsidR="00FE1B38" w:rsidRDefault="00FE1B38" w:rsidP="00FE1B38">
      <w:r w:rsidRPr="002A38DD">
        <w:rPr>
          <w:rFonts w:ascii="Consolas" w:hAnsi="Consolas"/>
          <w:color w:val="00B050"/>
          <w:sz w:val="18"/>
          <w:szCs w:val="18"/>
        </w:rPr>
        <w:t xml:space="preserve">{% </w:t>
      </w:r>
      <w:proofErr w:type="spellStart"/>
      <w:r w:rsidRPr="002A38DD">
        <w:rPr>
          <w:rFonts w:ascii="Consolas" w:hAnsi="Consolas"/>
          <w:color w:val="00B050"/>
          <w:sz w:val="18"/>
          <w:szCs w:val="18"/>
        </w:rPr>
        <w:t>if</w:t>
      </w:r>
      <w:proofErr w:type="spellEnd"/>
      <w:r w:rsidRPr="002A38DD">
        <w:rPr>
          <w:rFonts w:ascii="Consolas" w:hAnsi="Consolas"/>
          <w:color w:val="00B050"/>
          <w:sz w:val="18"/>
          <w:szCs w:val="18"/>
        </w:rPr>
        <w:t xml:space="preserve"> </w:t>
      </w:r>
      <w:r>
        <w:rPr>
          <w:rFonts w:ascii="Consolas" w:hAnsi="Consolas"/>
          <w:color w:val="00B050"/>
          <w:sz w:val="18"/>
          <w:szCs w:val="18"/>
        </w:rPr>
        <w:t>E.EINSPRECHER</w:t>
      </w:r>
      <w:r w:rsidRPr="002A38DD">
        <w:rPr>
          <w:rFonts w:ascii="Consolas" w:hAnsi="Consolas"/>
          <w:color w:val="00B050"/>
          <w:sz w:val="18"/>
          <w:szCs w:val="18"/>
        </w:rPr>
        <w:t xml:space="preserve">_ANREDE == "Herr" </w:t>
      </w:r>
      <w:proofErr w:type="gramStart"/>
      <w:r w:rsidRPr="002A38DD">
        <w:rPr>
          <w:rFonts w:ascii="Consolas" w:hAnsi="Consolas"/>
          <w:color w:val="00B050"/>
          <w:sz w:val="18"/>
          <w:szCs w:val="18"/>
        </w:rPr>
        <w:t>%}</w:t>
      </w:r>
      <w:r>
        <w:t>Der</w:t>
      </w:r>
      <w:proofErr w:type="gramEnd"/>
      <w:r>
        <w:t xml:space="preserve"> Einsprechende</w:t>
      </w:r>
      <w:r w:rsidRPr="002A38DD">
        <w:rPr>
          <w:rFonts w:ascii="Consolas" w:hAnsi="Consolas"/>
          <w:color w:val="00B050"/>
          <w:sz w:val="18"/>
          <w:szCs w:val="18"/>
        </w:rPr>
        <w:t xml:space="preserve">{% </w:t>
      </w:r>
      <w:proofErr w:type="spellStart"/>
      <w:r w:rsidRPr="002A38DD">
        <w:rPr>
          <w:rFonts w:ascii="Consolas" w:hAnsi="Consolas"/>
          <w:color w:val="00B050"/>
          <w:sz w:val="18"/>
          <w:szCs w:val="18"/>
        </w:rPr>
        <w:t>elif</w:t>
      </w:r>
      <w:proofErr w:type="spellEnd"/>
      <w:r w:rsidRPr="002A38DD">
        <w:rPr>
          <w:rFonts w:ascii="Consolas" w:hAnsi="Consolas"/>
          <w:color w:val="00B050"/>
          <w:sz w:val="18"/>
          <w:szCs w:val="18"/>
        </w:rPr>
        <w:t xml:space="preserve"> </w:t>
      </w:r>
      <w:r>
        <w:rPr>
          <w:rFonts w:ascii="Consolas" w:hAnsi="Consolas"/>
          <w:color w:val="00B050"/>
          <w:sz w:val="18"/>
          <w:szCs w:val="18"/>
        </w:rPr>
        <w:t>E.EINSPRECHER</w:t>
      </w:r>
      <w:r w:rsidRPr="002A38DD">
        <w:rPr>
          <w:rFonts w:ascii="Consolas" w:hAnsi="Consolas"/>
          <w:color w:val="00B050"/>
          <w:sz w:val="18"/>
          <w:szCs w:val="18"/>
        </w:rPr>
        <w:t>_ANREDE == "Frau" %}</w:t>
      </w:r>
      <w:r>
        <w:t>Die Einsprechende</w:t>
      </w:r>
      <w:r w:rsidRPr="002A38DD">
        <w:rPr>
          <w:rFonts w:ascii="Consolas" w:hAnsi="Consolas"/>
          <w:color w:val="00B050"/>
          <w:sz w:val="18"/>
          <w:szCs w:val="18"/>
        </w:rPr>
        <w:t xml:space="preserve">{% </w:t>
      </w:r>
      <w:proofErr w:type="spellStart"/>
      <w:r w:rsidRPr="002A38DD">
        <w:rPr>
          <w:rFonts w:ascii="Consolas" w:hAnsi="Consolas"/>
          <w:color w:val="00B050"/>
          <w:sz w:val="18"/>
          <w:szCs w:val="18"/>
        </w:rPr>
        <w:t>else</w:t>
      </w:r>
      <w:proofErr w:type="spellEnd"/>
      <w:r w:rsidRPr="002A38DD">
        <w:rPr>
          <w:rFonts w:ascii="Consolas" w:hAnsi="Consolas"/>
          <w:color w:val="00B050"/>
          <w:sz w:val="18"/>
          <w:szCs w:val="18"/>
        </w:rPr>
        <w:t xml:space="preserve"> %}</w:t>
      </w:r>
      <w:r w:rsidRPr="00ED356B">
        <w:t>Der/die Einsprechende</w:t>
      </w:r>
      <w:r w:rsidRPr="002A38DD">
        <w:rPr>
          <w:rFonts w:ascii="Consolas" w:hAnsi="Consolas"/>
          <w:color w:val="00B050"/>
          <w:sz w:val="18"/>
          <w:szCs w:val="18"/>
        </w:rPr>
        <w:t xml:space="preserve">{% </w:t>
      </w:r>
      <w:proofErr w:type="spellStart"/>
      <w:r w:rsidRPr="002A38DD">
        <w:rPr>
          <w:rFonts w:ascii="Consolas" w:hAnsi="Consolas"/>
          <w:color w:val="00B050"/>
          <w:sz w:val="18"/>
          <w:szCs w:val="18"/>
        </w:rPr>
        <w:t>endif</w:t>
      </w:r>
      <w:proofErr w:type="spellEnd"/>
      <w:r w:rsidRPr="002A38DD">
        <w:rPr>
          <w:rFonts w:ascii="Consolas" w:hAnsi="Consolas"/>
          <w:color w:val="00B050"/>
          <w:sz w:val="18"/>
          <w:szCs w:val="18"/>
        </w:rPr>
        <w:t xml:space="preserve"> %}</w:t>
      </w:r>
      <w:r>
        <w:rPr>
          <w:rFonts w:ascii="Consolas" w:hAnsi="Consolas"/>
          <w:color w:val="00B050"/>
          <w:sz w:val="18"/>
          <w:szCs w:val="18"/>
        </w:rPr>
        <w:t xml:space="preserve"> </w:t>
      </w:r>
      <w:r w:rsidRPr="00DD3A73">
        <w:rPr>
          <w:rStyle w:val="PlatzhalterZchn"/>
        </w:rPr>
        <w:t>{{ E.EINSPRECHER_NAME }}</w:t>
      </w:r>
      <w:r>
        <w:t xml:space="preserve"> bringt vor, </w:t>
      </w:r>
      <w:sdt>
        <w:sdtPr>
          <w:id w:val="1089208590"/>
          <w:placeholder>
            <w:docPart w:val="5191FCBEB67E487C8ECD99605A3151C9"/>
          </w:placeholder>
          <w:showingPlcHdr/>
        </w:sdtPr>
        <w:sdtEndPr/>
        <w:sdtContent>
          <w:r w:rsidRPr="007D6438">
            <w:rPr>
              <w:shd w:val="clear" w:color="auto" w:fill="FBE4D5" w:themeFill="accent2" w:themeFillTint="33"/>
            </w:rPr>
            <w:t>Grund Einsprecher/in eingeben</w:t>
          </w:r>
        </w:sdtContent>
      </w:sdt>
      <w:r>
        <w:t xml:space="preserve">. </w:t>
      </w:r>
      <w:r w:rsidRPr="002A38DD">
        <w:rPr>
          <w:rFonts w:ascii="Consolas" w:hAnsi="Consolas"/>
          <w:color w:val="00B050"/>
          <w:sz w:val="18"/>
          <w:szCs w:val="18"/>
        </w:rPr>
        <w:t xml:space="preserve">{% </w:t>
      </w:r>
      <w:proofErr w:type="spellStart"/>
      <w:r w:rsidRPr="002A38DD">
        <w:rPr>
          <w:rFonts w:ascii="Consolas" w:hAnsi="Consolas"/>
          <w:color w:val="00B050"/>
          <w:sz w:val="18"/>
          <w:szCs w:val="18"/>
        </w:rPr>
        <w:t>if</w:t>
      </w:r>
      <w:proofErr w:type="spellEnd"/>
      <w:r w:rsidRPr="002A38DD">
        <w:rPr>
          <w:rFonts w:ascii="Consolas" w:hAnsi="Consolas"/>
          <w:color w:val="00B050"/>
          <w:sz w:val="18"/>
          <w:szCs w:val="18"/>
        </w:rPr>
        <w:t xml:space="preserve"> </w:t>
      </w:r>
      <w:r w:rsidRPr="006104FB">
        <w:rPr>
          <w:rFonts w:ascii="Consolas" w:hAnsi="Consolas"/>
          <w:color w:val="00B050"/>
          <w:sz w:val="18"/>
          <w:szCs w:val="18"/>
        </w:rPr>
        <w:t>GESUCHSTELLER</w:t>
      </w:r>
      <w:r w:rsidRPr="002A38DD">
        <w:rPr>
          <w:rFonts w:ascii="Consolas" w:hAnsi="Consolas"/>
          <w:color w:val="00B050"/>
          <w:sz w:val="18"/>
          <w:szCs w:val="18"/>
        </w:rPr>
        <w:t xml:space="preserve">_ANREDE == "Herr" </w:t>
      </w:r>
      <w:proofErr w:type="gramStart"/>
      <w:r w:rsidRPr="002A38DD">
        <w:rPr>
          <w:rFonts w:ascii="Consolas" w:hAnsi="Consolas"/>
          <w:color w:val="00B050"/>
          <w:sz w:val="18"/>
          <w:szCs w:val="18"/>
        </w:rPr>
        <w:t>%}</w:t>
      </w:r>
      <w:r>
        <w:t>Der</w:t>
      </w:r>
      <w:proofErr w:type="gramEnd"/>
      <w:r>
        <w:t xml:space="preserve"> Bauherr</w:t>
      </w:r>
      <w:r w:rsidRPr="002A38DD">
        <w:rPr>
          <w:rFonts w:ascii="Consolas" w:hAnsi="Consolas"/>
          <w:color w:val="00B050"/>
          <w:sz w:val="18"/>
          <w:szCs w:val="18"/>
        </w:rPr>
        <w:t xml:space="preserve">{% </w:t>
      </w:r>
      <w:proofErr w:type="spellStart"/>
      <w:r w:rsidRPr="002A38DD">
        <w:rPr>
          <w:rFonts w:ascii="Consolas" w:hAnsi="Consolas"/>
          <w:color w:val="00B050"/>
          <w:sz w:val="18"/>
          <w:szCs w:val="18"/>
        </w:rPr>
        <w:t>elif</w:t>
      </w:r>
      <w:proofErr w:type="spellEnd"/>
      <w:r w:rsidRPr="002A38DD">
        <w:rPr>
          <w:rFonts w:ascii="Consolas" w:hAnsi="Consolas"/>
          <w:color w:val="00B050"/>
          <w:sz w:val="18"/>
          <w:szCs w:val="18"/>
        </w:rPr>
        <w:t xml:space="preserve"> </w:t>
      </w:r>
      <w:r w:rsidRPr="006104FB">
        <w:rPr>
          <w:rFonts w:ascii="Consolas" w:hAnsi="Consolas"/>
          <w:color w:val="00B050"/>
          <w:sz w:val="18"/>
          <w:szCs w:val="18"/>
        </w:rPr>
        <w:t>GESUCHSTELLER</w:t>
      </w:r>
      <w:r w:rsidRPr="002A38DD">
        <w:rPr>
          <w:rFonts w:ascii="Consolas" w:hAnsi="Consolas"/>
          <w:color w:val="00B050"/>
          <w:sz w:val="18"/>
          <w:szCs w:val="18"/>
        </w:rPr>
        <w:t>_ANREDE == "Frau" %}</w:t>
      </w:r>
      <w:r>
        <w:t>Die Bauherr</w:t>
      </w:r>
      <w:r w:rsidRPr="000A73A3">
        <w:t>in</w:t>
      </w:r>
      <w:r w:rsidRPr="002A38DD">
        <w:rPr>
          <w:rFonts w:ascii="Consolas" w:hAnsi="Consolas"/>
          <w:color w:val="00B050"/>
          <w:sz w:val="18"/>
          <w:szCs w:val="18"/>
        </w:rPr>
        <w:t xml:space="preserve">{% </w:t>
      </w:r>
      <w:proofErr w:type="spellStart"/>
      <w:r w:rsidRPr="002A38DD">
        <w:rPr>
          <w:rFonts w:ascii="Consolas" w:hAnsi="Consolas"/>
          <w:color w:val="00B050"/>
          <w:sz w:val="18"/>
          <w:szCs w:val="18"/>
        </w:rPr>
        <w:t>else</w:t>
      </w:r>
      <w:proofErr w:type="spellEnd"/>
      <w:r w:rsidRPr="002A38DD">
        <w:rPr>
          <w:rFonts w:ascii="Consolas" w:hAnsi="Consolas"/>
          <w:color w:val="00B050"/>
          <w:sz w:val="18"/>
          <w:szCs w:val="18"/>
        </w:rPr>
        <w:t xml:space="preserve"> %}</w:t>
      </w:r>
      <w:r>
        <w:t>Der/Die Bauherr</w:t>
      </w:r>
      <w:r w:rsidRPr="00914DF1">
        <w:t>/in</w:t>
      </w:r>
      <w:r w:rsidRPr="002A38DD">
        <w:rPr>
          <w:rFonts w:ascii="Consolas" w:hAnsi="Consolas"/>
          <w:color w:val="00B050"/>
          <w:sz w:val="18"/>
          <w:szCs w:val="18"/>
        </w:rPr>
        <w:t xml:space="preserve">{% </w:t>
      </w:r>
      <w:proofErr w:type="spellStart"/>
      <w:r w:rsidRPr="002A38DD">
        <w:rPr>
          <w:rFonts w:ascii="Consolas" w:hAnsi="Consolas"/>
          <w:color w:val="00B050"/>
          <w:sz w:val="18"/>
          <w:szCs w:val="18"/>
        </w:rPr>
        <w:t>endif</w:t>
      </w:r>
      <w:proofErr w:type="spellEnd"/>
      <w:r w:rsidRPr="002A38DD">
        <w:rPr>
          <w:rFonts w:ascii="Consolas" w:hAnsi="Consolas"/>
          <w:color w:val="00B050"/>
          <w:sz w:val="18"/>
          <w:szCs w:val="18"/>
        </w:rPr>
        <w:t xml:space="preserve"> %}</w:t>
      </w:r>
      <w:r>
        <w:t xml:space="preserve"> </w:t>
      </w:r>
      <w:r w:rsidRPr="00DD3A73">
        <w:rPr>
          <w:rStyle w:val="PlatzhalterZchn"/>
        </w:rPr>
        <w:t>{{ GESUCHSTELLER }}</w:t>
      </w:r>
      <w:r>
        <w:t xml:space="preserve"> bringt dagegen vor, </w:t>
      </w:r>
      <w:sdt>
        <w:sdtPr>
          <w:id w:val="-897209252"/>
          <w:placeholder>
            <w:docPart w:val="BAF60F6589B84E0D92E8D2BF0CC2B96E"/>
          </w:placeholder>
          <w:showingPlcHdr/>
        </w:sdtPr>
        <w:sdtEndPr/>
        <w:sdtContent>
          <w:r w:rsidRPr="007D6438">
            <w:rPr>
              <w:shd w:val="clear" w:color="auto" w:fill="FBE4D5" w:themeFill="accent2" w:themeFillTint="33"/>
            </w:rPr>
            <w:t>Grund Gesuchsteller/in eingeben</w:t>
          </w:r>
        </w:sdtContent>
      </w:sdt>
      <w:r>
        <w:t>. Die Einsprache ist daher abzuweisen.</w:t>
      </w:r>
    </w:p>
    <w:p w14:paraId="1B80D06D" w14:textId="77777777" w:rsidR="00FE1B38" w:rsidRDefault="00FE1B38" w:rsidP="00FE1B38">
      <w:r>
        <w:t xml:space="preserve">Das Bauvorhaben ist </w:t>
      </w:r>
      <w:sdt>
        <w:sdtPr>
          <w:id w:val="-1151125397"/>
          <w:placeholder>
            <w:docPart w:val="9D4DE7BCC667470F9F00F23B1FD61449"/>
          </w:placeholder>
          <w:showingPlcHdr/>
        </w:sdtPr>
        <w:sdtEndPr/>
        <w:sdtContent>
          <w:r w:rsidRPr="007D6438">
            <w:rPr>
              <w:shd w:val="clear" w:color="auto" w:fill="FBE4D5" w:themeFill="accent2" w:themeFillTint="33"/>
            </w:rPr>
            <w:t>Text eingeben</w:t>
          </w:r>
        </w:sdtContent>
      </w:sdt>
    </w:p>
    <w:p w14:paraId="37C8A390" w14:textId="77777777" w:rsidR="00FE1B38" w:rsidRDefault="00FE1B38" w:rsidP="00FE1B38">
      <w:r>
        <w:lastRenderedPageBreak/>
        <w:t>(Verfügung von Bedingungen und Auflagen (Achtung: muss begründet werden. Begründung kann sich auch aus Prüfung des Baugesuchs auf Übereinstimmung mit den übrigen Bauvorschriften ergeben).</w:t>
      </w:r>
    </w:p>
    <w:p w14:paraId="76424F39" w14:textId="77777777" w:rsidR="00FE1B38" w:rsidRPr="00BB4AA3" w:rsidRDefault="00FE1B38" w:rsidP="00FE1B38">
      <w:pPr>
        <w:rPr>
          <w:rFonts w:ascii="Consolas" w:hAnsi="Consolas"/>
          <w:color w:val="00B050"/>
          <w:sz w:val="18"/>
          <w:szCs w:val="18"/>
        </w:rPr>
      </w:pPr>
      <w:r w:rsidRPr="00BB4AA3">
        <w:rPr>
          <w:rFonts w:ascii="Consolas" w:hAnsi="Consolas"/>
          <w:color w:val="00B050"/>
          <w:sz w:val="18"/>
          <w:szCs w:val="18"/>
        </w:rPr>
        <w:t xml:space="preserve">{%p </w:t>
      </w:r>
      <w:proofErr w:type="spellStart"/>
      <w:r w:rsidRPr="00BB4AA3">
        <w:rPr>
          <w:rFonts w:ascii="Consolas" w:hAnsi="Consolas"/>
          <w:color w:val="00B050"/>
          <w:sz w:val="18"/>
          <w:szCs w:val="18"/>
        </w:rPr>
        <w:t>endif</w:t>
      </w:r>
      <w:proofErr w:type="spellEnd"/>
      <w:r w:rsidRPr="00BB4AA3">
        <w:rPr>
          <w:rFonts w:ascii="Consolas" w:hAnsi="Consolas"/>
          <w:color w:val="00B050"/>
          <w:sz w:val="18"/>
          <w:szCs w:val="18"/>
        </w:rPr>
        <w:t xml:space="preserve"> %}</w:t>
      </w:r>
    </w:p>
    <w:p w14:paraId="68E63D75" w14:textId="77777777" w:rsidR="00FE1B38" w:rsidRPr="00B77D64" w:rsidRDefault="00FE1B38" w:rsidP="00FE1B38">
      <w:pPr>
        <w:rPr>
          <w:rFonts w:ascii="Consolas" w:hAnsi="Consolas"/>
          <w:color w:val="00B050"/>
          <w:sz w:val="18"/>
          <w:szCs w:val="18"/>
        </w:rPr>
      </w:pPr>
      <w:r w:rsidRPr="00BB4AA3">
        <w:rPr>
          <w:rFonts w:ascii="Consolas" w:hAnsi="Consolas"/>
          <w:color w:val="00B050"/>
          <w:sz w:val="18"/>
          <w:szCs w:val="18"/>
        </w:rPr>
        <w:t xml:space="preserve">{%p </w:t>
      </w:r>
      <w:proofErr w:type="spellStart"/>
      <w:r w:rsidRPr="00BB4AA3">
        <w:rPr>
          <w:rFonts w:ascii="Consolas" w:hAnsi="Consolas"/>
          <w:color w:val="00B050"/>
          <w:sz w:val="18"/>
          <w:szCs w:val="18"/>
        </w:rPr>
        <w:t>endfor</w:t>
      </w:r>
      <w:proofErr w:type="spellEnd"/>
      <w:r w:rsidRPr="00BB4AA3">
        <w:rPr>
          <w:rFonts w:ascii="Consolas" w:hAnsi="Consolas"/>
          <w:color w:val="00B050"/>
          <w:sz w:val="18"/>
          <w:szCs w:val="18"/>
        </w:rPr>
        <w:t xml:space="preserve"> %}</w:t>
      </w:r>
    </w:p>
    <w:p w14:paraId="7E3CAA61" w14:textId="5549CF85" w:rsidR="001B0780" w:rsidRPr="00AB3289" w:rsidRDefault="001B0780" w:rsidP="00E36602">
      <w:pPr>
        <w:rPr>
          <w:rFonts w:ascii="Consolas" w:hAnsi="Consolas"/>
          <w:color w:val="00B050"/>
          <w:sz w:val="18"/>
          <w:szCs w:val="18"/>
        </w:rPr>
      </w:pPr>
      <w:r w:rsidRPr="00AB3289">
        <w:rPr>
          <w:rFonts w:ascii="Consolas" w:hAnsi="Consolas"/>
          <w:color w:val="00B050"/>
          <w:sz w:val="18"/>
          <w:szCs w:val="18"/>
        </w:rPr>
        <w:t xml:space="preserve">{%p </w:t>
      </w:r>
      <w:proofErr w:type="spellStart"/>
      <w:r w:rsidRPr="00AB3289">
        <w:rPr>
          <w:rFonts w:ascii="Consolas" w:hAnsi="Consolas"/>
          <w:color w:val="00B050"/>
          <w:sz w:val="18"/>
          <w:szCs w:val="18"/>
        </w:rPr>
        <w:t>endfor</w:t>
      </w:r>
      <w:proofErr w:type="spellEnd"/>
      <w:r w:rsidRPr="00AB3289">
        <w:rPr>
          <w:rFonts w:ascii="Consolas" w:hAnsi="Consolas"/>
          <w:color w:val="00B050"/>
          <w:sz w:val="18"/>
          <w:szCs w:val="18"/>
        </w:rPr>
        <w:t xml:space="preserve"> %}</w:t>
      </w:r>
    </w:p>
    <w:p w14:paraId="78615361" w14:textId="77777777" w:rsidR="001B0780" w:rsidRPr="00AB3289" w:rsidRDefault="001B0780" w:rsidP="00E36602">
      <w:pPr>
        <w:rPr>
          <w:rFonts w:ascii="Consolas" w:hAnsi="Consolas"/>
          <w:color w:val="00B050"/>
          <w:sz w:val="18"/>
          <w:szCs w:val="18"/>
        </w:rPr>
      </w:pPr>
      <w:r w:rsidRPr="00AB3289">
        <w:rPr>
          <w:rFonts w:ascii="Consolas" w:hAnsi="Consolas"/>
          <w:color w:val="00B050"/>
          <w:sz w:val="18"/>
          <w:szCs w:val="18"/>
        </w:rPr>
        <w:t xml:space="preserve">{%p </w:t>
      </w:r>
      <w:proofErr w:type="spellStart"/>
      <w:r w:rsidRPr="00AB3289">
        <w:rPr>
          <w:rFonts w:ascii="Consolas" w:hAnsi="Consolas"/>
          <w:color w:val="00B050"/>
          <w:sz w:val="18"/>
          <w:szCs w:val="18"/>
        </w:rPr>
        <w:t>else</w:t>
      </w:r>
      <w:proofErr w:type="spellEnd"/>
      <w:r w:rsidRPr="00AB3289">
        <w:rPr>
          <w:rFonts w:ascii="Consolas" w:hAnsi="Consolas"/>
          <w:color w:val="00B050"/>
          <w:sz w:val="18"/>
          <w:szCs w:val="18"/>
        </w:rPr>
        <w:t xml:space="preserve"> %}</w:t>
      </w:r>
    </w:p>
    <w:p w14:paraId="7E9BBDF8" w14:textId="7DBF2DBF" w:rsidR="00CA783F" w:rsidRDefault="00280404" w:rsidP="004809C2">
      <w:pPr>
        <w:spacing w:before="120"/>
      </w:pPr>
      <w:r w:rsidRPr="00280404">
        <w:t>Während der Einsprachefrist sind keine Einsprachen eingegangen.</w:t>
      </w:r>
    </w:p>
    <w:p w14:paraId="78BEA5B0" w14:textId="77777777" w:rsidR="001B0780" w:rsidRPr="00AB3289" w:rsidRDefault="001B0780" w:rsidP="00E36602">
      <w:pPr>
        <w:rPr>
          <w:rFonts w:ascii="Consolas" w:hAnsi="Consolas"/>
          <w:color w:val="00B050"/>
          <w:sz w:val="18"/>
          <w:szCs w:val="18"/>
        </w:rPr>
      </w:pPr>
      <w:r w:rsidRPr="00AB3289">
        <w:rPr>
          <w:rFonts w:ascii="Consolas" w:hAnsi="Consolas"/>
          <w:color w:val="00B050"/>
          <w:sz w:val="18"/>
          <w:szCs w:val="18"/>
        </w:rPr>
        <w:t xml:space="preserve">{%p </w:t>
      </w:r>
      <w:proofErr w:type="spellStart"/>
      <w:r w:rsidRPr="00AB3289">
        <w:rPr>
          <w:rFonts w:ascii="Consolas" w:hAnsi="Consolas"/>
          <w:color w:val="00B050"/>
          <w:sz w:val="18"/>
          <w:szCs w:val="18"/>
        </w:rPr>
        <w:t>endif</w:t>
      </w:r>
      <w:proofErr w:type="spellEnd"/>
      <w:r w:rsidRPr="00AB3289">
        <w:rPr>
          <w:rFonts w:ascii="Consolas" w:hAnsi="Consolas"/>
          <w:color w:val="00B050"/>
          <w:sz w:val="18"/>
          <w:szCs w:val="18"/>
        </w:rPr>
        <w:t xml:space="preserve"> %}</w:t>
      </w:r>
    </w:p>
    <w:p w14:paraId="090580CC" w14:textId="07772923" w:rsidR="007E69C7" w:rsidRDefault="007E69C7" w:rsidP="00811220">
      <w:pPr>
        <w:pStyle w:val="berschrift1"/>
      </w:pPr>
      <w:r>
        <w:t>Kosten</w:t>
      </w:r>
    </w:p>
    <w:p w14:paraId="20B8CEAF" w14:textId="788AE654" w:rsidR="0098312F" w:rsidRDefault="0098312F" w:rsidP="00000F4D">
      <w:pPr>
        <w:spacing w:before="120"/>
      </w:pPr>
      <w:r w:rsidRPr="0098312F">
        <w:t xml:space="preserve">Gebühren für die Behandlung des Baugesuchs gemäss kommunalem Gebührenreglement </w:t>
      </w:r>
      <w:r w:rsidR="00280404">
        <w:t>(</w:t>
      </w:r>
      <w:r w:rsidRPr="0098312F">
        <w:t xml:space="preserve">Achtung: Auferlegung von Kosten aus dem </w:t>
      </w:r>
      <w:proofErr w:type="spellStart"/>
      <w:r w:rsidRPr="0098312F">
        <w:t>Einspracheverfahren</w:t>
      </w:r>
      <w:proofErr w:type="spellEnd"/>
      <w:r w:rsidRPr="0098312F">
        <w:t xml:space="preserve"> an Einspreche</w:t>
      </w:r>
      <w:r w:rsidR="00244035">
        <w:t>n</w:t>
      </w:r>
      <w:r w:rsidR="00880099">
        <w:t>de</w:t>
      </w:r>
      <w:r w:rsidRPr="0098312F">
        <w:t xml:space="preserve"> oder </w:t>
      </w:r>
      <w:r w:rsidR="00244035">
        <w:t>Gesuchstelle</w:t>
      </w:r>
      <w:r w:rsidR="00880099">
        <w:t>nde</w:t>
      </w:r>
      <w:r w:rsidRPr="0098312F">
        <w:t xml:space="preserve"> ist nicht zulässig</w:t>
      </w:r>
      <w:r w:rsidR="00280404">
        <w:t>.</w:t>
      </w:r>
      <w:r w:rsidRPr="0098312F">
        <w:t>)</w:t>
      </w:r>
    </w:p>
    <w:p w14:paraId="703747F1" w14:textId="19BC57F5" w:rsidR="007E69C7" w:rsidRDefault="00DA398E" w:rsidP="00811220">
      <w:pPr>
        <w:pStyle w:val="berschrift1"/>
      </w:pPr>
      <w:r>
        <w:t>Verfügung</w:t>
      </w:r>
    </w:p>
    <w:p w14:paraId="49E29400" w14:textId="15F0FC93" w:rsidR="00DA398E" w:rsidRDefault="00DA398E" w:rsidP="00000F4D">
      <w:pPr>
        <w:spacing w:before="120"/>
      </w:pPr>
      <w:r w:rsidRPr="00DA398E">
        <w:t>Die Baubehörde</w:t>
      </w:r>
      <w:r w:rsidR="00250C71">
        <w:t xml:space="preserve"> der </w:t>
      </w:r>
      <w:r w:rsidR="00FD47CB">
        <w:t>G</w:t>
      </w:r>
      <w:r w:rsidR="00250C71">
        <w:t>emeinde</w:t>
      </w:r>
      <w:r w:rsidRPr="00DA398E">
        <w:t xml:space="preserve"> </w:t>
      </w:r>
      <w:proofErr w:type="gramStart"/>
      <w:r w:rsidR="00E15ADC" w:rsidRPr="007D6438">
        <w:rPr>
          <w:rStyle w:val="PlatzhalterZchn"/>
        </w:rPr>
        <w:t xml:space="preserve">{{ </w:t>
      </w:r>
      <w:r w:rsidR="00AA6D7E" w:rsidRPr="007D6438">
        <w:rPr>
          <w:rStyle w:val="PlatzhalterZchn"/>
        </w:rPr>
        <w:t>GEMEINDE</w:t>
      </w:r>
      <w:proofErr w:type="gramEnd"/>
      <w:r w:rsidR="00E15ADC" w:rsidRPr="007D6438">
        <w:rPr>
          <w:rStyle w:val="PlatzhalterZchn"/>
        </w:rPr>
        <w:t xml:space="preserve"> }}</w:t>
      </w:r>
      <w:r w:rsidRPr="00DA398E">
        <w:t xml:space="preserve"> verfügt:</w:t>
      </w:r>
    </w:p>
    <w:p w14:paraId="205D59B2" w14:textId="77777777" w:rsidR="00280404" w:rsidRPr="00280404" w:rsidRDefault="00280404" w:rsidP="001459AC">
      <w:pPr>
        <w:rPr>
          <w:rFonts w:ascii="Consolas" w:hAnsi="Consolas"/>
          <w:color w:val="00B050"/>
          <w:sz w:val="18"/>
          <w:szCs w:val="18"/>
        </w:rPr>
      </w:pPr>
      <w:bookmarkStart w:id="4" w:name="_Hlk178153752"/>
      <w:r w:rsidRPr="00280404">
        <w:rPr>
          <w:rFonts w:ascii="Consolas" w:hAnsi="Consolas"/>
          <w:color w:val="00B050"/>
          <w:sz w:val="18"/>
          <w:szCs w:val="18"/>
        </w:rPr>
        <w:t xml:space="preserve">{%p </w:t>
      </w:r>
      <w:proofErr w:type="spellStart"/>
      <w:r w:rsidRPr="00280404">
        <w:rPr>
          <w:rFonts w:ascii="Consolas" w:hAnsi="Consolas"/>
          <w:color w:val="00B050"/>
          <w:sz w:val="18"/>
          <w:szCs w:val="18"/>
        </w:rPr>
        <w:t>if</w:t>
      </w:r>
      <w:proofErr w:type="spellEnd"/>
      <w:r w:rsidRPr="00280404">
        <w:rPr>
          <w:rFonts w:ascii="Consolas" w:hAnsi="Consolas"/>
          <w:color w:val="00B050"/>
          <w:sz w:val="18"/>
          <w:szCs w:val="18"/>
        </w:rPr>
        <w:t xml:space="preserve"> EINSPRACHEN %}</w:t>
      </w:r>
    </w:p>
    <w:p w14:paraId="07B3AB09" w14:textId="07A042C2" w:rsidR="003220A7" w:rsidRDefault="00280404" w:rsidP="001459AC">
      <w:pPr>
        <w:rPr>
          <w:rFonts w:ascii="Consolas" w:hAnsi="Consolas"/>
          <w:color w:val="00B050"/>
          <w:sz w:val="18"/>
          <w:szCs w:val="18"/>
        </w:rPr>
      </w:pPr>
      <w:r w:rsidRPr="00280404">
        <w:rPr>
          <w:rFonts w:ascii="Consolas" w:hAnsi="Consolas"/>
          <w:color w:val="00B050"/>
          <w:sz w:val="18"/>
          <w:szCs w:val="18"/>
        </w:rPr>
        <w:t xml:space="preserve">{%p </w:t>
      </w:r>
      <w:proofErr w:type="spellStart"/>
      <w:r w:rsidRPr="00280404">
        <w:rPr>
          <w:rFonts w:ascii="Consolas" w:hAnsi="Consolas"/>
          <w:color w:val="00B050"/>
          <w:sz w:val="18"/>
          <w:szCs w:val="18"/>
        </w:rPr>
        <w:t>for</w:t>
      </w:r>
      <w:proofErr w:type="spellEnd"/>
      <w:r w:rsidRPr="00280404">
        <w:rPr>
          <w:rFonts w:ascii="Consolas" w:hAnsi="Consolas"/>
          <w:color w:val="00B050"/>
          <w:sz w:val="18"/>
          <w:szCs w:val="18"/>
        </w:rPr>
        <w:t xml:space="preserve"> E in EINSPRACHEN %}</w:t>
      </w:r>
    </w:p>
    <w:p w14:paraId="05A8CFCC" w14:textId="77777777" w:rsidR="005205D9" w:rsidRPr="005205D9" w:rsidRDefault="005205D9" w:rsidP="005205D9">
      <w:pPr>
        <w:rPr>
          <w:rFonts w:ascii="Consolas" w:hAnsi="Consolas"/>
          <w:color w:val="00B050"/>
          <w:sz w:val="18"/>
          <w:szCs w:val="18"/>
        </w:rPr>
      </w:pPr>
      <w:r w:rsidRPr="005205D9">
        <w:rPr>
          <w:rFonts w:ascii="Consolas" w:hAnsi="Consolas"/>
          <w:color w:val="00B050"/>
          <w:sz w:val="18"/>
          <w:szCs w:val="18"/>
        </w:rPr>
        <w:t xml:space="preserve">{%p </w:t>
      </w:r>
      <w:proofErr w:type="spellStart"/>
      <w:r w:rsidRPr="005205D9">
        <w:rPr>
          <w:rFonts w:ascii="Consolas" w:hAnsi="Consolas"/>
          <w:color w:val="00B050"/>
          <w:sz w:val="18"/>
          <w:szCs w:val="18"/>
        </w:rPr>
        <w:t>for</w:t>
      </w:r>
      <w:proofErr w:type="spellEnd"/>
      <w:r w:rsidRPr="005205D9">
        <w:rPr>
          <w:rFonts w:ascii="Consolas" w:hAnsi="Consolas"/>
          <w:color w:val="00B050"/>
          <w:sz w:val="18"/>
          <w:szCs w:val="18"/>
        </w:rPr>
        <w:t xml:space="preserve"> P in E.ALLE_EINSPRECHENDEN %}</w:t>
      </w:r>
    </w:p>
    <w:p w14:paraId="38388673" w14:textId="77777777" w:rsidR="005205D9" w:rsidRPr="005205D9" w:rsidRDefault="005205D9" w:rsidP="005205D9">
      <w:pPr>
        <w:rPr>
          <w:rFonts w:ascii="Consolas" w:hAnsi="Consolas"/>
          <w:color w:val="00B050"/>
          <w:sz w:val="18"/>
          <w:szCs w:val="18"/>
        </w:rPr>
      </w:pPr>
      <w:r w:rsidRPr="005205D9">
        <w:rPr>
          <w:rFonts w:ascii="Consolas" w:hAnsi="Consolas"/>
          <w:color w:val="00B050"/>
          <w:sz w:val="18"/>
          <w:szCs w:val="18"/>
        </w:rPr>
        <w:t xml:space="preserve">{%p </w:t>
      </w:r>
      <w:proofErr w:type="spellStart"/>
      <w:r w:rsidRPr="005205D9">
        <w:rPr>
          <w:rFonts w:ascii="Consolas" w:hAnsi="Consolas"/>
          <w:color w:val="00B050"/>
          <w:sz w:val="18"/>
          <w:szCs w:val="18"/>
        </w:rPr>
        <w:t>if</w:t>
      </w:r>
      <w:proofErr w:type="spellEnd"/>
      <w:r w:rsidRPr="005205D9">
        <w:rPr>
          <w:rFonts w:ascii="Consolas" w:hAnsi="Consolas"/>
          <w:color w:val="00B050"/>
          <w:sz w:val="18"/>
          <w:szCs w:val="18"/>
        </w:rPr>
        <w:t xml:space="preserve"> E.ALLE_EINSPRECHENDEN | </w:t>
      </w:r>
      <w:proofErr w:type="spellStart"/>
      <w:r w:rsidRPr="005205D9">
        <w:rPr>
          <w:rFonts w:ascii="Consolas" w:hAnsi="Consolas"/>
          <w:color w:val="00B050"/>
          <w:sz w:val="18"/>
          <w:szCs w:val="18"/>
        </w:rPr>
        <w:t>length</w:t>
      </w:r>
      <w:proofErr w:type="spellEnd"/>
      <w:r w:rsidRPr="005205D9">
        <w:rPr>
          <w:rFonts w:ascii="Consolas" w:hAnsi="Consolas"/>
          <w:color w:val="00B050"/>
          <w:sz w:val="18"/>
          <w:szCs w:val="18"/>
        </w:rPr>
        <w:t xml:space="preserve"> &gt; 1 %}</w:t>
      </w:r>
    </w:p>
    <w:p w14:paraId="6B8AAC3D" w14:textId="77777777" w:rsidR="005205D9" w:rsidRPr="005205D9" w:rsidRDefault="005205D9" w:rsidP="005205D9">
      <w:pPr>
        <w:rPr>
          <w:rFonts w:ascii="Consolas" w:hAnsi="Consolas"/>
          <w:color w:val="00B050"/>
          <w:sz w:val="18"/>
          <w:szCs w:val="18"/>
        </w:rPr>
      </w:pPr>
      <w:r w:rsidRPr="005205D9">
        <w:rPr>
          <w:rFonts w:ascii="Consolas" w:hAnsi="Consolas"/>
          <w:color w:val="00B050"/>
          <w:sz w:val="18"/>
          <w:szCs w:val="18"/>
        </w:rPr>
        <w:t xml:space="preserve">{%p </w:t>
      </w:r>
      <w:proofErr w:type="spellStart"/>
      <w:r w:rsidRPr="005205D9">
        <w:rPr>
          <w:rFonts w:ascii="Consolas" w:hAnsi="Consolas"/>
          <w:color w:val="00B050"/>
          <w:sz w:val="18"/>
          <w:szCs w:val="18"/>
        </w:rPr>
        <w:t>if</w:t>
      </w:r>
      <w:proofErr w:type="spellEnd"/>
      <w:r w:rsidRPr="005205D9">
        <w:rPr>
          <w:rFonts w:ascii="Consolas" w:hAnsi="Consolas"/>
          <w:color w:val="00B050"/>
          <w:sz w:val="18"/>
          <w:szCs w:val="18"/>
        </w:rPr>
        <w:t xml:space="preserve"> </w:t>
      </w:r>
      <w:proofErr w:type="spellStart"/>
      <w:proofErr w:type="gramStart"/>
      <w:r w:rsidRPr="005205D9">
        <w:rPr>
          <w:rFonts w:ascii="Consolas" w:hAnsi="Consolas"/>
          <w:color w:val="00B050"/>
          <w:sz w:val="18"/>
          <w:szCs w:val="18"/>
        </w:rPr>
        <w:t>loop.first</w:t>
      </w:r>
      <w:proofErr w:type="spellEnd"/>
      <w:proofErr w:type="gramEnd"/>
      <w:r w:rsidRPr="005205D9">
        <w:rPr>
          <w:rFonts w:ascii="Consolas" w:hAnsi="Consolas"/>
          <w:color w:val="00B050"/>
          <w:sz w:val="18"/>
          <w:szCs w:val="18"/>
        </w:rPr>
        <w:t xml:space="preserve"> %}</w:t>
      </w:r>
    </w:p>
    <w:p w14:paraId="56669CAF" w14:textId="4A50E2E3" w:rsidR="005205D9" w:rsidRDefault="005205D9" w:rsidP="001459AC">
      <w:pPr>
        <w:pStyle w:val="Absatz1Ebene"/>
        <w:numPr>
          <w:ilvl w:val="0"/>
          <w:numId w:val="8"/>
        </w:numPr>
      </w:pPr>
      <w:r>
        <w:t xml:space="preserve">Die </w:t>
      </w:r>
      <w:proofErr w:type="spellStart"/>
      <w:r>
        <w:t>Sammeleinsprache</w:t>
      </w:r>
      <w:proofErr w:type="spellEnd"/>
      <w:r>
        <w:t xml:space="preserve"> mit</w:t>
      </w:r>
      <w:r w:rsidR="00266EBD">
        <w:t xml:space="preserve"> Ansprechperson </w:t>
      </w:r>
      <w:proofErr w:type="gramStart"/>
      <w:r w:rsidR="00266EBD" w:rsidRPr="007D6438">
        <w:rPr>
          <w:rStyle w:val="PlatzhalterZchn"/>
        </w:rPr>
        <w:t>{{ E.EINSPRECHER</w:t>
      </w:r>
      <w:proofErr w:type="gramEnd"/>
      <w:r w:rsidR="00266EBD" w:rsidRPr="007D6438">
        <w:rPr>
          <w:rStyle w:val="PlatzhalterZchn"/>
        </w:rPr>
        <w:t>_NAME }}</w:t>
      </w:r>
      <w:r w:rsidR="00266EBD" w:rsidRPr="00D4025E">
        <w:t xml:space="preserve">, </w:t>
      </w:r>
      <w:r w:rsidR="00266EBD" w:rsidRPr="007D6438">
        <w:rPr>
          <w:rStyle w:val="PlatzhalterZchn"/>
        </w:rPr>
        <w:t>{{ E.EINSPRECHER_ADRESSE }}</w:t>
      </w:r>
      <w:r w:rsidR="00266EBD" w:rsidRPr="00266EBD">
        <w:t xml:space="preserve"> und</w:t>
      </w:r>
      <w:r w:rsidRPr="00266EBD">
        <w:t xml:space="preserve"> </w:t>
      </w:r>
      <w:r w:rsidRPr="005205D9">
        <w:rPr>
          <w:rStyle w:val="PlatzhalterZchn"/>
        </w:rPr>
        <w:t xml:space="preserve">{{ E.ALLE_EINSPRECHENDEN | </w:t>
      </w:r>
      <w:proofErr w:type="spellStart"/>
      <w:r w:rsidRPr="005205D9">
        <w:rPr>
          <w:rStyle w:val="PlatzhalterZchn"/>
        </w:rPr>
        <w:t>length</w:t>
      </w:r>
      <w:proofErr w:type="spellEnd"/>
      <w:r w:rsidRPr="005205D9">
        <w:rPr>
          <w:rStyle w:val="PlatzhalterZchn"/>
        </w:rPr>
        <w:t xml:space="preserve"> }}</w:t>
      </w:r>
      <w:r w:rsidRPr="005205D9">
        <w:t xml:space="preserve"> Einsprechenden</w:t>
      </w:r>
      <w:r>
        <w:t xml:space="preserve"> </w:t>
      </w:r>
      <w:r w:rsidRPr="00063F87">
        <w:t>wird abgewiesen.</w:t>
      </w:r>
    </w:p>
    <w:p w14:paraId="2EA4DF3E" w14:textId="77777777" w:rsidR="005205D9" w:rsidRPr="005205D9" w:rsidRDefault="005205D9" w:rsidP="005205D9">
      <w:pPr>
        <w:rPr>
          <w:rFonts w:ascii="Consolas" w:hAnsi="Consolas"/>
          <w:color w:val="00B050"/>
          <w:sz w:val="18"/>
          <w:szCs w:val="18"/>
        </w:rPr>
      </w:pPr>
      <w:r w:rsidRPr="005205D9">
        <w:rPr>
          <w:rFonts w:ascii="Consolas" w:hAnsi="Consolas"/>
          <w:color w:val="00B050"/>
          <w:sz w:val="18"/>
          <w:szCs w:val="18"/>
        </w:rPr>
        <w:t xml:space="preserve">{%p </w:t>
      </w:r>
      <w:proofErr w:type="spellStart"/>
      <w:r w:rsidRPr="005205D9">
        <w:rPr>
          <w:rFonts w:ascii="Consolas" w:hAnsi="Consolas"/>
          <w:color w:val="00B050"/>
          <w:sz w:val="18"/>
          <w:szCs w:val="18"/>
        </w:rPr>
        <w:t>endif</w:t>
      </w:r>
      <w:proofErr w:type="spellEnd"/>
      <w:r w:rsidRPr="005205D9">
        <w:rPr>
          <w:rFonts w:ascii="Consolas" w:hAnsi="Consolas"/>
          <w:color w:val="00B050"/>
          <w:sz w:val="18"/>
          <w:szCs w:val="18"/>
        </w:rPr>
        <w:t xml:space="preserve"> %}</w:t>
      </w:r>
    </w:p>
    <w:p w14:paraId="06150D24" w14:textId="77777777" w:rsidR="005205D9" w:rsidRPr="005205D9" w:rsidRDefault="005205D9" w:rsidP="005205D9">
      <w:pPr>
        <w:rPr>
          <w:rFonts w:ascii="Consolas" w:hAnsi="Consolas"/>
          <w:color w:val="00B050"/>
          <w:sz w:val="18"/>
          <w:szCs w:val="18"/>
        </w:rPr>
      </w:pPr>
      <w:r w:rsidRPr="005205D9">
        <w:rPr>
          <w:rFonts w:ascii="Consolas" w:hAnsi="Consolas"/>
          <w:color w:val="00B050"/>
          <w:sz w:val="18"/>
          <w:szCs w:val="18"/>
        </w:rPr>
        <w:t xml:space="preserve">{%p </w:t>
      </w:r>
      <w:proofErr w:type="spellStart"/>
      <w:r w:rsidRPr="005205D9">
        <w:rPr>
          <w:rFonts w:ascii="Consolas" w:hAnsi="Consolas"/>
          <w:color w:val="00B050"/>
          <w:sz w:val="18"/>
          <w:szCs w:val="18"/>
        </w:rPr>
        <w:t>else</w:t>
      </w:r>
      <w:proofErr w:type="spellEnd"/>
      <w:r w:rsidRPr="005205D9">
        <w:rPr>
          <w:rFonts w:ascii="Consolas" w:hAnsi="Consolas"/>
          <w:color w:val="00B050"/>
          <w:sz w:val="18"/>
          <w:szCs w:val="18"/>
        </w:rPr>
        <w:t xml:space="preserve"> %}</w:t>
      </w:r>
    </w:p>
    <w:p w14:paraId="57B5CF41" w14:textId="560A6D68" w:rsidR="005205D9" w:rsidRDefault="005205D9" w:rsidP="005205D9">
      <w:pPr>
        <w:pStyle w:val="Absatz1Ebene"/>
        <w:numPr>
          <w:ilvl w:val="0"/>
          <w:numId w:val="8"/>
        </w:numPr>
      </w:pPr>
      <w:r w:rsidRPr="00063F87">
        <w:t xml:space="preserve">Die von </w:t>
      </w:r>
      <w:proofErr w:type="gramStart"/>
      <w:r w:rsidRPr="007D6438">
        <w:rPr>
          <w:rStyle w:val="PlatzhalterZchn"/>
        </w:rPr>
        <w:t>{{ E.EINSPRECHER</w:t>
      </w:r>
      <w:proofErr w:type="gramEnd"/>
      <w:r w:rsidRPr="007D6438">
        <w:rPr>
          <w:rStyle w:val="PlatzhalterZchn"/>
        </w:rPr>
        <w:t>_NAME }}</w:t>
      </w:r>
      <w:r w:rsidRPr="00D4025E">
        <w:t xml:space="preserve">, </w:t>
      </w:r>
      <w:r w:rsidRPr="007D6438">
        <w:rPr>
          <w:rStyle w:val="PlatzhalterZchn"/>
        </w:rPr>
        <w:t>{{ E.EINSPRECHER_ADRESSE }}</w:t>
      </w:r>
      <w:r w:rsidRPr="00EB29D6">
        <w:t xml:space="preserve"> </w:t>
      </w:r>
      <w:r w:rsidRPr="00063F87">
        <w:t xml:space="preserve">erhobene </w:t>
      </w:r>
      <w:r>
        <w:t>E</w:t>
      </w:r>
      <w:r w:rsidRPr="00063F87">
        <w:t xml:space="preserve">insprache vom </w:t>
      </w:r>
      <w:r w:rsidRPr="007D6438">
        <w:rPr>
          <w:rStyle w:val="PlatzhalterZchn"/>
        </w:rPr>
        <w:t>{{ E.DATUM_POSTSTEMPEL }}</w:t>
      </w:r>
      <w:r w:rsidRPr="00063F87">
        <w:t xml:space="preserve"> wird abgewiesen.</w:t>
      </w:r>
    </w:p>
    <w:p w14:paraId="63A75C46" w14:textId="77777777" w:rsidR="005205D9" w:rsidRPr="00BB4AA3" w:rsidRDefault="005205D9" w:rsidP="005205D9">
      <w:pPr>
        <w:rPr>
          <w:rFonts w:ascii="Consolas" w:hAnsi="Consolas"/>
          <w:color w:val="00B050"/>
          <w:sz w:val="18"/>
          <w:szCs w:val="18"/>
        </w:rPr>
      </w:pPr>
      <w:r w:rsidRPr="00BB4AA3">
        <w:rPr>
          <w:rFonts w:ascii="Consolas" w:hAnsi="Consolas"/>
          <w:color w:val="00B050"/>
          <w:sz w:val="18"/>
          <w:szCs w:val="18"/>
        </w:rPr>
        <w:t xml:space="preserve">{%p </w:t>
      </w:r>
      <w:proofErr w:type="spellStart"/>
      <w:r w:rsidRPr="00BB4AA3">
        <w:rPr>
          <w:rFonts w:ascii="Consolas" w:hAnsi="Consolas"/>
          <w:color w:val="00B050"/>
          <w:sz w:val="18"/>
          <w:szCs w:val="18"/>
        </w:rPr>
        <w:t>endif</w:t>
      </w:r>
      <w:proofErr w:type="spellEnd"/>
      <w:r w:rsidRPr="00BB4AA3">
        <w:rPr>
          <w:rFonts w:ascii="Consolas" w:hAnsi="Consolas"/>
          <w:color w:val="00B050"/>
          <w:sz w:val="18"/>
          <w:szCs w:val="18"/>
        </w:rPr>
        <w:t xml:space="preserve"> %}</w:t>
      </w:r>
    </w:p>
    <w:p w14:paraId="268BDF85" w14:textId="77777777" w:rsidR="005205D9" w:rsidRPr="00B77D64" w:rsidRDefault="005205D9" w:rsidP="005205D9">
      <w:pPr>
        <w:rPr>
          <w:rFonts w:ascii="Consolas" w:hAnsi="Consolas"/>
          <w:color w:val="00B050"/>
          <w:sz w:val="18"/>
          <w:szCs w:val="18"/>
        </w:rPr>
      </w:pPr>
      <w:r w:rsidRPr="00BB4AA3">
        <w:rPr>
          <w:rFonts w:ascii="Consolas" w:hAnsi="Consolas"/>
          <w:color w:val="00B050"/>
          <w:sz w:val="18"/>
          <w:szCs w:val="18"/>
        </w:rPr>
        <w:t xml:space="preserve">{%p </w:t>
      </w:r>
      <w:proofErr w:type="spellStart"/>
      <w:r w:rsidRPr="00BB4AA3">
        <w:rPr>
          <w:rFonts w:ascii="Consolas" w:hAnsi="Consolas"/>
          <w:color w:val="00B050"/>
          <w:sz w:val="18"/>
          <w:szCs w:val="18"/>
        </w:rPr>
        <w:t>endfor</w:t>
      </w:r>
      <w:proofErr w:type="spellEnd"/>
      <w:r w:rsidRPr="00BB4AA3">
        <w:rPr>
          <w:rFonts w:ascii="Consolas" w:hAnsi="Consolas"/>
          <w:color w:val="00B050"/>
          <w:sz w:val="18"/>
          <w:szCs w:val="18"/>
        </w:rPr>
        <w:t xml:space="preserve"> %}</w:t>
      </w:r>
    </w:p>
    <w:p w14:paraId="5B9E19C8" w14:textId="582DF904" w:rsidR="00FA5A74" w:rsidRPr="00FA5A74" w:rsidRDefault="00FA5A74" w:rsidP="001459AC">
      <w:pPr>
        <w:rPr>
          <w:rFonts w:ascii="Consolas" w:hAnsi="Consolas"/>
          <w:color w:val="00B050"/>
          <w:sz w:val="18"/>
          <w:szCs w:val="18"/>
        </w:rPr>
      </w:pPr>
      <w:r w:rsidRPr="00FA5A74">
        <w:rPr>
          <w:rFonts w:ascii="Consolas" w:hAnsi="Consolas"/>
          <w:color w:val="00B050"/>
          <w:sz w:val="18"/>
          <w:szCs w:val="18"/>
        </w:rPr>
        <w:t xml:space="preserve">{%p </w:t>
      </w:r>
      <w:proofErr w:type="spellStart"/>
      <w:r w:rsidRPr="00FA5A74">
        <w:rPr>
          <w:rFonts w:ascii="Consolas" w:hAnsi="Consolas"/>
          <w:color w:val="00B050"/>
          <w:sz w:val="18"/>
          <w:szCs w:val="18"/>
        </w:rPr>
        <w:t>endfor</w:t>
      </w:r>
      <w:proofErr w:type="spellEnd"/>
      <w:r w:rsidRPr="00FA5A74">
        <w:rPr>
          <w:rFonts w:ascii="Consolas" w:hAnsi="Consolas"/>
          <w:color w:val="00B050"/>
          <w:sz w:val="18"/>
          <w:szCs w:val="18"/>
        </w:rPr>
        <w:t xml:space="preserve"> %}</w:t>
      </w:r>
    </w:p>
    <w:p w14:paraId="61B47023" w14:textId="5AB80D7D" w:rsidR="00FA5A74" w:rsidRDefault="00FA5A74" w:rsidP="001459AC">
      <w:pPr>
        <w:rPr>
          <w:rFonts w:ascii="Consolas" w:hAnsi="Consolas"/>
          <w:color w:val="00B050"/>
          <w:sz w:val="18"/>
          <w:szCs w:val="18"/>
        </w:rPr>
      </w:pPr>
      <w:r w:rsidRPr="00FA5A74">
        <w:rPr>
          <w:rFonts w:ascii="Consolas" w:hAnsi="Consolas"/>
          <w:color w:val="00B050"/>
          <w:sz w:val="18"/>
          <w:szCs w:val="18"/>
        </w:rPr>
        <w:t xml:space="preserve">{%p </w:t>
      </w:r>
      <w:proofErr w:type="spellStart"/>
      <w:r w:rsidRPr="00FA5A74">
        <w:rPr>
          <w:rFonts w:ascii="Consolas" w:hAnsi="Consolas"/>
          <w:color w:val="00B050"/>
          <w:sz w:val="18"/>
          <w:szCs w:val="18"/>
        </w:rPr>
        <w:t>else</w:t>
      </w:r>
      <w:proofErr w:type="spellEnd"/>
      <w:r w:rsidRPr="00FA5A74">
        <w:rPr>
          <w:rFonts w:ascii="Consolas" w:hAnsi="Consolas"/>
          <w:color w:val="00B050"/>
          <w:sz w:val="18"/>
          <w:szCs w:val="18"/>
        </w:rPr>
        <w:t xml:space="preserve"> %}</w:t>
      </w:r>
    </w:p>
    <w:p w14:paraId="49F82BC8" w14:textId="77777777" w:rsidR="005205D9" w:rsidRDefault="005205D9" w:rsidP="00880099">
      <w:pPr>
        <w:pStyle w:val="Absatz1Ebene"/>
      </w:pPr>
      <w:r w:rsidRPr="00280404">
        <w:t>Während der Einsprachefrist sind keine Einsprachen eingegangen.</w:t>
      </w:r>
    </w:p>
    <w:p w14:paraId="20FC3A97" w14:textId="7EE2B7F4" w:rsidR="00FA5A74" w:rsidRPr="00FA5A74" w:rsidRDefault="00FA5A74" w:rsidP="001459AC">
      <w:pPr>
        <w:rPr>
          <w:rFonts w:ascii="Consolas" w:hAnsi="Consolas"/>
          <w:color w:val="00B050"/>
          <w:sz w:val="18"/>
          <w:szCs w:val="18"/>
        </w:rPr>
      </w:pPr>
      <w:r w:rsidRPr="00AB3289">
        <w:rPr>
          <w:rFonts w:ascii="Consolas" w:hAnsi="Consolas"/>
          <w:color w:val="00B050"/>
          <w:sz w:val="18"/>
          <w:szCs w:val="18"/>
        </w:rPr>
        <w:t xml:space="preserve">{%p </w:t>
      </w:r>
      <w:proofErr w:type="spellStart"/>
      <w:r w:rsidRPr="00AB3289">
        <w:rPr>
          <w:rFonts w:ascii="Consolas" w:hAnsi="Consolas"/>
          <w:color w:val="00B050"/>
          <w:sz w:val="18"/>
          <w:szCs w:val="18"/>
        </w:rPr>
        <w:t>endif</w:t>
      </w:r>
      <w:proofErr w:type="spellEnd"/>
      <w:r w:rsidRPr="00AB3289">
        <w:rPr>
          <w:rFonts w:ascii="Consolas" w:hAnsi="Consolas"/>
          <w:color w:val="00B050"/>
          <w:sz w:val="18"/>
          <w:szCs w:val="18"/>
        </w:rPr>
        <w:t xml:space="preserve"> %}</w:t>
      </w:r>
    </w:p>
    <w:bookmarkEnd w:id="4"/>
    <w:p w14:paraId="15C21908" w14:textId="5C4A1B1A" w:rsidR="000B2380" w:rsidRPr="000B2380" w:rsidRDefault="00063F87" w:rsidP="000B2380">
      <w:pPr>
        <w:pStyle w:val="Absatz1Ebene"/>
        <w:numPr>
          <w:ilvl w:val="0"/>
          <w:numId w:val="8"/>
        </w:numPr>
        <w:rPr>
          <w:rStyle w:val="Fett"/>
          <w:b w:val="0"/>
          <w:bCs w:val="0"/>
        </w:rPr>
      </w:pPr>
      <w:r w:rsidRPr="00233A10">
        <w:t xml:space="preserve">Das Baugesuch von </w:t>
      </w:r>
      <w:proofErr w:type="gramStart"/>
      <w:r w:rsidRPr="00AA6D7E">
        <w:rPr>
          <w:rStyle w:val="PlatzhalterZchn"/>
        </w:rPr>
        <w:t xml:space="preserve">{{ </w:t>
      </w:r>
      <w:r w:rsidR="006104FB" w:rsidRPr="00AA6D7E">
        <w:rPr>
          <w:rStyle w:val="PlatzhalterZchn"/>
        </w:rPr>
        <w:t>GESUCHSTELLER</w:t>
      </w:r>
      <w:proofErr w:type="gramEnd"/>
      <w:r w:rsidR="006104FB" w:rsidRPr="00AA6D7E">
        <w:rPr>
          <w:rStyle w:val="PlatzhalterZchn"/>
        </w:rPr>
        <w:t xml:space="preserve"> </w:t>
      </w:r>
      <w:r w:rsidRPr="00AA6D7E">
        <w:rPr>
          <w:rStyle w:val="PlatzhalterZchn"/>
        </w:rPr>
        <w:t>}}</w:t>
      </w:r>
      <w:r w:rsidR="000B2380" w:rsidRPr="006B233D">
        <w:rPr>
          <w:rFonts w:ascii="Consolas" w:hAnsi="Consolas" w:cs="Arial"/>
          <w:color w:val="00B050"/>
          <w:sz w:val="18"/>
          <w:szCs w:val="18"/>
        </w:rPr>
        <w:t xml:space="preserve">{% </w:t>
      </w:r>
      <w:proofErr w:type="spellStart"/>
      <w:r w:rsidR="000B2380" w:rsidRPr="006B233D">
        <w:rPr>
          <w:rFonts w:ascii="Consolas" w:hAnsi="Consolas" w:cs="Arial"/>
          <w:color w:val="00B050"/>
          <w:sz w:val="18"/>
          <w:szCs w:val="18"/>
        </w:rPr>
        <w:t>if</w:t>
      </w:r>
      <w:proofErr w:type="spellEnd"/>
      <w:r w:rsidR="000B2380" w:rsidRPr="006B233D">
        <w:rPr>
          <w:rFonts w:ascii="Consolas" w:hAnsi="Consolas" w:cs="Arial"/>
          <w:color w:val="00B050"/>
          <w:sz w:val="18"/>
          <w:szCs w:val="18"/>
        </w:rPr>
        <w:t xml:space="preserve"> </w:t>
      </w:r>
      <w:r w:rsidR="006104FB" w:rsidRPr="006104FB">
        <w:rPr>
          <w:rFonts w:ascii="Consolas" w:hAnsi="Consolas" w:cs="Arial"/>
          <w:color w:val="00B050"/>
          <w:sz w:val="18"/>
          <w:szCs w:val="18"/>
        </w:rPr>
        <w:t>GESUCHSTELLER</w:t>
      </w:r>
      <w:r w:rsidR="000B2380" w:rsidRPr="006B233D">
        <w:rPr>
          <w:rFonts w:ascii="Consolas" w:hAnsi="Consolas" w:cs="Arial"/>
          <w:color w:val="00B050"/>
          <w:sz w:val="18"/>
          <w:szCs w:val="18"/>
        </w:rPr>
        <w:t>_VERTRETER %}</w:t>
      </w:r>
      <w:r w:rsidR="000B2380" w:rsidRPr="00371196">
        <w:rPr>
          <w:rFonts w:cs="Arial"/>
          <w:szCs w:val="22"/>
        </w:rPr>
        <w:t xml:space="preserve"> vertreten durch </w:t>
      </w:r>
      <w:r w:rsidR="000B2380" w:rsidRPr="007D6438">
        <w:rPr>
          <w:rStyle w:val="PlatzhalterZchn"/>
        </w:rPr>
        <w:t xml:space="preserve">{{ </w:t>
      </w:r>
      <w:r w:rsidR="006104FB" w:rsidRPr="007D6438">
        <w:rPr>
          <w:rStyle w:val="PlatzhalterZchn"/>
        </w:rPr>
        <w:t>GESUCHSTELLER</w:t>
      </w:r>
      <w:r w:rsidR="000B2380" w:rsidRPr="007D6438">
        <w:rPr>
          <w:rStyle w:val="PlatzhalterZchn"/>
        </w:rPr>
        <w:t>_VERTRETER }}</w:t>
      </w:r>
      <w:r w:rsidR="000B2380" w:rsidRPr="006B233D">
        <w:rPr>
          <w:rFonts w:ascii="Consolas" w:hAnsi="Consolas" w:cs="Arial"/>
          <w:color w:val="00B050"/>
          <w:sz w:val="18"/>
          <w:szCs w:val="18"/>
        </w:rPr>
        <w:t xml:space="preserve">{% </w:t>
      </w:r>
      <w:proofErr w:type="spellStart"/>
      <w:r w:rsidR="000B2380" w:rsidRPr="006B233D">
        <w:rPr>
          <w:rFonts w:ascii="Consolas" w:hAnsi="Consolas" w:cs="Arial"/>
          <w:color w:val="00B050"/>
          <w:sz w:val="18"/>
          <w:szCs w:val="18"/>
        </w:rPr>
        <w:t>else</w:t>
      </w:r>
      <w:proofErr w:type="spellEnd"/>
      <w:r w:rsidR="000B2380" w:rsidRPr="006B233D">
        <w:rPr>
          <w:rFonts w:ascii="Consolas" w:hAnsi="Consolas" w:cs="Arial"/>
          <w:color w:val="00B050"/>
          <w:sz w:val="18"/>
          <w:szCs w:val="18"/>
        </w:rPr>
        <w:t xml:space="preserve"> %}{% </w:t>
      </w:r>
      <w:proofErr w:type="spellStart"/>
      <w:r w:rsidR="000B2380" w:rsidRPr="006B233D">
        <w:rPr>
          <w:rFonts w:ascii="Consolas" w:hAnsi="Consolas" w:cs="Arial"/>
          <w:color w:val="00B050"/>
          <w:sz w:val="18"/>
          <w:szCs w:val="18"/>
        </w:rPr>
        <w:t>endif</w:t>
      </w:r>
      <w:proofErr w:type="spellEnd"/>
      <w:r w:rsidR="000B2380" w:rsidRPr="006B233D">
        <w:rPr>
          <w:rFonts w:ascii="Consolas" w:hAnsi="Consolas" w:cs="Arial"/>
          <w:color w:val="00B050"/>
          <w:sz w:val="18"/>
          <w:szCs w:val="18"/>
        </w:rPr>
        <w:t xml:space="preserve"> %}</w:t>
      </w:r>
      <w:r w:rsidRPr="00233A10">
        <w:t xml:space="preserve"> vom </w:t>
      </w:r>
      <w:r w:rsidR="007726AE" w:rsidRPr="00AA6D7E">
        <w:rPr>
          <w:rStyle w:val="PlatzhalterZchn"/>
        </w:rPr>
        <w:t>{{ BAUEINGABE_DATUM }}</w:t>
      </w:r>
      <w:r w:rsidRPr="00233A10">
        <w:t xml:space="preserve"> für </w:t>
      </w:r>
      <w:r w:rsidR="007726AE" w:rsidRPr="00233A10">
        <w:t xml:space="preserve">das Bauvorhaben </w:t>
      </w:r>
      <w:r w:rsidR="007726AE" w:rsidRPr="007D6438">
        <w:rPr>
          <w:rStyle w:val="PlatzhalterZchn"/>
        </w:rPr>
        <w:t>{{ BESCHREIBUNG_BAUVORHABEN }}</w:t>
      </w:r>
      <w:r w:rsidR="007726AE" w:rsidRPr="00233A10">
        <w:t xml:space="preserve"> auf </w:t>
      </w:r>
      <w:r w:rsidR="001B5FCF">
        <w:t>Grundstücknummer</w:t>
      </w:r>
      <w:r w:rsidR="007726AE" w:rsidRPr="00233A10">
        <w:t xml:space="preserve"> </w:t>
      </w:r>
      <w:r w:rsidR="007726AE" w:rsidRPr="007D6438">
        <w:rPr>
          <w:rStyle w:val="PlatzhalterZchn"/>
        </w:rPr>
        <w:t xml:space="preserve">{{ </w:t>
      </w:r>
      <w:r w:rsidR="003C04E9" w:rsidRPr="007D6438">
        <w:rPr>
          <w:rStyle w:val="PlatzhalterZchn"/>
        </w:rPr>
        <w:t>GRUNDSTUECK</w:t>
      </w:r>
      <w:r w:rsidR="007726AE" w:rsidRPr="007D6438">
        <w:rPr>
          <w:rStyle w:val="PlatzhalterZchn"/>
        </w:rPr>
        <w:t xml:space="preserve"> }}</w:t>
      </w:r>
      <w:r w:rsidR="007726AE" w:rsidRPr="00233A10">
        <w:t xml:space="preserve"> in </w:t>
      </w:r>
      <w:r w:rsidR="007726AE" w:rsidRPr="00AA6D7E">
        <w:rPr>
          <w:rStyle w:val="PlatzhalterZchn"/>
        </w:rPr>
        <w:t xml:space="preserve">{{ </w:t>
      </w:r>
      <w:r w:rsidR="007D6438">
        <w:rPr>
          <w:rStyle w:val="PlatzhalterZchn"/>
        </w:rPr>
        <w:t>GEMEINDE</w:t>
      </w:r>
      <w:r w:rsidR="007726AE" w:rsidRPr="00AA6D7E">
        <w:rPr>
          <w:rStyle w:val="PlatzhalterZchn"/>
        </w:rPr>
        <w:t xml:space="preserve"> }}</w:t>
      </w:r>
      <w:r w:rsidR="007726AE" w:rsidRPr="00233A10">
        <w:t xml:space="preserve"> </w:t>
      </w:r>
      <w:r w:rsidRPr="00233A10">
        <w:t>wird unter folgender Auflage bewilligt:</w:t>
      </w:r>
      <w:r w:rsidRPr="00233A10">
        <w:br/>
      </w:r>
      <w:r>
        <w:br/>
      </w:r>
      <w:r w:rsidRPr="001459AC">
        <w:rPr>
          <w:rStyle w:val="Fett"/>
        </w:rPr>
        <w:t>Bedingungen / Auflagen</w:t>
      </w:r>
    </w:p>
    <w:sdt>
      <w:sdtPr>
        <w:rPr>
          <w:rStyle w:val="AuflistungZchn"/>
        </w:rPr>
        <w:id w:val="1851910763"/>
        <w:placeholder>
          <w:docPart w:val="207A677C38764BE9A399D536A56AD62D"/>
        </w:placeholder>
        <w:showingPlcHdr/>
      </w:sdtPr>
      <w:sdtEndPr>
        <w:rPr>
          <w:rStyle w:val="AuflistungZchn"/>
        </w:rPr>
      </w:sdtEndPr>
      <w:sdtContent>
        <w:p w14:paraId="59E7A6B7" w14:textId="4C0309D1" w:rsidR="000B2380" w:rsidRPr="000B2380" w:rsidRDefault="0006434E" w:rsidP="000B2380">
          <w:pPr>
            <w:pStyle w:val="Auflistung"/>
            <w:ind w:left="714"/>
            <w:rPr>
              <w:rStyle w:val="AuflistungZchn"/>
            </w:rPr>
          </w:pPr>
          <w:r w:rsidRPr="0006434E">
            <w:rPr>
              <w:shd w:val="clear" w:color="auto" w:fill="FBE4D5" w:themeFill="accent2" w:themeFillTint="33"/>
            </w:rPr>
            <w:t>Bedingung / Auflage eingeben</w:t>
          </w:r>
        </w:p>
      </w:sdtContent>
    </w:sdt>
    <w:sdt>
      <w:sdtPr>
        <w:rPr>
          <w:rStyle w:val="AuflistungZchn"/>
        </w:rPr>
        <w:id w:val="-1700929323"/>
        <w:placeholder>
          <w:docPart w:val="5263167169884FD4BA307CDFDC664716"/>
        </w:placeholder>
        <w:showingPlcHdr/>
      </w:sdtPr>
      <w:sdtEndPr>
        <w:rPr>
          <w:rStyle w:val="AuflistungZchn"/>
        </w:rPr>
      </w:sdtEndPr>
      <w:sdtContent>
        <w:p w14:paraId="5DFA3DC5" w14:textId="77777777" w:rsidR="0006434E" w:rsidRPr="000B2380" w:rsidRDefault="0006434E" w:rsidP="0006434E">
          <w:pPr>
            <w:pStyle w:val="Auflistung"/>
            <w:ind w:left="714"/>
            <w:rPr>
              <w:rStyle w:val="AuflistungZchn"/>
            </w:rPr>
          </w:pPr>
          <w:r w:rsidRPr="0006434E">
            <w:rPr>
              <w:shd w:val="clear" w:color="auto" w:fill="FBE4D5" w:themeFill="accent2" w:themeFillTint="33"/>
            </w:rPr>
            <w:t>Bedingung / Auflage eingeben</w:t>
          </w:r>
        </w:p>
      </w:sdtContent>
    </w:sdt>
    <w:sdt>
      <w:sdtPr>
        <w:rPr>
          <w:rStyle w:val="AuflistungZchn"/>
        </w:rPr>
        <w:id w:val="444972474"/>
        <w:placeholder>
          <w:docPart w:val="A180639606504698B96388E663B5AB3F"/>
        </w:placeholder>
        <w:showingPlcHdr/>
      </w:sdtPr>
      <w:sdtEndPr>
        <w:rPr>
          <w:rStyle w:val="AuflistungZchn"/>
        </w:rPr>
      </w:sdtEndPr>
      <w:sdtContent>
        <w:p w14:paraId="6FD58187" w14:textId="75AACF9E" w:rsidR="000B2380" w:rsidRPr="0006434E" w:rsidRDefault="0006434E" w:rsidP="0006434E">
          <w:pPr>
            <w:pStyle w:val="Auflistung"/>
            <w:ind w:left="714"/>
            <w:rPr>
              <w:rStyle w:val="Fett"/>
              <w:b w:val="0"/>
              <w:bCs w:val="0"/>
            </w:rPr>
          </w:pPr>
          <w:r w:rsidRPr="0006434E">
            <w:rPr>
              <w:shd w:val="clear" w:color="auto" w:fill="FBE4D5" w:themeFill="accent2" w:themeFillTint="33"/>
            </w:rPr>
            <w:t>Bedingung / Auflage eingeben</w:t>
          </w:r>
        </w:p>
      </w:sdtContent>
    </w:sdt>
    <w:p w14:paraId="5B7596BA" w14:textId="578DDA35" w:rsidR="00063F87" w:rsidRPr="00233A10" w:rsidRDefault="00063F87" w:rsidP="001459AC">
      <w:pPr>
        <w:pStyle w:val="Absatz1Ebene"/>
        <w:numPr>
          <w:ilvl w:val="0"/>
          <w:numId w:val="8"/>
        </w:numPr>
      </w:pPr>
      <w:r w:rsidRPr="00233A10">
        <w:t xml:space="preserve">Die Gebühr für die Behandlung des Baugesuchs beträgt Fr. </w:t>
      </w:r>
      <w:proofErr w:type="gramStart"/>
      <w:r w:rsidR="00233A10" w:rsidRPr="002F7A19">
        <w:rPr>
          <w:rStyle w:val="PlatzhalterZchn"/>
        </w:rPr>
        <w:t>{{ EIGENE</w:t>
      </w:r>
      <w:proofErr w:type="gramEnd"/>
      <w:r w:rsidR="00233A10" w:rsidRPr="002F7A19">
        <w:rPr>
          <w:rStyle w:val="PlatzhalterZchn"/>
        </w:rPr>
        <w:t>_GEBUEHREN_TOTAL }}</w:t>
      </w:r>
      <w:r w:rsidRPr="00233A10">
        <w:t xml:space="preserve"> und ist von </w:t>
      </w:r>
      <w:r w:rsidR="005E4226" w:rsidRPr="002F7A19">
        <w:rPr>
          <w:rStyle w:val="PlatzhalterZchn"/>
        </w:rPr>
        <w:t xml:space="preserve">{{ </w:t>
      </w:r>
      <w:r w:rsidR="00C00141" w:rsidRPr="002F7A19">
        <w:rPr>
          <w:rStyle w:val="PlatzhalterZchn"/>
        </w:rPr>
        <w:t>GESUCHSTELLER</w:t>
      </w:r>
      <w:r w:rsidR="005E4226" w:rsidRPr="002F7A19">
        <w:rPr>
          <w:rStyle w:val="PlatzhalterZchn"/>
        </w:rPr>
        <w:t xml:space="preserve"> }}</w:t>
      </w:r>
      <w:r w:rsidRPr="00233A10">
        <w:t xml:space="preserve"> zu zahlen.</w:t>
      </w:r>
    </w:p>
    <w:p w14:paraId="5DC428EF" w14:textId="77777777" w:rsidR="001C481C" w:rsidRDefault="001C481C" w:rsidP="001459AC">
      <w:pPr>
        <w:overflowPunct/>
        <w:autoSpaceDE/>
        <w:autoSpaceDN/>
        <w:adjustRightInd/>
        <w:spacing w:line="240" w:lineRule="auto"/>
        <w:textAlignment w:val="auto"/>
      </w:pPr>
    </w:p>
    <w:p w14:paraId="5ACC625F" w14:textId="77777777" w:rsidR="00174976" w:rsidRDefault="00174976" w:rsidP="00394D65">
      <w:pPr>
        <w:ind w:right="-3"/>
      </w:pPr>
    </w:p>
    <w:p w14:paraId="06E473B3" w14:textId="7A3D00C5" w:rsidR="00394D65" w:rsidRPr="00250C71" w:rsidRDefault="00EA1D17" w:rsidP="00394D65">
      <w:pPr>
        <w:ind w:right="-3"/>
        <w:rPr>
          <w:rFonts w:cs="Arial"/>
          <w:b/>
          <w:bCs/>
          <w:szCs w:val="22"/>
        </w:rPr>
      </w:pPr>
      <w:r w:rsidRPr="00250C71">
        <w:rPr>
          <w:b/>
          <w:bCs/>
        </w:rPr>
        <w:lastRenderedPageBreak/>
        <w:t>Baubehörde</w:t>
      </w:r>
      <w:r w:rsidR="00250C71" w:rsidRPr="00250C71">
        <w:rPr>
          <w:b/>
          <w:bCs/>
        </w:rPr>
        <w:t xml:space="preserve"> der </w:t>
      </w:r>
      <w:r w:rsidR="00346A6D">
        <w:rPr>
          <w:b/>
          <w:bCs/>
        </w:rPr>
        <w:t>G</w:t>
      </w:r>
      <w:r w:rsidR="00250C71" w:rsidRPr="00250C71">
        <w:rPr>
          <w:b/>
          <w:bCs/>
        </w:rPr>
        <w:t>emeinde</w:t>
      </w:r>
      <w:r w:rsidRPr="00250C71">
        <w:rPr>
          <w:b/>
          <w:bCs/>
        </w:rPr>
        <w:t xml:space="preserve"> </w:t>
      </w:r>
      <w:proofErr w:type="gramStart"/>
      <w:r w:rsidR="00394D65" w:rsidRPr="002F7A19">
        <w:rPr>
          <w:rStyle w:val="PlatzhalterZchn"/>
          <w:b/>
          <w:bCs w:val="0"/>
        </w:rPr>
        <w:t xml:space="preserve">{{ </w:t>
      </w:r>
      <w:r w:rsidR="002F7A19" w:rsidRPr="002F7A19">
        <w:rPr>
          <w:rStyle w:val="PlatzhalterZchn"/>
          <w:b/>
          <w:bCs w:val="0"/>
        </w:rPr>
        <w:t>GEMEINDE</w:t>
      </w:r>
      <w:proofErr w:type="gramEnd"/>
      <w:r w:rsidR="00394D65" w:rsidRPr="002F7A19">
        <w:rPr>
          <w:rStyle w:val="PlatzhalterZchn"/>
          <w:b/>
          <w:bCs w:val="0"/>
        </w:rPr>
        <w:t xml:space="preserve"> }}</w:t>
      </w:r>
      <w:r w:rsidR="00394D65" w:rsidRPr="00250C71">
        <w:rPr>
          <w:rFonts w:cs="Arial"/>
          <w:b/>
          <w:bCs/>
          <w:szCs w:val="22"/>
        </w:rPr>
        <w:t xml:space="preserve">, </w:t>
      </w:r>
      <w:r w:rsidR="00394D65" w:rsidRPr="002F7A19">
        <w:rPr>
          <w:rStyle w:val="PlatzhalterZchn"/>
          <w:b/>
          <w:bCs w:val="0"/>
        </w:rPr>
        <w:t>{{ HEUTE }}</w:t>
      </w:r>
    </w:p>
    <w:p w14:paraId="796B1512" w14:textId="77777777" w:rsidR="00FE1B38" w:rsidRDefault="00FE1B38" w:rsidP="00FE1B38"/>
    <w:p w14:paraId="501A5195" w14:textId="77777777" w:rsidR="00FE1B38" w:rsidRPr="00FE1B38" w:rsidRDefault="00FE1B38" w:rsidP="00FE1B38"/>
    <w:p w14:paraId="01107D00" w14:textId="14D7DE27" w:rsidR="004C46A0" w:rsidRPr="00CF3C12" w:rsidRDefault="004C46A0" w:rsidP="004C46A0">
      <w:r w:rsidRPr="00280404">
        <w:rPr>
          <w:rFonts w:ascii="Consolas" w:hAnsi="Consolas"/>
          <w:color w:val="00B050"/>
          <w:sz w:val="18"/>
          <w:szCs w:val="18"/>
        </w:rPr>
        <w:t xml:space="preserve">{% </w:t>
      </w:r>
      <w:proofErr w:type="spellStart"/>
      <w:r w:rsidRPr="00280404">
        <w:rPr>
          <w:rFonts w:ascii="Consolas" w:hAnsi="Consolas"/>
          <w:color w:val="00B050"/>
          <w:sz w:val="18"/>
          <w:szCs w:val="18"/>
        </w:rPr>
        <w:t>if</w:t>
      </w:r>
      <w:proofErr w:type="spellEnd"/>
      <w:r w:rsidRPr="00280404">
        <w:rPr>
          <w:rFonts w:ascii="Consolas" w:hAnsi="Consolas"/>
          <w:color w:val="00B050"/>
          <w:sz w:val="18"/>
          <w:szCs w:val="18"/>
        </w:rPr>
        <w:t xml:space="preserve"> </w:t>
      </w:r>
      <w:r w:rsidRPr="004C46A0">
        <w:rPr>
          <w:rFonts w:ascii="Consolas" w:hAnsi="Consolas"/>
          <w:color w:val="00B050"/>
          <w:sz w:val="18"/>
          <w:szCs w:val="18"/>
        </w:rPr>
        <w:t>ZUSTAENDIG_NAME</w:t>
      </w:r>
      <w:r w:rsidRPr="00280404">
        <w:rPr>
          <w:rFonts w:ascii="Consolas" w:hAnsi="Consolas"/>
          <w:color w:val="00B050"/>
          <w:sz w:val="18"/>
          <w:szCs w:val="18"/>
        </w:rPr>
        <w:t xml:space="preserve"> </w:t>
      </w:r>
      <w:proofErr w:type="gramStart"/>
      <w:r w:rsidRPr="00280404">
        <w:rPr>
          <w:rFonts w:ascii="Consolas" w:hAnsi="Consolas"/>
          <w:color w:val="00B050"/>
          <w:sz w:val="18"/>
          <w:szCs w:val="18"/>
        </w:rPr>
        <w:t>%}</w:t>
      </w:r>
      <w:r w:rsidRPr="00DD2C78">
        <w:rPr>
          <w:rStyle w:val="PlatzhalterZchn"/>
        </w:rPr>
        <w:t>{</w:t>
      </w:r>
      <w:proofErr w:type="gramEnd"/>
      <w:r w:rsidRPr="00DD2C78">
        <w:rPr>
          <w:rStyle w:val="PlatzhalterZchn"/>
        </w:rPr>
        <w:t>{ ZUSTAENDIG_NAME }}</w:t>
      </w:r>
      <w:r w:rsidRPr="004C46A0">
        <w:rPr>
          <w:rFonts w:ascii="Consolas" w:hAnsi="Consolas"/>
          <w:color w:val="00B050"/>
          <w:sz w:val="18"/>
          <w:szCs w:val="18"/>
        </w:rPr>
        <w:t>{%</w:t>
      </w:r>
      <w:r>
        <w:rPr>
          <w:rFonts w:ascii="Consolas" w:hAnsi="Consolas"/>
          <w:color w:val="00B050"/>
          <w:sz w:val="18"/>
          <w:szCs w:val="18"/>
        </w:rPr>
        <w:t xml:space="preserve"> </w:t>
      </w:r>
      <w:proofErr w:type="spellStart"/>
      <w:r>
        <w:rPr>
          <w:rFonts w:ascii="Consolas" w:hAnsi="Consolas"/>
          <w:color w:val="00B050"/>
          <w:sz w:val="18"/>
          <w:szCs w:val="18"/>
        </w:rPr>
        <w:t>else</w:t>
      </w:r>
      <w:proofErr w:type="spellEnd"/>
      <w:r>
        <w:rPr>
          <w:rFonts w:ascii="Consolas" w:hAnsi="Consolas"/>
          <w:color w:val="00B050"/>
          <w:sz w:val="18"/>
          <w:szCs w:val="18"/>
        </w:rPr>
        <w:t xml:space="preserve"> %}</w:t>
      </w:r>
      <w:sdt>
        <w:sdtPr>
          <w:id w:val="929853864"/>
          <w:placeholder>
            <w:docPart w:val="39370F559F6E4DA9884457D62EE7A77C"/>
          </w:placeholder>
          <w:showingPlcHdr/>
        </w:sdtPr>
        <w:sdtEndPr/>
        <w:sdtContent>
          <w:r w:rsidR="003D3AE1" w:rsidRPr="003D3AE1">
            <w:rPr>
              <w:shd w:val="clear" w:color="auto" w:fill="FBE4D5" w:themeFill="accent2" w:themeFillTint="33"/>
            </w:rPr>
            <w:t>Name der zuständigen Person eingeben</w:t>
          </w:r>
        </w:sdtContent>
      </w:sdt>
      <w:r>
        <w:rPr>
          <w:rFonts w:ascii="Consolas" w:hAnsi="Consolas"/>
          <w:color w:val="00B050"/>
          <w:sz w:val="18"/>
          <w:szCs w:val="18"/>
        </w:rPr>
        <w:t>{%</w:t>
      </w:r>
      <w:r w:rsidRPr="004C46A0">
        <w:rPr>
          <w:rFonts w:ascii="Consolas" w:hAnsi="Consolas"/>
          <w:color w:val="00B050"/>
          <w:sz w:val="18"/>
          <w:szCs w:val="18"/>
        </w:rPr>
        <w:t xml:space="preserve"> </w:t>
      </w:r>
      <w:proofErr w:type="spellStart"/>
      <w:r w:rsidRPr="004C46A0">
        <w:rPr>
          <w:rFonts w:ascii="Consolas" w:hAnsi="Consolas"/>
          <w:color w:val="00B050"/>
          <w:sz w:val="18"/>
          <w:szCs w:val="18"/>
        </w:rPr>
        <w:t>endif</w:t>
      </w:r>
      <w:proofErr w:type="spellEnd"/>
      <w:r w:rsidRPr="004C46A0">
        <w:rPr>
          <w:rFonts w:ascii="Consolas" w:hAnsi="Consolas"/>
          <w:color w:val="00B050"/>
          <w:sz w:val="18"/>
          <w:szCs w:val="18"/>
        </w:rPr>
        <w:t xml:space="preserve"> %}</w:t>
      </w:r>
    </w:p>
    <w:p w14:paraId="7D987640" w14:textId="77777777" w:rsidR="00394D65" w:rsidRDefault="00394D65" w:rsidP="00394D65">
      <w:pPr>
        <w:ind w:right="-3"/>
        <w:rPr>
          <w:rFonts w:cs="Arial"/>
          <w:szCs w:val="22"/>
          <w:shd w:val="clear" w:color="auto" w:fill="FFFF00"/>
        </w:rPr>
      </w:pPr>
    </w:p>
    <w:p w14:paraId="748AA651" w14:textId="77777777" w:rsidR="00FE1B38" w:rsidRDefault="00FE1B38" w:rsidP="00394D65">
      <w:pPr>
        <w:ind w:right="-3"/>
        <w:rPr>
          <w:rFonts w:cs="Arial"/>
          <w:szCs w:val="22"/>
          <w:shd w:val="clear" w:color="auto" w:fill="FFFF00"/>
        </w:rPr>
      </w:pPr>
    </w:p>
    <w:p w14:paraId="1E6AD36B" w14:textId="77777777" w:rsidR="00EA1D17" w:rsidRPr="00B92519" w:rsidRDefault="00EA1D17" w:rsidP="00EA1D17">
      <w:pPr>
        <w:pStyle w:val="Auflistung"/>
        <w:numPr>
          <w:ilvl w:val="0"/>
          <w:numId w:val="0"/>
        </w:numPr>
        <w:ind w:left="357" w:hanging="357"/>
        <w:rPr>
          <w:rStyle w:val="Fett"/>
        </w:rPr>
      </w:pPr>
      <w:r w:rsidRPr="00B92519">
        <w:rPr>
          <w:rStyle w:val="Fett"/>
        </w:rPr>
        <w:t>Rechtsmittelbelehrung</w:t>
      </w:r>
    </w:p>
    <w:p w14:paraId="033D6BBE" w14:textId="37760BB7" w:rsidR="00EA1D17" w:rsidRDefault="00174976" w:rsidP="00EA1D17">
      <w:r w:rsidRPr="00174976">
        <w:t>Gegen diesen Entscheid kann innert 10 Tagen beim Bau- und Justizdepartement des Kantons Solothurn Beschwerde geführt werden. Die Beschwerde hat einen Antrag und eine Begründung zu enthalten.</w:t>
      </w:r>
    </w:p>
    <w:p w14:paraId="7177DD1F" w14:textId="77777777" w:rsidR="00EA1D17" w:rsidRDefault="00EA1D17" w:rsidP="00394D65">
      <w:pPr>
        <w:ind w:right="-3"/>
        <w:rPr>
          <w:rFonts w:cs="Arial"/>
          <w:szCs w:val="22"/>
          <w:shd w:val="clear" w:color="auto" w:fill="FFFF00"/>
        </w:rPr>
      </w:pPr>
    </w:p>
    <w:p w14:paraId="2AA4A506" w14:textId="77777777" w:rsidR="0006434E" w:rsidRDefault="0006434E" w:rsidP="00394D65">
      <w:pPr>
        <w:ind w:right="-3"/>
        <w:rPr>
          <w:rFonts w:cs="Arial"/>
          <w:szCs w:val="22"/>
          <w:shd w:val="clear" w:color="auto" w:fill="FFFF00"/>
        </w:rPr>
      </w:pPr>
    </w:p>
    <w:p w14:paraId="5CFD5FF2" w14:textId="24555876" w:rsidR="00394D65" w:rsidRPr="00B92519" w:rsidRDefault="00394D65" w:rsidP="00394D65">
      <w:pPr>
        <w:rPr>
          <w:rStyle w:val="Fett"/>
        </w:rPr>
      </w:pPr>
      <w:r>
        <w:rPr>
          <w:rStyle w:val="Fett"/>
        </w:rPr>
        <w:t>Verteiler</w:t>
      </w:r>
    </w:p>
    <w:p w14:paraId="29593B0F" w14:textId="2E1FD739" w:rsidR="00EA1D17" w:rsidRDefault="000C5C94" w:rsidP="00EA1D17">
      <w:pPr>
        <w:pStyle w:val="Auflistung"/>
      </w:pPr>
      <w:sdt>
        <w:sdtPr>
          <w:id w:val="-1989075330"/>
          <w:placeholder>
            <w:docPart w:val="C84818893C63427FAC1F69959CA0D53C"/>
          </w:placeholder>
          <w:showingPlcHdr/>
        </w:sdtPr>
        <w:sdtEndPr/>
        <w:sdtContent>
          <w:r w:rsidR="00880099" w:rsidRPr="00880099">
            <w:rPr>
              <w:rFonts w:eastAsiaTheme="minorHAnsi"/>
              <w:shd w:val="clear" w:color="auto" w:fill="FBE4D5" w:themeFill="accent2" w:themeFillTint="33"/>
            </w:rPr>
            <w:t>Baubehörde eingeben</w:t>
          </w:r>
        </w:sdtContent>
      </w:sdt>
      <w:r w:rsidR="00880099" w:rsidRPr="00880099">
        <w:t xml:space="preserve"> </w:t>
      </w:r>
      <w:proofErr w:type="gramStart"/>
      <w:r w:rsidR="0006434E" w:rsidRPr="0006434E">
        <w:rPr>
          <w:rStyle w:val="PlatzhalterZchn"/>
        </w:rPr>
        <w:t>{{ GEMEINDE</w:t>
      </w:r>
      <w:proofErr w:type="gramEnd"/>
      <w:r w:rsidR="0006434E" w:rsidRPr="0006434E">
        <w:rPr>
          <w:rStyle w:val="PlatzhalterZchn"/>
        </w:rPr>
        <w:t xml:space="preserve"> }}</w:t>
      </w:r>
    </w:p>
    <w:p w14:paraId="5F3B8909" w14:textId="611AAF9E" w:rsidR="00EA1D17" w:rsidRDefault="00880099" w:rsidP="00EA1D17">
      <w:pPr>
        <w:pStyle w:val="Auflistung"/>
      </w:pPr>
      <w:r>
        <w:t>Gesuchstellende</w:t>
      </w:r>
      <w:r w:rsidR="00EA1D17">
        <w:t xml:space="preserve"> (Einschreiben)</w:t>
      </w:r>
    </w:p>
    <w:p w14:paraId="59265ADA" w14:textId="2792E613" w:rsidR="00EA1D17" w:rsidRDefault="00EA1D17" w:rsidP="008336D2">
      <w:pPr>
        <w:pStyle w:val="Auflistung"/>
        <w:overflowPunct/>
        <w:autoSpaceDE/>
        <w:autoSpaceDN/>
        <w:adjustRightInd/>
        <w:spacing w:line="240" w:lineRule="auto"/>
        <w:textAlignment w:val="auto"/>
      </w:pPr>
      <w:r>
        <w:t>Einspreche</w:t>
      </w:r>
      <w:r w:rsidR="00880099">
        <w:t>nde</w:t>
      </w:r>
      <w:r>
        <w:t xml:space="preserve"> (Einschreiben)</w:t>
      </w:r>
    </w:p>
    <w:p w14:paraId="5B3A250E" w14:textId="67D6E9F6" w:rsidR="00063F87" w:rsidRDefault="00063F87" w:rsidP="001459AC">
      <w:pPr>
        <w:overflowPunct/>
        <w:autoSpaceDE/>
        <w:autoSpaceDN/>
        <w:adjustRightInd/>
        <w:spacing w:line="240" w:lineRule="auto"/>
        <w:textAlignment w:val="auto"/>
      </w:pPr>
      <w:r>
        <w:br w:type="page"/>
      </w:r>
    </w:p>
    <w:p w14:paraId="720F624C" w14:textId="1470810F" w:rsidR="00997B5A" w:rsidRPr="00AF0F4F" w:rsidRDefault="00252AD8" w:rsidP="00BF723A">
      <w:pPr>
        <w:pStyle w:val="berschrift1Rmisch"/>
      </w:pPr>
      <w:r w:rsidRPr="00AF0F4F">
        <w:lastRenderedPageBreak/>
        <w:t>Allgemeine Bestimmungen</w:t>
      </w:r>
    </w:p>
    <w:p w14:paraId="4968DC95" w14:textId="77777777" w:rsidR="00BC7BCB" w:rsidRDefault="00BC7BCB" w:rsidP="00BC7BCB">
      <w:pPr>
        <w:pStyle w:val="Absatz1Ebene"/>
        <w:numPr>
          <w:ilvl w:val="0"/>
          <w:numId w:val="5"/>
        </w:numPr>
      </w:pPr>
      <w:r>
        <w:t>Unfallverhütung und Sicherheit</w:t>
      </w:r>
    </w:p>
    <w:p w14:paraId="56E322E2" w14:textId="4593C9FA" w:rsidR="00BC7BCB" w:rsidRDefault="00BC7BCB" w:rsidP="00BC7BCB">
      <w:pPr>
        <w:ind w:left="357"/>
      </w:pPr>
      <w:r>
        <w:t>Bassins, Gartenteiche, Biotope etc. mit einer Wassertiefe ab 20 cm sind durch konstruktive oder bauliche Massnahmen so zu sichern, dass sie weder für Personen noch Tiere eine Ge</w:t>
      </w:r>
      <w:r w:rsidR="00DF191B">
        <w:softHyphen/>
      </w:r>
      <w:r>
        <w:t>fahr darstellen. Bei Zuwiderhandlung lehnt die Baubehörde jegliche Haftung ab.</w:t>
      </w:r>
    </w:p>
    <w:p w14:paraId="62BE2160" w14:textId="77777777" w:rsidR="00BC7BCB" w:rsidRDefault="00BC7BCB" w:rsidP="00BC7BCB">
      <w:pPr>
        <w:pStyle w:val="Absatz1Ebene"/>
        <w:numPr>
          <w:ilvl w:val="0"/>
          <w:numId w:val="5"/>
        </w:numPr>
      </w:pPr>
      <w:r>
        <w:t>Verkehrssicherheit</w:t>
      </w:r>
    </w:p>
    <w:p w14:paraId="33134195" w14:textId="1DCBBA2B" w:rsidR="00BC7BCB" w:rsidRDefault="00BC7BCB" w:rsidP="00BC7BCB">
      <w:pPr>
        <w:ind w:left="357"/>
      </w:pPr>
      <w:r>
        <w:t>Das öffentliche Strassennetz ist von Strassenverschmutzungen verursacht durch die Bau</w:t>
      </w:r>
      <w:r w:rsidR="00DF191B">
        <w:softHyphen/>
      </w:r>
      <w:r>
        <w:t>stelle zu verschonen. Eventuelle erforderliche Reinigungsarbeiten im öffentlichen Strassen</w:t>
      </w:r>
      <w:r w:rsidR="00DF191B">
        <w:softHyphen/>
      </w:r>
      <w:r>
        <w:t>bereich haben grundsätzlich auf Anordnung der Bauherrschaft auf eigene Kosten sofort zu erfolgen. Wird der Einsatz öffentlicher Mittel erforderlich, werden die Kosten der Bauherr</w:t>
      </w:r>
      <w:r w:rsidR="00DF191B">
        <w:softHyphen/>
      </w:r>
      <w:r>
        <w:t>schaft verrechnet. Eventuelle Rechtsfolgen infolge möglicher Schadenfälle bei Nichtbeachten der gestellten Auflagen obliegen den ordentlichen Strafbestimmungen.</w:t>
      </w:r>
    </w:p>
    <w:p w14:paraId="04C7C594" w14:textId="2FE0FB27" w:rsidR="00BC7BCB" w:rsidRDefault="00BC7BCB" w:rsidP="00BC7BCB">
      <w:pPr>
        <w:ind w:left="357"/>
      </w:pPr>
      <w:r>
        <w:t>Die Sichtverhältnisse im Bereich der Ausfahrt dürfen durch Bepflanzungen, parkierte Fahr</w:t>
      </w:r>
      <w:r w:rsidR="00DF191B">
        <w:softHyphen/>
      </w:r>
      <w:r>
        <w:t>zeuge, Beschilderungen, Container, Einfriedungen oder dergleichen nicht behindert werden. Die Vorgaben von § 50 der KBV sowie der VSS SN 640 273a sind zwingend einzuhalten.</w:t>
      </w:r>
    </w:p>
    <w:p w14:paraId="7EF36713" w14:textId="77777777" w:rsidR="00BC7BCB" w:rsidRDefault="00BC7BCB" w:rsidP="00BC7BCB">
      <w:pPr>
        <w:pStyle w:val="Absatz1Ebene"/>
        <w:numPr>
          <w:ilvl w:val="0"/>
          <w:numId w:val="5"/>
        </w:numPr>
      </w:pPr>
      <w:r>
        <w:t>Abschlüsse an öffentlichen Strassen, Trottoirs etc.</w:t>
      </w:r>
    </w:p>
    <w:p w14:paraId="5AC63977" w14:textId="77777777" w:rsidR="00BC7BCB" w:rsidRDefault="00BC7BCB" w:rsidP="00BC7BCB">
      <w:pPr>
        <w:ind w:left="357"/>
      </w:pPr>
      <w:r>
        <w:t xml:space="preserve">Allfällige Korrekturen am Strassenrand, </w:t>
      </w:r>
      <w:proofErr w:type="spellStart"/>
      <w:r>
        <w:t>Trottoirabsenkungen</w:t>
      </w:r>
      <w:proofErr w:type="spellEnd"/>
      <w:r>
        <w:t xml:space="preserve"> etc. sind von der Bauherrschaft auf eigene Kosten zu erstellen.</w:t>
      </w:r>
    </w:p>
    <w:p w14:paraId="019763EC" w14:textId="6237E570" w:rsidR="00BC7BCB" w:rsidRDefault="00BC7BCB" w:rsidP="00BC7BCB">
      <w:pPr>
        <w:ind w:left="357"/>
      </w:pPr>
      <w:r>
        <w:t>Es darf kein Oberflächenwasser von privaten Grundstücken direkt oder oberflächlich dem öf</w:t>
      </w:r>
      <w:r w:rsidR="00DF191B">
        <w:softHyphen/>
      </w:r>
      <w:r>
        <w:t>fentlichen Strassenareal zugeleitet werden. Die Bauherrschaft ist für die private Grundstück</w:t>
      </w:r>
      <w:r w:rsidR="00DF191B">
        <w:softHyphen/>
      </w:r>
      <w:r>
        <w:t>entwässerung verantwortlich.</w:t>
      </w:r>
    </w:p>
    <w:p w14:paraId="27E11879" w14:textId="77777777" w:rsidR="00BC7BCB" w:rsidRDefault="00BC7BCB" w:rsidP="00BC7BCB">
      <w:pPr>
        <w:pStyle w:val="Absatz1Ebene"/>
        <w:numPr>
          <w:ilvl w:val="0"/>
          <w:numId w:val="5"/>
        </w:numPr>
      </w:pPr>
      <w:r>
        <w:t>Bauarbeiten im Gemeindestrassengebiet</w:t>
      </w:r>
    </w:p>
    <w:p w14:paraId="0174953B" w14:textId="7E010E01" w:rsidR="00BC7BCB" w:rsidRDefault="00BC7BCB" w:rsidP="00BC7BCB">
      <w:pPr>
        <w:ind w:left="357"/>
      </w:pPr>
      <w:r>
        <w:t>Sollte für die Ausführung von Hausanschlüssen öffentliches Strassenareal benutzt werden, so ist mindestens 14 Tage vor Ausführung die Bewilligung für Bauarbeiten im Gemeindestras</w:t>
      </w:r>
      <w:r w:rsidR="00DF191B">
        <w:softHyphen/>
      </w:r>
      <w:r>
        <w:t xml:space="preserve">sengebiet einzuholen. Entsprechende </w:t>
      </w:r>
      <w:proofErr w:type="spellStart"/>
      <w:r>
        <w:t>Gesuchsformulare</w:t>
      </w:r>
      <w:proofErr w:type="spellEnd"/>
      <w:r>
        <w:t xml:space="preserve"> können</w:t>
      </w:r>
      <w:r w:rsidR="00250C71">
        <w:t xml:space="preserve"> bei der Baubehörde </w:t>
      </w:r>
      <w:r>
        <w:t>bezogen werden. Für die Ausführung ist fachkundiges Tiefbaupersonal beizuziehen.</w:t>
      </w:r>
    </w:p>
    <w:p w14:paraId="708DAB0C" w14:textId="77777777" w:rsidR="00BC7BCB" w:rsidRDefault="00BC7BCB" w:rsidP="00BC7BCB">
      <w:pPr>
        <w:pStyle w:val="Absatz1Ebene"/>
        <w:numPr>
          <w:ilvl w:val="0"/>
          <w:numId w:val="5"/>
        </w:numPr>
      </w:pPr>
      <w:r>
        <w:t>Nutzung von fremdem Grund</w:t>
      </w:r>
    </w:p>
    <w:p w14:paraId="05E7CCCF" w14:textId="77777777" w:rsidR="00BC7BCB" w:rsidRDefault="00BC7BCB" w:rsidP="00BC7BCB">
      <w:pPr>
        <w:ind w:left="357"/>
      </w:pPr>
      <w:r>
        <w:t>Die Nutzung fremden Boden regelt die Bauherrschaft vor Baubeginn.</w:t>
      </w:r>
    </w:p>
    <w:p w14:paraId="28A8D593" w14:textId="77777777" w:rsidR="00BC7BCB" w:rsidRDefault="00BC7BCB" w:rsidP="00BC7BCB">
      <w:pPr>
        <w:pStyle w:val="Absatz1Ebene"/>
        <w:numPr>
          <w:ilvl w:val="0"/>
          <w:numId w:val="5"/>
        </w:numPr>
      </w:pPr>
      <w:r>
        <w:t>Werkleitungen</w:t>
      </w:r>
    </w:p>
    <w:p w14:paraId="701640F7" w14:textId="5E6D3B84" w:rsidR="00BC7BCB" w:rsidRDefault="00BC7BCB" w:rsidP="00BC7BCB">
      <w:pPr>
        <w:ind w:left="357"/>
      </w:pPr>
      <w:r>
        <w:t>Vor Beginn der Aushub- bzw. Bauarbeiten ist mit den zuständigen Werkeigentümern abzu</w:t>
      </w:r>
      <w:r w:rsidR="00DF191B">
        <w:softHyphen/>
      </w:r>
      <w:r>
        <w:t>klären, ob keine Werkleitungen tangiert werden. Für jegliche Schäden an Werkleitungen, im Besonderen für solche die auf Nichtbeachtung dieser Weisung zurückführen sind, haftet die Bauherrschaft.</w:t>
      </w:r>
    </w:p>
    <w:p w14:paraId="20C73865" w14:textId="77777777" w:rsidR="00BC7BCB" w:rsidRDefault="00BC7BCB" w:rsidP="00BC7BCB">
      <w:pPr>
        <w:pStyle w:val="Absatz1Ebene"/>
        <w:numPr>
          <w:ilvl w:val="0"/>
          <w:numId w:val="5"/>
        </w:numPr>
      </w:pPr>
      <w:r>
        <w:t>Hausnummer</w:t>
      </w:r>
    </w:p>
    <w:p w14:paraId="15CB4D7D" w14:textId="14B7BE77" w:rsidR="00BC7BCB" w:rsidRDefault="00BC7BCB" w:rsidP="00BC7BCB">
      <w:pPr>
        <w:ind w:left="357"/>
      </w:pPr>
      <w:r>
        <w:t xml:space="preserve">Die Hausnummer kann kostenlos bei der </w:t>
      </w:r>
      <w:r w:rsidR="00250C71">
        <w:t xml:space="preserve">Baubehörde der </w:t>
      </w:r>
      <w:r w:rsidR="003A47F9">
        <w:t>G</w:t>
      </w:r>
      <w:r w:rsidR="00250C71">
        <w:t xml:space="preserve">emeinde </w:t>
      </w:r>
      <w:proofErr w:type="gramStart"/>
      <w:r w:rsidR="00250C71" w:rsidRPr="0006434E">
        <w:rPr>
          <w:rStyle w:val="PlatzhalterZchn"/>
        </w:rPr>
        <w:t xml:space="preserve">{{ </w:t>
      </w:r>
      <w:r w:rsidR="0006434E" w:rsidRPr="0006434E">
        <w:rPr>
          <w:rStyle w:val="PlatzhalterZchn"/>
        </w:rPr>
        <w:t>GEMEINDE</w:t>
      </w:r>
      <w:proofErr w:type="gramEnd"/>
      <w:r w:rsidR="00250C71" w:rsidRPr="0006434E">
        <w:rPr>
          <w:rStyle w:val="PlatzhalterZchn"/>
        </w:rPr>
        <w:t xml:space="preserve"> }}</w:t>
      </w:r>
      <w:r>
        <w:t xml:space="preserve"> bestellt werden.</w:t>
      </w:r>
    </w:p>
    <w:p w14:paraId="3368833C" w14:textId="77777777" w:rsidR="00BC7BCB" w:rsidRDefault="00BC7BCB" w:rsidP="00BC7BCB">
      <w:pPr>
        <w:pStyle w:val="Absatz1Ebene"/>
        <w:numPr>
          <w:ilvl w:val="0"/>
          <w:numId w:val="5"/>
        </w:numPr>
      </w:pPr>
      <w:r>
        <w:t>Hausbriefkasten</w:t>
      </w:r>
    </w:p>
    <w:p w14:paraId="4B7F71EF" w14:textId="047DA7F6" w:rsidR="00BC7BCB" w:rsidRDefault="00BC7BCB" w:rsidP="00BC7BCB">
      <w:pPr>
        <w:ind w:left="357"/>
      </w:pPr>
      <w:r>
        <w:t>Das Merkblatt der Post ist zu beachten (</w:t>
      </w:r>
      <w:hyperlink r:id="rId8" w:history="1">
        <w:r w:rsidR="00BC616A" w:rsidRPr="00104984">
          <w:rPr>
            <w:rStyle w:val="Hyperlink"/>
          </w:rPr>
          <w:t>https://www.post.ch/-/media/post/gk/dokumente/haus-briefkasten-broschuere.pdf</w:t>
        </w:r>
      </w:hyperlink>
      <w:r>
        <w:t>).</w:t>
      </w:r>
    </w:p>
    <w:p w14:paraId="7342AF32" w14:textId="77777777" w:rsidR="00BC7BCB" w:rsidRDefault="00BC7BCB" w:rsidP="00BC7BCB">
      <w:pPr>
        <w:pStyle w:val="Absatz1Ebene"/>
        <w:numPr>
          <w:ilvl w:val="0"/>
          <w:numId w:val="5"/>
        </w:numPr>
      </w:pPr>
      <w:r>
        <w:t>Baukontrolle</w:t>
      </w:r>
    </w:p>
    <w:p w14:paraId="6047F50B" w14:textId="77777777" w:rsidR="00BC7BCB" w:rsidRDefault="00BC7BCB" w:rsidP="00BC7BCB">
      <w:pPr>
        <w:ind w:left="357"/>
      </w:pPr>
      <w:r>
        <w:t>Aufgabe der Baubehörde ist die Ausführung der bewilligten Baute zu überwachen. Deshalb hat die Bauherrschaft Meldung zu erstatten, wann die Baukontrollen durchgeführt werden können.</w:t>
      </w:r>
    </w:p>
    <w:p w14:paraId="439085C8" w14:textId="0CD23152" w:rsidR="00BC7BCB" w:rsidRDefault="00BC7BCB" w:rsidP="00BC7BCB">
      <w:pPr>
        <w:ind w:left="357"/>
      </w:pPr>
      <w:r>
        <w:lastRenderedPageBreak/>
        <w:t>Sollten die Baukontrollen durch die Bauherrschaft nicht gemeldet werden, wird der entspre</w:t>
      </w:r>
      <w:r w:rsidR="00DF191B">
        <w:softHyphen/>
      </w:r>
      <w:r>
        <w:t>chende Mehraufwand durch die Abteilung Bau und Planung in Rechnung gestellt.</w:t>
      </w:r>
    </w:p>
    <w:p w14:paraId="1A691AE2" w14:textId="77777777" w:rsidR="00BC7BCB" w:rsidRDefault="00BC7BCB" w:rsidP="00BC7BCB">
      <w:pPr>
        <w:pStyle w:val="Absatz1Ebene"/>
        <w:numPr>
          <w:ilvl w:val="0"/>
          <w:numId w:val="5"/>
        </w:numPr>
      </w:pPr>
      <w:r>
        <w:t>Ausführungspläne/Planänderungen</w:t>
      </w:r>
    </w:p>
    <w:p w14:paraId="4D38FFAE" w14:textId="665C3C1C" w:rsidR="00BC7BCB" w:rsidRDefault="00BC7BCB" w:rsidP="00BC7BCB">
      <w:pPr>
        <w:ind w:left="357"/>
      </w:pPr>
      <w:r>
        <w:t>Für die Durchführung der Rohbaukontrolle sind der Baubehörde unaufgefordert die bereinig</w:t>
      </w:r>
      <w:r w:rsidR="00DF191B">
        <w:softHyphen/>
      </w:r>
      <w:r>
        <w:t>ten Werkpläne im Massstab 1:50 einzureichen. Falls die bereinigten Baupläne bei der Ab</w:t>
      </w:r>
      <w:r w:rsidR="00DF191B">
        <w:softHyphen/>
      </w:r>
      <w:r>
        <w:t>nahme nicht vorhanden sind, ist die Baubehörde nicht befugt, die Abnahme vorzunehmen.</w:t>
      </w:r>
    </w:p>
    <w:p w14:paraId="1C310C5B" w14:textId="061B7A40" w:rsidR="00E15ADC" w:rsidRDefault="00BC7BCB" w:rsidP="00FE1B38">
      <w:pPr>
        <w:ind w:left="357"/>
      </w:pPr>
      <w:r>
        <w:t xml:space="preserve">Will die Bauherrschaft von den genehmigten Plänen abweichen, so hat sie die Baubehörde vor Ausführung der entsprechenden Arbeiten in Kenntnis zu setzen. Die Baubehörde entscheidet, ob die Änderung bewilligt wird. Wesentliche Änderungen </w:t>
      </w:r>
      <w:r w:rsidR="00BC616A">
        <w:t>bedürfen</w:t>
      </w:r>
      <w:r>
        <w:t xml:space="preserve"> eine erneute Publikation.</w:t>
      </w:r>
    </w:p>
    <w:sectPr w:rsidR="00E15ADC" w:rsidSect="00DF0159">
      <w:headerReference w:type="default" r:id="rId9"/>
      <w:footerReference w:type="default" r:id="rId10"/>
      <w:headerReference w:type="first" r:id="rId11"/>
      <w:footerReference w:type="first" r:id="rId12"/>
      <w:pgSz w:w="11907" w:h="16840"/>
      <w:pgMar w:top="851" w:right="1134" w:bottom="1021" w:left="1418" w:header="284" w:footer="56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391E54" w14:textId="77777777" w:rsidR="004B4A79" w:rsidRDefault="004B4A79">
      <w:r>
        <w:separator/>
      </w:r>
    </w:p>
  </w:endnote>
  <w:endnote w:type="continuationSeparator" w:id="0">
    <w:p w14:paraId="22D284FC" w14:textId="77777777" w:rsidR="004B4A79" w:rsidRDefault="004B4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7770E" w14:textId="7EEF7457" w:rsidR="00671446" w:rsidRPr="0006434E" w:rsidRDefault="002532D2" w:rsidP="00E15ADC">
    <w:pPr>
      <w:tabs>
        <w:tab w:val="right" w:pos="9355"/>
      </w:tabs>
      <w:spacing w:before="240"/>
      <w:rPr>
        <w:color w:val="00B050"/>
        <w:sz w:val="16"/>
        <w:szCs w:val="16"/>
      </w:rPr>
    </w:pPr>
    <w:proofErr w:type="gramStart"/>
    <w:r w:rsidRPr="0006434E">
      <w:rPr>
        <w:rStyle w:val="PlatzhalterZchn"/>
        <w:sz w:val="16"/>
        <w:szCs w:val="16"/>
      </w:rPr>
      <w:t>{{ LEITBEHOERDE</w:t>
    </w:r>
    <w:proofErr w:type="gramEnd"/>
    <w:r w:rsidRPr="0006434E">
      <w:rPr>
        <w:rStyle w:val="PlatzhalterZchn"/>
        <w:sz w:val="16"/>
        <w:szCs w:val="16"/>
      </w:rPr>
      <w:t>_NAME }}</w:t>
    </w:r>
    <w:r w:rsidRPr="0006434E">
      <w:rPr>
        <w:sz w:val="16"/>
        <w:szCs w:val="16"/>
      </w:rPr>
      <w:t xml:space="preserve"> | </w:t>
    </w:r>
    <w:sdt>
      <w:sdtPr>
        <w:rPr>
          <w:sz w:val="16"/>
          <w:szCs w:val="16"/>
        </w:rPr>
        <w:id w:val="514202627"/>
        <w:placeholder>
          <w:docPart w:val="C13D514652DD4F39A895AFE92DCD5C68"/>
        </w:placeholder>
        <w:showingPlcHdr/>
      </w:sdtPr>
      <w:sdtEndPr/>
      <w:sdtContent>
        <w:r w:rsidR="0006434E" w:rsidRPr="0006434E">
          <w:rPr>
            <w:sz w:val="16"/>
            <w:szCs w:val="16"/>
            <w:shd w:val="clear" w:color="auto" w:fill="FBE4D5" w:themeFill="accent2" w:themeFillTint="33"/>
          </w:rPr>
          <w:t>Baubehörde eingeben</w:t>
        </w:r>
      </w:sdtContent>
    </w:sdt>
    <w:r w:rsidR="0006434E" w:rsidRPr="0006434E">
      <w:rPr>
        <w:sz w:val="16"/>
        <w:szCs w:val="16"/>
      </w:rPr>
      <w:t xml:space="preserve"> </w:t>
    </w:r>
    <w:r w:rsidRPr="0006434E">
      <w:rPr>
        <w:sz w:val="16"/>
        <w:szCs w:val="16"/>
      </w:rPr>
      <w:t xml:space="preserve">| </w:t>
    </w:r>
    <w:r w:rsidRPr="0006434E">
      <w:rPr>
        <w:rStyle w:val="PlatzhalterZchn"/>
        <w:sz w:val="16"/>
        <w:szCs w:val="16"/>
      </w:rPr>
      <w:t>{{ LEITBEHOERDE_ADRESSE_1 }}</w:t>
    </w:r>
    <w:r w:rsidRPr="0006434E">
      <w:rPr>
        <w:sz w:val="16"/>
        <w:szCs w:val="16"/>
      </w:rPr>
      <w:t xml:space="preserve"> | </w:t>
    </w:r>
    <w:r w:rsidRPr="0006434E">
      <w:rPr>
        <w:rStyle w:val="PlatzhalterZchn"/>
        <w:sz w:val="16"/>
        <w:szCs w:val="16"/>
      </w:rPr>
      <w:t>{{ LEITBEHOERDE_ADRESSE_2 }}</w:t>
    </w:r>
    <w:r w:rsidRPr="0006434E">
      <w:rPr>
        <w:sz w:val="16"/>
        <w:szCs w:val="16"/>
      </w:rPr>
      <w:t xml:space="preserve"> | </w:t>
    </w:r>
    <w:r w:rsidRPr="0006434E">
      <w:rPr>
        <w:rStyle w:val="PlatzhalterZchn"/>
        <w:sz w:val="16"/>
        <w:szCs w:val="16"/>
      </w:rPr>
      <w:t>{{ LEITBEHOERDE_TELEFON }}</w:t>
    </w:r>
    <w:r w:rsidRPr="0006434E">
      <w:rPr>
        <w:sz w:val="16"/>
        <w:szCs w:val="16"/>
      </w:rPr>
      <w:t xml:space="preserve"> | </w:t>
    </w:r>
    <w:r w:rsidRPr="0006434E">
      <w:rPr>
        <w:rStyle w:val="PlatzhalterZchn"/>
        <w:sz w:val="16"/>
        <w:szCs w:val="16"/>
      </w:rPr>
      <w:t>{{ LEITBEHOERDE_EMAIL }}</w:t>
    </w:r>
  </w:p>
  <w:p w14:paraId="7C091ABA" w14:textId="3B67E07D" w:rsidR="00775E51" w:rsidRPr="00CC1A1E" w:rsidRDefault="00671446" w:rsidP="00830E99">
    <w:pPr>
      <w:tabs>
        <w:tab w:val="right" w:pos="9355"/>
      </w:tabs>
      <w:spacing w:before="120"/>
      <w:rPr>
        <w:sz w:val="16"/>
      </w:rPr>
    </w:pPr>
    <w:r>
      <w:rPr>
        <w:sz w:val="16"/>
      </w:rPr>
      <w:tab/>
    </w:r>
    <w:r w:rsidR="00DE5549" w:rsidRPr="00CC1A1E">
      <w:rPr>
        <w:sz w:val="16"/>
      </w:rPr>
      <w:fldChar w:fldCharType="begin"/>
    </w:r>
    <w:r w:rsidR="00DE5549" w:rsidRPr="00CC1A1E">
      <w:rPr>
        <w:sz w:val="16"/>
      </w:rPr>
      <w:instrText xml:space="preserve"> </w:instrText>
    </w:r>
    <w:r w:rsidR="00DE5549">
      <w:rPr>
        <w:sz w:val="16"/>
      </w:rPr>
      <w:instrText>PAGE</w:instrText>
    </w:r>
    <w:r w:rsidR="00DE5549" w:rsidRPr="00CC1A1E">
      <w:rPr>
        <w:sz w:val="16"/>
      </w:rPr>
      <w:instrText xml:space="preserve">  \* Arabic  \* MERGEFORMAT </w:instrText>
    </w:r>
    <w:r w:rsidR="00DE5549" w:rsidRPr="00CC1A1E">
      <w:rPr>
        <w:sz w:val="16"/>
      </w:rPr>
      <w:fldChar w:fldCharType="separate"/>
    </w:r>
    <w:r w:rsidR="00663D6F">
      <w:rPr>
        <w:noProof/>
        <w:sz w:val="16"/>
      </w:rPr>
      <w:t>1</w:t>
    </w:r>
    <w:r w:rsidR="00DE5549" w:rsidRPr="00CC1A1E">
      <w:rPr>
        <w:sz w:val="16"/>
      </w:rPr>
      <w:fldChar w:fldCharType="end"/>
    </w:r>
    <w:r w:rsidR="00BB7917">
      <w:rPr>
        <w:sz w:val="16"/>
      </w:rPr>
      <w:t>/</w:t>
    </w:r>
    <w:r w:rsidR="00DE5549" w:rsidRPr="00CC1A1E">
      <w:rPr>
        <w:sz w:val="16"/>
      </w:rPr>
      <w:fldChar w:fldCharType="begin"/>
    </w:r>
    <w:r w:rsidR="00DE5549" w:rsidRPr="00CC1A1E">
      <w:rPr>
        <w:sz w:val="16"/>
      </w:rPr>
      <w:instrText xml:space="preserve"> </w:instrText>
    </w:r>
    <w:r w:rsidR="00DE5549">
      <w:rPr>
        <w:sz w:val="16"/>
      </w:rPr>
      <w:instrText>NUMPAGES</w:instrText>
    </w:r>
    <w:r w:rsidR="00DE5549" w:rsidRPr="00CC1A1E">
      <w:rPr>
        <w:sz w:val="16"/>
      </w:rPr>
      <w:instrText xml:space="preserve">  \* Arabic  \* MERGEFORMAT </w:instrText>
    </w:r>
    <w:r w:rsidR="00DE5549" w:rsidRPr="00CC1A1E">
      <w:rPr>
        <w:sz w:val="16"/>
      </w:rPr>
      <w:fldChar w:fldCharType="separate"/>
    </w:r>
    <w:r w:rsidR="00663D6F">
      <w:rPr>
        <w:noProof/>
        <w:sz w:val="16"/>
      </w:rPr>
      <w:t>1</w:t>
    </w:r>
    <w:r w:rsidR="00DE5549" w:rsidRPr="00CC1A1E">
      <w:rPr>
        <w:sz w:val="16"/>
      </w:rPr>
      <w:fldChar w:fldCharType="end"/>
    </w:r>
  </w:p>
  <w:p w14:paraId="7425EBB6" w14:textId="77777777" w:rsidR="00775E51" w:rsidRPr="00CC1A1E" w:rsidRDefault="00775E51">
    <w:pPr>
      <w:pStyle w:val="Fuzeile"/>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6A577" w14:textId="58420805" w:rsidR="00474D2A" w:rsidRPr="00DD2C78" w:rsidRDefault="00DF0159" w:rsidP="00DF0159">
    <w:pPr>
      <w:tabs>
        <w:tab w:val="right" w:pos="9355"/>
      </w:tabs>
      <w:spacing w:before="240"/>
      <w:rPr>
        <w:color w:val="00B050"/>
        <w:sz w:val="16"/>
        <w:szCs w:val="16"/>
      </w:rPr>
    </w:pPr>
    <w:proofErr w:type="gramStart"/>
    <w:r w:rsidRPr="00DD2C78">
      <w:rPr>
        <w:rStyle w:val="PlatzhalterZchn"/>
        <w:sz w:val="16"/>
        <w:szCs w:val="16"/>
      </w:rPr>
      <w:t>{{ LEITBEHOERDE</w:t>
    </w:r>
    <w:proofErr w:type="gramEnd"/>
    <w:r w:rsidRPr="00DD2C78">
      <w:rPr>
        <w:rStyle w:val="PlatzhalterZchn"/>
        <w:sz w:val="16"/>
        <w:szCs w:val="16"/>
      </w:rPr>
      <w:t>_NAME }}</w:t>
    </w:r>
    <w:r w:rsidRPr="00DD2C78">
      <w:rPr>
        <w:sz w:val="16"/>
        <w:szCs w:val="16"/>
      </w:rPr>
      <w:t xml:space="preserve"> | </w:t>
    </w:r>
    <w:sdt>
      <w:sdtPr>
        <w:rPr>
          <w:sz w:val="16"/>
          <w:szCs w:val="16"/>
        </w:rPr>
        <w:id w:val="-1865051857"/>
        <w:placeholder>
          <w:docPart w:val="886E5B9C5500423392DB9BE8694BF3F6"/>
        </w:placeholder>
        <w:showingPlcHdr/>
      </w:sdtPr>
      <w:sdtEndPr/>
      <w:sdtContent>
        <w:r w:rsidR="000E7EC3" w:rsidRPr="00DD2C78">
          <w:rPr>
            <w:rFonts w:eastAsiaTheme="minorHAnsi"/>
            <w:sz w:val="16"/>
            <w:szCs w:val="16"/>
            <w:shd w:val="clear" w:color="auto" w:fill="FBE4D5" w:themeFill="accent2" w:themeFillTint="33"/>
          </w:rPr>
          <w:t>Baubehörde eingeben</w:t>
        </w:r>
      </w:sdtContent>
    </w:sdt>
    <w:r w:rsidRPr="00DD2C78">
      <w:rPr>
        <w:sz w:val="16"/>
        <w:szCs w:val="16"/>
      </w:rPr>
      <w:t xml:space="preserve"> | </w:t>
    </w:r>
    <w:r w:rsidRPr="00DD2C78">
      <w:rPr>
        <w:rStyle w:val="PlatzhalterZchn"/>
        <w:sz w:val="16"/>
        <w:szCs w:val="16"/>
      </w:rPr>
      <w:t>{{ LEITBEHOERDE_ADRESSE_1 }}</w:t>
    </w:r>
    <w:r w:rsidRPr="00DD2C78">
      <w:rPr>
        <w:sz w:val="16"/>
        <w:szCs w:val="16"/>
      </w:rPr>
      <w:t xml:space="preserve"> | </w:t>
    </w:r>
    <w:r w:rsidRPr="00DD2C78">
      <w:rPr>
        <w:rStyle w:val="PlatzhalterZchn"/>
        <w:sz w:val="16"/>
        <w:szCs w:val="16"/>
      </w:rPr>
      <w:t>{{ LEITBEHOERDE_ADRESSE_2 }}</w:t>
    </w:r>
    <w:r w:rsidRPr="00DD2C78">
      <w:rPr>
        <w:sz w:val="16"/>
        <w:szCs w:val="16"/>
      </w:rPr>
      <w:t xml:space="preserve"> | </w:t>
    </w:r>
    <w:r w:rsidRPr="00DD2C78">
      <w:rPr>
        <w:rStyle w:val="PlatzhalterZchn"/>
        <w:sz w:val="16"/>
        <w:szCs w:val="16"/>
      </w:rPr>
      <w:t>{{ LEITBEHOERDE_TELEFON }}</w:t>
    </w:r>
    <w:r w:rsidRPr="00DD2C78">
      <w:rPr>
        <w:sz w:val="16"/>
        <w:szCs w:val="16"/>
      </w:rPr>
      <w:t xml:space="preserve"> | </w:t>
    </w:r>
    <w:r w:rsidRPr="00DD2C78">
      <w:rPr>
        <w:rStyle w:val="PlatzhalterZchn"/>
        <w:sz w:val="16"/>
        <w:szCs w:val="16"/>
      </w:rPr>
      <w:t>{{ LEITBEHOERDE_EMAIL }}</w:t>
    </w:r>
  </w:p>
  <w:p w14:paraId="4263FE35" w14:textId="30DA0ECD" w:rsidR="00ED5BB6" w:rsidRPr="00DF0159" w:rsidRDefault="00DF0159" w:rsidP="00830E99">
    <w:pPr>
      <w:tabs>
        <w:tab w:val="right" w:pos="9355"/>
      </w:tabs>
      <w:spacing w:before="120"/>
      <w:rPr>
        <w:sz w:val="16"/>
      </w:rPr>
    </w:pPr>
    <w:r>
      <w:rPr>
        <w:color w:val="00B050"/>
        <w:sz w:val="16"/>
      </w:rPr>
      <w:tab/>
    </w:r>
    <w:r w:rsidRPr="00CC1A1E">
      <w:rPr>
        <w:sz w:val="16"/>
      </w:rPr>
      <w:fldChar w:fldCharType="begin"/>
    </w:r>
    <w:r w:rsidRPr="00CC1A1E">
      <w:rPr>
        <w:sz w:val="16"/>
      </w:rPr>
      <w:instrText xml:space="preserve"> </w:instrText>
    </w:r>
    <w:r>
      <w:rPr>
        <w:sz w:val="16"/>
      </w:rPr>
      <w:instrText>PAGE</w:instrText>
    </w:r>
    <w:r w:rsidRPr="00CC1A1E">
      <w:rPr>
        <w:sz w:val="16"/>
      </w:rPr>
      <w:instrText xml:space="preserve">  \* Arabic  \* MERGEFORMAT </w:instrText>
    </w:r>
    <w:r w:rsidRPr="00CC1A1E">
      <w:rPr>
        <w:sz w:val="16"/>
      </w:rPr>
      <w:fldChar w:fldCharType="separate"/>
    </w:r>
    <w:r>
      <w:rPr>
        <w:sz w:val="16"/>
      </w:rPr>
      <w:t>3</w:t>
    </w:r>
    <w:r w:rsidRPr="00CC1A1E">
      <w:rPr>
        <w:sz w:val="16"/>
      </w:rPr>
      <w:fldChar w:fldCharType="end"/>
    </w:r>
    <w:r>
      <w:rPr>
        <w:sz w:val="16"/>
      </w:rPr>
      <w:t>/</w:t>
    </w:r>
    <w:r w:rsidRPr="00CC1A1E">
      <w:rPr>
        <w:sz w:val="16"/>
      </w:rPr>
      <w:fldChar w:fldCharType="begin"/>
    </w:r>
    <w:r w:rsidRPr="00CC1A1E">
      <w:rPr>
        <w:sz w:val="16"/>
      </w:rPr>
      <w:instrText xml:space="preserve"> </w:instrText>
    </w:r>
    <w:r>
      <w:rPr>
        <w:sz w:val="16"/>
      </w:rPr>
      <w:instrText>NUMPAGES</w:instrText>
    </w:r>
    <w:r w:rsidRPr="00CC1A1E">
      <w:rPr>
        <w:sz w:val="16"/>
      </w:rPr>
      <w:instrText xml:space="preserve">  \* Arabic  \* MERGEFORMAT </w:instrText>
    </w:r>
    <w:r w:rsidRPr="00CC1A1E">
      <w:rPr>
        <w:sz w:val="16"/>
      </w:rPr>
      <w:fldChar w:fldCharType="separate"/>
    </w:r>
    <w:r>
      <w:rPr>
        <w:sz w:val="16"/>
      </w:rPr>
      <w:t>7</w:t>
    </w:r>
    <w:r w:rsidRPr="00CC1A1E">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98B556" w14:textId="77777777" w:rsidR="004B4A79" w:rsidRDefault="004B4A79">
      <w:r>
        <w:separator/>
      </w:r>
    </w:p>
  </w:footnote>
  <w:footnote w:type="continuationSeparator" w:id="0">
    <w:p w14:paraId="345AE4AC" w14:textId="77777777" w:rsidR="004B4A79" w:rsidRDefault="004B4A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3CCA53" w14:textId="77777777" w:rsidR="0077486D" w:rsidRPr="00DF3DC0" w:rsidRDefault="0077486D" w:rsidP="002038C9">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C0925" w14:textId="71EAE000" w:rsidR="00E765BF" w:rsidRPr="00DF3DC0" w:rsidRDefault="00DF3DC0" w:rsidP="00AA6D7E">
    <w:pPr>
      <w:pStyle w:val="Platzhalter"/>
      <w:spacing w:before="360" w:after="120"/>
      <w:jc w:val="right"/>
    </w:pPr>
    <w:proofErr w:type="gramStart"/>
    <w:r w:rsidRPr="00F911F3">
      <w:t>{{ "</w:t>
    </w:r>
    <w:proofErr w:type="gramEnd"/>
    <w:r w:rsidRPr="00F911F3">
      <w:t>GEMEINDE_WAPPEN" |</w:t>
    </w:r>
    <w:proofErr w:type="spellStart"/>
    <w:r w:rsidRPr="00F911F3">
      <w:t>image</w:t>
    </w:r>
    <w:proofErr w:type="spellEnd"/>
    <w:r w:rsidRPr="00F911F3">
      <w:t xml:space="preserve">(None, </w:t>
    </w:r>
    <w:r w:rsidR="008D597D">
      <w:t>7</w:t>
    </w:r>
    <w:r w:rsidRPr="00F911F3">
      <w: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55E45"/>
    <w:multiLevelType w:val="multilevel"/>
    <w:tmpl w:val="8B3CE3DA"/>
    <w:lvl w:ilvl="0">
      <w:start w:val="1"/>
      <w:numFmt w:val="decimal"/>
      <w:pStyle w:val="Absatz1Ebene"/>
      <w:lvlText w:val="%1."/>
      <w:lvlJc w:val="left"/>
      <w:pPr>
        <w:ind w:left="360" w:hanging="360"/>
      </w:pPr>
    </w:lvl>
    <w:lvl w:ilvl="1">
      <w:start w:val="1"/>
      <w:numFmt w:val="decimal"/>
      <w:pStyle w:val="Absatz2Ebene"/>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3E035E"/>
    <w:multiLevelType w:val="multilevel"/>
    <w:tmpl w:val="B6CC5356"/>
    <w:lvl w:ilvl="0">
      <w:start w:val="1"/>
      <w:numFmt w:val="decimal"/>
      <w:lvlText w:val="1.%1"/>
      <w:lvlJc w:val="left"/>
      <w:pPr>
        <w:ind w:left="360" w:hanging="360"/>
      </w:pPr>
      <w:rPr>
        <w:rFonts w:ascii="Arial" w:hAnsi="Arial" w:hint="default"/>
        <w:caps w:val="0"/>
        <w:strike w:val="0"/>
        <w:dstrike w:val="0"/>
        <w:vanish w:val="0"/>
        <w:sz w:val="22"/>
        <w:vertAlign w:val="base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934C76"/>
    <w:multiLevelType w:val="hybridMultilevel"/>
    <w:tmpl w:val="F5E4F0E0"/>
    <w:lvl w:ilvl="0" w:tplc="B704868C">
      <w:start w:val="1"/>
      <w:numFmt w:val="decimal"/>
      <w:lvlText w:val="1.1.%1"/>
      <w:lvlJc w:val="left"/>
      <w:pPr>
        <w:ind w:left="360" w:hanging="360"/>
      </w:pPr>
      <w:rPr>
        <w:rFonts w:ascii="Arial" w:hAnsi="Arial" w:hint="default"/>
        <w:caps w:val="0"/>
        <w:strike w:val="0"/>
        <w:dstrike w:val="0"/>
        <w:vanish w:val="0"/>
        <w:sz w:val="22"/>
        <w:vertAlign w:val="baseli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123369C1"/>
    <w:multiLevelType w:val="multilevel"/>
    <w:tmpl w:val="DF7E78DE"/>
    <w:lvl w:ilvl="0">
      <w:start w:val="1"/>
      <w:numFmt w:val="decimal"/>
      <w:lvlText w:val="1.%1"/>
      <w:lvlJc w:val="left"/>
      <w:pPr>
        <w:ind w:left="360" w:hanging="360"/>
      </w:pPr>
      <w:rPr>
        <w:rFonts w:ascii="Arial" w:hAnsi="Arial" w:hint="default"/>
        <w:caps w:val="0"/>
        <w:strike w:val="0"/>
        <w:dstrike w:val="0"/>
        <w:vanish w:val="0"/>
        <w:sz w:val="22"/>
        <w:vertAlign w:val="base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6B4EFD"/>
    <w:multiLevelType w:val="multilevel"/>
    <w:tmpl w:val="6716361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DB1B12"/>
    <w:multiLevelType w:val="hybridMultilevel"/>
    <w:tmpl w:val="92F07B90"/>
    <w:lvl w:ilvl="0" w:tplc="AD7C1E62">
      <w:start w:val="1"/>
      <w:numFmt w:val="bullet"/>
      <w:pStyle w:val="Auflistung"/>
      <w:lvlText w:val=""/>
      <w:lvlJc w:val="left"/>
      <w:pPr>
        <w:ind w:left="720" w:hanging="360"/>
      </w:pPr>
      <w:rPr>
        <w:rFonts w:ascii="Symbol" w:hAnsi="Symbol" w:hint="default"/>
      </w:rPr>
    </w:lvl>
    <w:lvl w:ilvl="1" w:tplc="739A7780">
      <w:start w:val="1"/>
      <w:numFmt w:val="bullet"/>
      <w:lvlText w:val="­"/>
      <w:lvlJc w:val="left"/>
      <w:pPr>
        <w:ind w:left="1440" w:hanging="360"/>
      </w:pPr>
      <w:rPr>
        <w:rFonts w:ascii="Arial" w:hAnsi="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8C20150"/>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7" w15:restartNumberingAfterBreak="0">
    <w:nsid w:val="18E656DF"/>
    <w:multiLevelType w:val="multilevel"/>
    <w:tmpl w:val="DD00EB2E"/>
    <w:lvl w:ilvl="0">
      <w:start w:val="1"/>
      <w:numFmt w:val="decimal"/>
      <w:lvlText w:val="1.1.%1"/>
      <w:lvlJc w:val="left"/>
      <w:pPr>
        <w:ind w:left="360" w:hanging="360"/>
      </w:pPr>
      <w:rPr>
        <w:rFonts w:ascii="Arial" w:hAnsi="Arial" w:hint="default"/>
        <w:caps w:val="0"/>
        <w:strike w:val="0"/>
        <w:dstrike w:val="0"/>
        <w:vanish w:val="0"/>
        <w:sz w:val="22"/>
        <w:vertAlign w:val="base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27C342D"/>
    <w:multiLevelType w:val="hybridMultilevel"/>
    <w:tmpl w:val="BE6CC51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2376208F"/>
    <w:multiLevelType w:val="hybridMultilevel"/>
    <w:tmpl w:val="99BC6F3A"/>
    <w:lvl w:ilvl="0" w:tplc="2A8E1646">
      <w:start w:val="1"/>
      <w:numFmt w:val="decimal"/>
      <w:pStyle w:val="Listenabsatz"/>
      <w:lvlText w:val="1.%1"/>
      <w:lvlJc w:val="left"/>
      <w:pPr>
        <w:ind w:left="726" w:hanging="360"/>
      </w:pPr>
      <w:rPr>
        <w:rFonts w:ascii="Arial" w:hAnsi="Arial" w:hint="default"/>
        <w:caps w:val="0"/>
        <w:strike w:val="0"/>
        <w:dstrike w:val="0"/>
        <w:vanish w:val="0"/>
        <w:sz w:val="22"/>
        <w:vertAlign w:val="baseline"/>
      </w:rPr>
    </w:lvl>
    <w:lvl w:ilvl="1" w:tplc="08070019" w:tentative="1">
      <w:start w:val="1"/>
      <w:numFmt w:val="lowerLetter"/>
      <w:lvlText w:val="%2."/>
      <w:lvlJc w:val="left"/>
      <w:pPr>
        <w:ind w:left="1446" w:hanging="360"/>
      </w:pPr>
    </w:lvl>
    <w:lvl w:ilvl="2" w:tplc="0807001B" w:tentative="1">
      <w:start w:val="1"/>
      <w:numFmt w:val="lowerRoman"/>
      <w:lvlText w:val="%3."/>
      <w:lvlJc w:val="right"/>
      <w:pPr>
        <w:ind w:left="2166" w:hanging="180"/>
      </w:pPr>
    </w:lvl>
    <w:lvl w:ilvl="3" w:tplc="0807000F" w:tentative="1">
      <w:start w:val="1"/>
      <w:numFmt w:val="decimal"/>
      <w:lvlText w:val="%4."/>
      <w:lvlJc w:val="left"/>
      <w:pPr>
        <w:ind w:left="2886" w:hanging="360"/>
      </w:pPr>
    </w:lvl>
    <w:lvl w:ilvl="4" w:tplc="08070019" w:tentative="1">
      <w:start w:val="1"/>
      <w:numFmt w:val="lowerLetter"/>
      <w:lvlText w:val="%5."/>
      <w:lvlJc w:val="left"/>
      <w:pPr>
        <w:ind w:left="3606" w:hanging="360"/>
      </w:pPr>
    </w:lvl>
    <w:lvl w:ilvl="5" w:tplc="0807001B" w:tentative="1">
      <w:start w:val="1"/>
      <w:numFmt w:val="lowerRoman"/>
      <w:lvlText w:val="%6."/>
      <w:lvlJc w:val="right"/>
      <w:pPr>
        <w:ind w:left="4326" w:hanging="180"/>
      </w:pPr>
    </w:lvl>
    <w:lvl w:ilvl="6" w:tplc="0807000F" w:tentative="1">
      <w:start w:val="1"/>
      <w:numFmt w:val="decimal"/>
      <w:lvlText w:val="%7."/>
      <w:lvlJc w:val="left"/>
      <w:pPr>
        <w:ind w:left="5046" w:hanging="360"/>
      </w:pPr>
    </w:lvl>
    <w:lvl w:ilvl="7" w:tplc="08070019" w:tentative="1">
      <w:start w:val="1"/>
      <w:numFmt w:val="lowerLetter"/>
      <w:lvlText w:val="%8."/>
      <w:lvlJc w:val="left"/>
      <w:pPr>
        <w:ind w:left="5766" w:hanging="360"/>
      </w:pPr>
    </w:lvl>
    <w:lvl w:ilvl="8" w:tplc="0807001B" w:tentative="1">
      <w:start w:val="1"/>
      <w:numFmt w:val="lowerRoman"/>
      <w:lvlText w:val="%9."/>
      <w:lvlJc w:val="right"/>
      <w:pPr>
        <w:ind w:left="6486" w:hanging="180"/>
      </w:pPr>
    </w:lvl>
  </w:abstractNum>
  <w:abstractNum w:abstractNumId="10" w15:restartNumberingAfterBreak="0">
    <w:nsid w:val="28772270"/>
    <w:multiLevelType w:val="multilevel"/>
    <w:tmpl w:val="C2F24DD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253D36"/>
    <w:multiLevelType w:val="multilevel"/>
    <w:tmpl w:val="0DD62B18"/>
    <w:lvl w:ilvl="0">
      <w:start w:val="1"/>
      <w:numFmt w:val="upperRoman"/>
      <w:pStyle w:val="berschrift1Rmisch"/>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AD90A2B"/>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B0486E"/>
    <w:multiLevelType w:val="multilevel"/>
    <w:tmpl w:val="C5E469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03C2029"/>
    <w:multiLevelType w:val="hybridMultilevel"/>
    <w:tmpl w:val="DF00A64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34A6075A"/>
    <w:multiLevelType w:val="hybridMultilevel"/>
    <w:tmpl w:val="771032B8"/>
    <w:lvl w:ilvl="0" w:tplc="CB6C8694">
      <w:start w:val="1"/>
      <w:numFmt w:val="decimal"/>
      <w:lvlText w:val="1.%1"/>
      <w:lvlJc w:val="left"/>
      <w:pPr>
        <w:ind w:left="360" w:hanging="360"/>
      </w:pPr>
      <w:rPr>
        <w:rFonts w:ascii="Arial" w:hAnsi="Arial" w:hint="default"/>
        <w:caps w:val="0"/>
        <w:strike w:val="0"/>
        <w:dstrike w:val="0"/>
        <w:vanish w:val="0"/>
        <w:sz w:val="22"/>
        <w:vertAlign w:val="baseline"/>
      </w:rPr>
    </w:lvl>
    <w:lvl w:ilvl="1" w:tplc="08070019" w:tentative="1">
      <w:start w:val="1"/>
      <w:numFmt w:val="lowerLetter"/>
      <w:lvlText w:val="%2."/>
      <w:lvlJc w:val="left"/>
      <w:pPr>
        <w:ind w:left="1440" w:hanging="360"/>
      </w:pPr>
    </w:lvl>
    <w:lvl w:ilvl="2" w:tplc="0807001B">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4187200B"/>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3AD0862"/>
    <w:multiLevelType w:val="multilevel"/>
    <w:tmpl w:val="824030F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EE159B7"/>
    <w:multiLevelType w:val="multilevel"/>
    <w:tmpl w:val="FDDEC4B2"/>
    <w:lvl w:ilvl="0">
      <w:start w:val="1"/>
      <w:numFmt w:val="decimal"/>
      <w:lvlText w:val="%1"/>
      <w:lvlJc w:val="left"/>
      <w:pPr>
        <w:tabs>
          <w:tab w:val="num" w:pos="432"/>
        </w:tabs>
        <w:ind w:left="432" w:hanging="432"/>
      </w:pPr>
    </w:lvl>
    <w:lvl w:ilvl="1">
      <w:start w:val="1"/>
      <w:numFmt w:val="decimal"/>
      <w:pStyle w:val="NumerierungHierarchie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6335255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4FA2618"/>
    <w:multiLevelType w:val="hybridMultilevel"/>
    <w:tmpl w:val="3DEE400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AF637E6"/>
    <w:multiLevelType w:val="hybridMultilevel"/>
    <w:tmpl w:val="3D2E6CC6"/>
    <w:lvl w:ilvl="0" w:tplc="739A7780">
      <w:start w:val="1"/>
      <w:numFmt w:val="bullet"/>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778B58CA"/>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FB2293E"/>
    <w:multiLevelType w:val="hybridMultilevel"/>
    <w:tmpl w:val="BF5E29D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342047584">
    <w:abstractNumId w:val="5"/>
  </w:num>
  <w:num w:numId="2" w16cid:durableId="1397971385">
    <w:abstractNumId w:val="18"/>
  </w:num>
  <w:num w:numId="3" w16cid:durableId="1950891936">
    <w:abstractNumId w:val="9"/>
  </w:num>
  <w:num w:numId="4" w16cid:durableId="1493334073">
    <w:abstractNumId w:val="0"/>
  </w:num>
  <w:num w:numId="5" w16cid:durableId="17931342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06633956">
    <w:abstractNumId w:val="15"/>
  </w:num>
  <w:num w:numId="7" w16cid:durableId="3681891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767788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34234303">
    <w:abstractNumId w:val="2"/>
  </w:num>
  <w:num w:numId="10" w16cid:durableId="1994410435">
    <w:abstractNumId w:val="4"/>
  </w:num>
  <w:num w:numId="11" w16cid:durableId="2127962196">
    <w:abstractNumId w:val="11"/>
  </w:num>
  <w:num w:numId="12" w16cid:durableId="851265025">
    <w:abstractNumId w:val="19"/>
  </w:num>
  <w:num w:numId="13" w16cid:durableId="846872897">
    <w:abstractNumId w:val="12"/>
  </w:num>
  <w:num w:numId="14" w16cid:durableId="477112409">
    <w:abstractNumId w:val="10"/>
  </w:num>
  <w:num w:numId="15" w16cid:durableId="142940019">
    <w:abstractNumId w:val="17"/>
  </w:num>
  <w:num w:numId="16" w16cid:durableId="2103405579">
    <w:abstractNumId w:val="13"/>
  </w:num>
  <w:num w:numId="17" w16cid:durableId="1679426369">
    <w:abstractNumId w:val="1"/>
  </w:num>
  <w:num w:numId="18" w16cid:durableId="118300300">
    <w:abstractNumId w:val="3"/>
  </w:num>
  <w:num w:numId="19" w16cid:durableId="1992831777">
    <w:abstractNumId w:val="7"/>
  </w:num>
  <w:num w:numId="20" w16cid:durableId="218176746">
    <w:abstractNumId w:val="22"/>
  </w:num>
  <w:num w:numId="21" w16cid:durableId="1186402856">
    <w:abstractNumId w:val="16"/>
  </w:num>
  <w:num w:numId="22" w16cid:durableId="1560482263">
    <w:abstractNumId w:val="6"/>
  </w:num>
  <w:num w:numId="23" w16cid:durableId="192697275">
    <w:abstractNumId w:val="20"/>
  </w:num>
  <w:num w:numId="24" w16cid:durableId="676887664">
    <w:abstractNumId w:val="14"/>
  </w:num>
  <w:num w:numId="25" w16cid:durableId="1132989641">
    <w:abstractNumId w:val="8"/>
  </w:num>
  <w:num w:numId="26" w16cid:durableId="682901778">
    <w:abstractNumId w:val="23"/>
  </w:num>
  <w:num w:numId="27" w16cid:durableId="815413210">
    <w:abstractNumId w:val="21"/>
  </w:num>
  <w:num w:numId="28" w16cid:durableId="102871937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344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549"/>
    <w:rsid w:val="00000F4D"/>
    <w:rsid w:val="0000283C"/>
    <w:rsid w:val="00004CDE"/>
    <w:rsid w:val="000063D2"/>
    <w:rsid w:val="000077B0"/>
    <w:rsid w:val="0001345C"/>
    <w:rsid w:val="000220AB"/>
    <w:rsid w:val="00022A08"/>
    <w:rsid w:val="00026A36"/>
    <w:rsid w:val="00031451"/>
    <w:rsid w:val="00031573"/>
    <w:rsid w:val="0003410B"/>
    <w:rsid w:val="0003485E"/>
    <w:rsid w:val="00036592"/>
    <w:rsid w:val="000444E2"/>
    <w:rsid w:val="00044F3E"/>
    <w:rsid w:val="0004512D"/>
    <w:rsid w:val="00050CA5"/>
    <w:rsid w:val="00052E6C"/>
    <w:rsid w:val="00054141"/>
    <w:rsid w:val="000564CE"/>
    <w:rsid w:val="00061050"/>
    <w:rsid w:val="00061FA3"/>
    <w:rsid w:val="00062130"/>
    <w:rsid w:val="00063F87"/>
    <w:rsid w:val="0006434E"/>
    <w:rsid w:val="00074E58"/>
    <w:rsid w:val="000753FC"/>
    <w:rsid w:val="000771A1"/>
    <w:rsid w:val="00082844"/>
    <w:rsid w:val="00084282"/>
    <w:rsid w:val="000962C6"/>
    <w:rsid w:val="00097B58"/>
    <w:rsid w:val="000A2D89"/>
    <w:rsid w:val="000A5A31"/>
    <w:rsid w:val="000A73A3"/>
    <w:rsid w:val="000B04CB"/>
    <w:rsid w:val="000B2380"/>
    <w:rsid w:val="000B79A8"/>
    <w:rsid w:val="000B7B92"/>
    <w:rsid w:val="000C5C94"/>
    <w:rsid w:val="000C775E"/>
    <w:rsid w:val="000D746A"/>
    <w:rsid w:val="000E0D45"/>
    <w:rsid w:val="000E0E87"/>
    <w:rsid w:val="000E1A07"/>
    <w:rsid w:val="000E4B0C"/>
    <w:rsid w:val="000E7EC3"/>
    <w:rsid w:val="000F66AD"/>
    <w:rsid w:val="000F7B9E"/>
    <w:rsid w:val="00103930"/>
    <w:rsid w:val="001059BC"/>
    <w:rsid w:val="00107E91"/>
    <w:rsid w:val="00110A69"/>
    <w:rsid w:val="00113DD5"/>
    <w:rsid w:val="0011492E"/>
    <w:rsid w:val="00120152"/>
    <w:rsid w:val="00126B59"/>
    <w:rsid w:val="001273ED"/>
    <w:rsid w:val="0013074F"/>
    <w:rsid w:val="00134954"/>
    <w:rsid w:val="00134967"/>
    <w:rsid w:val="00141E7D"/>
    <w:rsid w:val="00142105"/>
    <w:rsid w:val="001459AC"/>
    <w:rsid w:val="00146DDD"/>
    <w:rsid w:val="001523F0"/>
    <w:rsid w:val="0015334B"/>
    <w:rsid w:val="0015665D"/>
    <w:rsid w:val="00156964"/>
    <w:rsid w:val="00156E99"/>
    <w:rsid w:val="00160E8D"/>
    <w:rsid w:val="00160FF4"/>
    <w:rsid w:val="00172A9E"/>
    <w:rsid w:val="001735E0"/>
    <w:rsid w:val="00174976"/>
    <w:rsid w:val="001753F3"/>
    <w:rsid w:val="00175814"/>
    <w:rsid w:val="00176A1D"/>
    <w:rsid w:val="001801E9"/>
    <w:rsid w:val="00180FCC"/>
    <w:rsid w:val="0018353B"/>
    <w:rsid w:val="00184EAD"/>
    <w:rsid w:val="00187E01"/>
    <w:rsid w:val="0019226C"/>
    <w:rsid w:val="0019450E"/>
    <w:rsid w:val="00195E1E"/>
    <w:rsid w:val="001A36A9"/>
    <w:rsid w:val="001B0780"/>
    <w:rsid w:val="001B2099"/>
    <w:rsid w:val="001B3CF2"/>
    <w:rsid w:val="001B4187"/>
    <w:rsid w:val="001B5FCF"/>
    <w:rsid w:val="001B6F0E"/>
    <w:rsid w:val="001C481C"/>
    <w:rsid w:val="001C56A8"/>
    <w:rsid w:val="001C572A"/>
    <w:rsid w:val="001D0693"/>
    <w:rsid w:val="001D11AB"/>
    <w:rsid w:val="001D14E0"/>
    <w:rsid w:val="001D3A86"/>
    <w:rsid w:val="001D78FF"/>
    <w:rsid w:val="001E2B7A"/>
    <w:rsid w:val="001E40CE"/>
    <w:rsid w:val="001E642C"/>
    <w:rsid w:val="001E6C4F"/>
    <w:rsid w:val="001E6D58"/>
    <w:rsid w:val="002038C9"/>
    <w:rsid w:val="002068E5"/>
    <w:rsid w:val="002078CF"/>
    <w:rsid w:val="002078E7"/>
    <w:rsid w:val="0021075B"/>
    <w:rsid w:val="0022777D"/>
    <w:rsid w:val="00233A10"/>
    <w:rsid w:val="00244035"/>
    <w:rsid w:val="00244504"/>
    <w:rsid w:val="0024735A"/>
    <w:rsid w:val="002478BC"/>
    <w:rsid w:val="00250C71"/>
    <w:rsid w:val="00252AD8"/>
    <w:rsid w:val="00252C06"/>
    <w:rsid w:val="002532D2"/>
    <w:rsid w:val="0025350A"/>
    <w:rsid w:val="002613BC"/>
    <w:rsid w:val="00266EBD"/>
    <w:rsid w:val="002676E5"/>
    <w:rsid w:val="0027075E"/>
    <w:rsid w:val="00274A70"/>
    <w:rsid w:val="002761F6"/>
    <w:rsid w:val="00280404"/>
    <w:rsid w:val="00280AF2"/>
    <w:rsid w:val="00281530"/>
    <w:rsid w:val="00282E70"/>
    <w:rsid w:val="0028359E"/>
    <w:rsid w:val="00283CC5"/>
    <w:rsid w:val="00283D5B"/>
    <w:rsid w:val="00284C53"/>
    <w:rsid w:val="002860EF"/>
    <w:rsid w:val="002924F2"/>
    <w:rsid w:val="002A1A43"/>
    <w:rsid w:val="002A38DD"/>
    <w:rsid w:val="002A52F8"/>
    <w:rsid w:val="002B5384"/>
    <w:rsid w:val="002C2EC9"/>
    <w:rsid w:val="002C3F15"/>
    <w:rsid w:val="002C43CC"/>
    <w:rsid w:val="002C537C"/>
    <w:rsid w:val="002C561C"/>
    <w:rsid w:val="002D2039"/>
    <w:rsid w:val="002D7C97"/>
    <w:rsid w:val="002E1D38"/>
    <w:rsid w:val="002E6ADC"/>
    <w:rsid w:val="002E7B7C"/>
    <w:rsid w:val="002F0A65"/>
    <w:rsid w:val="002F3128"/>
    <w:rsid w:val="002F7347"/>
    <w:rsid w:val="002F7A19"/>
    <w:rsid w:val="002F7C00"/>
    <w:rsid w:val="0030240B"/>
    <w:rsid w:val="00302618"/>
    <w:rsid w:val="0030760D"/>
    <w:rsid w:val="00307912"/>
    <w:rsid w:val="00310CE8"/>
    <w:rsid w:val="00314074"/>
    <w:rsid w:val="00315D7B"/>
    <w:rsid w:val="00317939"/>
    <w:rsid w:val="003220A7"/>
    <w:rsid w:val="003223D9"/>
    <w:rsid w:val="003250AD"/>
    <w:rsid w:val="0032542A"/>
    <w:rsid w:val="0032559C"/>
    <w:rsid w:val="00326126"/>
    <w:rsid w:val="00326A98"/>
    <w:rsid w:val="00326D38"/>
    <w:rsid w:val="003313DA"/>
    <w:rsid w:val="00331500"/>
    <w:rsid w:val="003333CF"/>
    <w:rsid w:val="00334324"/>
    <w:rsid w:val="003363CC"/>
    <w:rsid w:val="0033650F"/>
    <w:rsid w:val="00337EF2"/>
    <w:rsid w:val="00340EB6"/>
    <w:rsid w:val="003418C3"/>
    <w:rsid w:val="00344F75"/>
    <w:rsid w:val="00346920"/>
    <w:rsid w:val="00346A6D"/>
    <w:rsid w:val="003509BF"/>
    <w:rsid w:val="0035281A"/>
    <w:rsid w:val="0036202F"/>
    <w:rsid w:val="00366A66"/>
    <w:rsid w:val="003675F5"/>
    <w:rsid w:val="00371196"/>
    <w:rsid w:val="00373D5B"/>
    <w:rsid w:val="00381521"/>
    <w:rsid w:val="003855D4"/>
    <w:rsid w:val="0038797E"/>
    <w:rsid w:val="00390970"/>
    <w:rsid w:val="003910D7"/>
    <w:rsid w:val="00393C6C"/>
    <w:rsid w:val="00394899"/>
    <w:rsid w:val="00394D65"/>
    <w:rsid w:val="003960AF"/>
    <w:rsid w:val="003A37D7"/>
    <w:rsid w:val="003A47F9"/>
    <w:rsid w:val="003A70C0"/>
    <w:rsid w:val="003A761A"/>
    <w:rsid w:val="003B2ABC"/>
    <w:rsid w:val="003C04E9"/>
    <w:rsid w:val="003C1AC0"/>
    <w:rsid w:val="003C2E42"/>
    <w:rsid w:val="003C39AC"/>
    <w:rsid w:val="003C7A4F"/>
    <w:rsid w:val="003D1600"/>
    <w:rsid w:val="003D3AE1"/>
    <w:rsid w:val="003E2245"/>
    <w:rsid w:val="003E4617"/>
    <w:rsid w:val="003E6EE6"/>
    <w:rsid w:val="003F529D"/>
    <w:rsid w:val="003F6023"/>
    <w:rsid w:val="00400DA9"/>
    <w:rsid w:val="00401BFD"/>
    <w:rsid w:val="0040547D"/>
    <w:rsid w:val="004061A9"/>
    <w:rsid w:val="00407581"/>
    <w:rsid w:val="004165BB"/>
    <w:rsid w:val="00416A76"/>
    <w:rsid w:val="00417A10"/>
    <w:rsid w:val="004403AA"/>
    <w:rsid w:val="00444195"/>
    <w:rsid w:val="004465E9"/>
    <w:rsid w:val="00451222"/>
    <w:rsid w:val="00452BE5"/>
    <w:rsid w:val="004546D0"/>
    <w:rsid w:val="004564F7"/>
    <w:rsid w:val="0045739F"/>
    <w:rsid w:val="0047146C"/>
    <w:rsid w:val="00474D2A"/>
    <w:rsid w:val="004809C2"/>
    <w:rsid w:val="00480CCE"/>
    <w:rsid w:val="00481271"/>
    <w:rsid w:val="004826AB"/>
    <w:rsid w:val="00482A4D"/>
    <w:rsid w:val="00483A22"/>
    <w:rsid w:val="00490506"/>
    <w:rsid w:val="00491513"/>
    <w:rsid w:val="004928C3"/>
    <w:rsid w:val="00497997"/>
    <w:rsid w:val="004A462D"/>
    <w:rsid w:val="004A6BE1"/>
    <w:rsid w:val="004A7FA8"/>
    <w:rsid w:val="004B00C4"/>
    <w:rsid w:val="004B27A8"/>
    <w:rsid w:val="004B4A79"/>
    <w:rsid w:val="004B4C51"/>
    <w:rsid w:val="004B6200"/>
    <w:rsid w:val="004C46A0"/>
    <w:rsid w:val="004C5A2E"/>
    <w:rsid w:val="004C6941"/>
    <w:rsid w:val="004D02CE"/>
    <w:rsid w:val="004D2924"/>
    <w:rsid w:val="004D339C"/>
    <w:rsid w:val="004D6844"/>
    <w:rsid w:val="004E090D"/>
    <w:rsid w:val="004E094C"/>
    <w:rsid w:val="004E0F0D"/>
    <w:rsid w:val="004E11AC"/>
    <w:rsid w:val="004E404D"/>
    <w:rsid w:val="004E7BFA"/>
    <w:rsid w:val="004F0BA0"/>
    <w:rsid w:val="004F0DF8"/>
    <w:rsid w:val="004F2616"/>
    <w:rsid w:val="004F2AC9"/>
    <w:rsid w:val="004F3C56"/>
    <w:rsid w:val="004F535B"/>
    <w:rsid w:val="004F733F"/>
    <w:rsid w:val="004F7E1E"/>
    <w:rsid w:val="005006DB"/>
    <w:rsid w:val="00500F83"/>
    <w:rsid w:val="0051256D"/>
    <w:rsid w:val="005170B7"/>
    <w:rsid w:val="005205D9"/>
    <w:rsid w:val="0052445F"/>
    <w:rsid w:val="00537ADC"/>
    <w:rsid w:val="005418F0"/>
    <w:rsid w:val="00544D07"/>
    <w:rsid w:val="005457C6"/>
    <w:rsid w:val="00547859"/>
    <w:rsid w:val="00553BB6"/>
    <w:rsid w:val="005561D2"/>
    <w:rsid w:val="00556504"/>
    <w:rsid w:val="00561258"/>
    <w:rsid w:val="00565753"/>
    <w:rsid w:val="0057105F"/>
    <w:rsid w:val="0057406F"/>
    <w:rsid w:val="005761A4"/>
    <w:rsid w:val="005778D5"/>
    <w:rsid w:val="00583AB7"/>
    <w:rsid w:val="00583B35"/>
    <w:rsid w:val="00584B24"/>
    <w:rsid w:val="00584F5F"/>
    <w:rsid w:val="00585295"/>
    <w:rsid w:val="005952EB"/>
    <w:rsid w:val="005A0776"/>
    <w:rsid w:val="005A1EC5"/>
    <w:rsid w:val="005A64DC"/>
    <w:rsid w:val="005A745F"/>
    <w:rsid w:val="005B0A7E"/>
    <w:rsid w:val="005B3FF5"/>
    <w:rsid w:val="005B4B8A"/>
    <w:rsid w:val="005C6AF4"/>
    <w:rsid w:val="005D0500"/>
    <w:rsid w:val="005D230B"/>
    <w:rsid w:val="005D2989"/>
    <w:rsid w:val="005D7B94"/>
    <w:rsid w:val="005E4226"/>
    <w:rsid w:val="005E6A82"/>
    <w:rsid w:val="005F41BA"/>
    <w:rsid w:val="006022A8"/>
    <w:rsid w:val="00603D19"/>
    <w:rsid w:val="006041DC"/>
    <w:rsid w:val="006104FB"/>
    <w:rsid w:val="006134A0"/>
    <w:rsid w:val="0061548F"/>
    <w:rsid w:val="006164C4"/>
    <w:rsid w:val="00616E46"/>
    <w:rsid w:val="00624EAD"/>
    <w:rsid w:val="00626DEE"/>
    <w:rsid w:val="00627761"/>
    <w:rsid w:val="00635BF2"/>
    <w:rsid w:val="006372F7"/>
    <w:rsid w:val="006432D5"/>
    <w:rsid w:val="00643AB2"/>
    <w:rsid w:val="00644F13"/>
    <w:rsid w:val="006475B7"/>
    <w:rsid w:val="00651E47"/>
    <w:rsid w:val="00656F6F"/>
    <w:rsid w:val="00661302"/>
    <w:rsid w:val="00662709"/>
    <w:rsid w:val="00663D6F"/>
    <w:rsid w:val="00666F12"/>
    <w:rsid w:val="00667D49"/>
    <w:rsid w:val="0067050A"/>
    <w:rsid w:val="00670754"/>
    <w:rsid w:val="00671446"/>
    <w:rsid w:val="00671638"/>
    <w:rsid w:val="00682F67"/>
    <w:rsid w:val="006851F6"/>
    <w:rsid w:val="0068643A"/>
    <w:rsid w:val="0068757D"/>
    <w:rsid w:val="006909A7"/>
    <w:rsid w:val="00694225"/>
    <w:rsid w:val="00696BE6"/>
    <w:rsid w:val="006A06FF"/>
    <w:rsid w:val="006A08D6"/>
    <w:rsid w:val="006A1183"/>
    <w:rsid w:val="006A4B31"/>
    <w:rsid w:val="006A5F13"/>
    <w:rsid w:val="006A7DD0"/>
    <w:rsid w:val="006A7E18"/>
    <w:rsid w:val="006B1488"/>
    <w:rsid w:val="006B190D"/>
    <w:rsid w:val="006B233D"/>
    <w:rsid w:val="006B56CC"/>
    <w:rsid w:val="006B5C9B"/>
    <w:rsid w:val="006B67F5"/>
    <w:rsid w:val="006B78C4"/>
    <w:rsid w:val="006C5796"/>
    <w:rsid w:val="006C6029"/>
    <w:rsid w:val="006D62E7"/>
    <w:rsid w:val="006D6882"/>
    <w:rsid w:val="006D7DD9"/>
    <w:rsid w:val="006E0A50"/>
    <w:rsid w:val="006E0D40"/>
    <w:rsid w:val="006E3C7A"/>
    <w:rsid w:val="006E4049"/>
    <w:rsid w:val="006F580A"/>
    <w:rsid w:val="006F630E"/>
    <w:rsid w:val="006F75F6"/>
    <w:rsid w:val="00700FE4"/>
    <w:rsid w:val="0070313E"/>
    <w:rsid w:val="00703D57"/>
    <w:rsid w:val="00706B32"/>
    <w:rsid w:val="007164A0"/>
    <w:rsid w:val="00716F98"/>
    <w:rsid w:val="00717609"/>
    <w:rsid w:val="0072422D"/>
    <w:rsid w:val="00730F48"/>
    <w:rsid w:val="00733023"/>
    <w:rsid w:val="0073316A"/>
    <w:rsid w:val="00736452"/>
    <w:rsid w:val="007501AD"/>
    <w:rsid w:val="0075108C"/>
    <w:rsid w:val="00752658"/>
    <w:rsid w:val="007532EC"/>
    <w:rsid w:val="0075607E"/>
    <w:rsid w:val="00757C7F"/>
    <w:rsid w:val="00760D6E"/>
    <w:rsid w:val="00764B33"/>
    <w:rsid w:val="00767484"/>
    <w:rsid w:val="00767F60"/>
    <w:rsid w:val="007716D8"/>
    <w:rsid w:val="007726AE"/>
    <w:rsid w:val="0077486D"/>
    <w:rsid w:val="00775CD7"/>
    <w:rsid w:val="00775E51"/>
    <w:rsid w:val="0077654F"/>
    <w:rsid w:val="00776619"/>
    <w:rsid w:val="0077683E"/>
    <w:rsid w:val="007773C7"/>
    <w:rsid w:val="00787D6A"/>
    <w:rsid w:val="007973EA"/>
    <w:rsid w:val="007A5335"/>
    <w:rsid w:val="007B4C30"/>
    <w:rsid w:val="007C0ED3"/>
    <w:rsid w:val="007C429A"/>
    <w:rsid w:val="007C581C"/>
    <w:rsid w:val="007C67E4"/>
    <w:rsid w:val="007D073C"/>
    <w:rsid w:val="007D0795"/>
    <w:rsid w:val="007D08C9"/>
    <w:rsid w:val="007D1D80"/>
    <w:rsid w:val="007D1D9A"/>
    <w:rsid w:val="007D299C"/>
    <w:rsid w:val="007D4917"/>
    <w:rsid w:val="007D6438"/>
    <w:rsid w:val="007D6587"/>
    <w:rsid w:val="007E23F7"/>
    <w:rsid w:val="007E24F7"/>
    <w:rsid w:val="007E69C7"/>
    <w:rsid w:val="007F0C10"/>
    <w:rsid w:val="0080052D"/>
    <w:rsid w:val="008017DC"/>
    <w:rsid w:val="00805726"/>
    <w:rsid w:val="008106D4"/>
    <w:rsid w:val="00811220"/>
    <w:rsid w:val="00814457"/>
    <w:rsid w:val="008150EE"/>
    <w:rsid w:val="00826AE4"/>
    <w:rsid w:val="00830E99"/>
    <w:rsid w:val="00835311"/>
    <w:rsid w:val="008366A7"/>
    <w:rsid w:val="00845D6F"/>
    <w:rsid w:val="00853139"/>
    <w:rsid w:val="00854953"/>
    <w:rsid w:val="008603C6"/>
    <w:rsid w:val="00861D92"/>
    <w:rsid w:val="00864A4E"/>
    <w:rsid w:val="00870438"/>
    <w:rsid w:val="00872056"/>
    <w:rsid w:val="00880099"/>
    <w:rsid w:val="008802DD"/>
    <w:rsid w:val="00880A65"/>
    <w:rsid w:val="00880EE5"/>
    <w:rsid w:val="00881840"/>
    <w:rsid w:val="0088247E"/>
    <w:rsid w:val="00883853"/>
    <w:rsid w:val="00885F09"/>
    <w:rsid w:val="00886E78"/>
    <w:rsid w:val="00887F01"/>
    <w:rsid w:val="00890659"/>
    <w:rsid w:val="008A3CF3"/>
    <w:rsid w:val="008B1258"/>
    <w:rsid w:val="008B2AF9"/>
    <w:rsid w:val="008B382D"/>
    <w:rsid w:val="008B470A"/>
    <w:rsid w:val="008B48E8"/>
    <w:rsid w:val="008B7569"/>
    <w:rsid w:val="008C1052"/>
    <w:rsid w:val="008D17FF"/>
    <w:rsid w:val="008D597D"/>
    <w:rsid w:val="008D5FBC"/>
    <w:rsid w:val="008E0122"/>
    <w:rsid w:val="008E27B7"/>
    <w:rsid w:val="008E2E79"/>
    <w:rsid w:val="008E64C2"/>
    <w:rsid w:val="008E6C99"/>
    <w:rsid w:val="008E7D7C"/>
    <w:rsid w:val="008F2322"/>
    <w:rsid w:val="008F603A"/>
    <w:rsid w:val="008F6A7C"/>
    <w:rsid w:val="008F75EC"/>
    <w:rsid w:val="008F776A"/>
    <w:rsid w:val="009005D0"/>
    <w:rsid w:val="009122FE"/>
    <w:rsid w:val="00914DF1"/>
    <w:rsid w:val="009335CF"/>
    <w:rsid w:val="0093468E"/>
    <w:rsid w:val="0093610D"/>
    <w:rsid w:val="00945E91"/>
    <w:rsid w:val="00946DCF"/>
    <w:rsid w:val="00946EDA"/>
    <w:rsid w:val="00954A52"/>
    <w:rsid w:val="00957E23"/>
    <w:rsid w:val="00970BBB"/>
    <w:rsid w:val="009712B7"/>
    <w:rsid w:val="00972DB6"/>
    <w:rsid w:val="00974183"/>
    <w:rsid w:val="00974BF3"/>
    <w:rsid w:val="00975A16"/>
    <w:rsid w:val="009773E4"/>
    <w:rsid w:val="009804D3"/>
    <w:rsid w:val="00982638"/>
    <w:rsid w:val="0098312F"/>
    <w:rsid w:val="0098402A"/>
    <w:rsid w:val="00996E85"/>
    <w:rsid w:val="00997B5A"/>
    <w:rsid w:val="009B0080"/>
    <w:rsid w:val="009B7CA9"/>
    <w:rsid w:val="009B7F98"/>
    <w:rsid w:val="009C3018"/>
    <w:rsid w:val="009D3D4F"/>
    <w:rsid w:val="009D3DD1"/>
    <w:rsid w:val="009E2CEF"/>
    <w:rsid w:val="009E4616"/>
    <w:rsid w:val="009E549B"/>
    <w:rsid w:val="009F031E"/>
    <w:rsid w:val="009F1873"/>
    <w:rsid w:val="009F28A5"/>
    <w:rsid w:val="009F5435"/>
    <w:rsid w:val="009F71DF"/>
    <w:rsid w:val="00A008FA"/>
    <w:rsid w:val="00A07CA1"/>
    <w:rsid w:val="00A14E01"/>
    <w:rsid w:val="00A17A6B"/>
    <w:rsid w:val="00A23ABC"/>
    <w:rsid w:val="00A2577A"/>
    <w:rsid w:val="00A258FB"/>
    <w:rsid w:val="00A30663"/>
    <w:rsid w:val="00A35E14"/>
    <w:rsid w:val="00A367CE"/>
    <w:rsid w:val="00A37D4D"/>
    <w:rsid w:val="00A44E45"/>
    <w:rsid w:val="00A46B9D"/>
    <w:rsid w:val="00A5095F"/>
    <w:rsid w:val="00A55268"/>
    <w:rsid w:val="00A57B6C"/>
    <w:rsid w:val="00A61AD1"/>
    <w:rsid w:val="00A62E75"/>
    <w:rsid w:val="00A7065C"/>
    <w:rsid w:val="00A76AD2"/>
    <w:rsid w:val="00A80B5B"/>
    <w:rsid w:val="00A82826"/>
    <w:rsid w:val="00A8308B"/>
    <w:rsid w:val="00A83FD9"/>
    <w:rsid w:val="00A85763"/>
    <w:rsid w:val="00A8652E"/>
    <w:rsid w:val="00A86CF3"/>
    <w:rsid w:val="00A8746E"/>
    <w:rsid w:val="00A877CE"/>
    <w:rsid w:val="00A909C0"/>
    <w:rsid w:val="00A94A00"/>
    <w:rsid w:val="00A9545B"/>
    <w:rsid w:val="00AA1913"/>
    <w:rsid w:val="00AA3B60"/>
    <w:rsid w:val="00AA47EB"/>
    <w:rsid w:val="00AA54F1"/>
    <w:rsid w:val="00AA577D"/>
    <w:rsid w:val="00AA6D7E"/>
    <w:rsid w:val="00AB3289"/>
    <w:rsid w:val="00AB4292"/>
    <w:rsid w:val="00AD25CF"/>
    <w:rsid w:val="00AD32EB"/>
    <w:rsid w:val="00AD6D95"/>
    <w:rsid w:val="00AE56D1"/>
    <w:rsid w:val="00AE68D2"/>
    <w:rsid w:val="00AE7D94"/>
    <w:rsid w:val="00AF0F4F"/>
    <w:rsid w:val="00AF34D3"/>
    <w:rsid w:val="00AF6399"/>
    <w:rsid w:val="00AF72F0"/>
    <w:rsid w:val="00B0045C"/>
    <w:rsid w:val="00B00613"/>
    <w:rsid w:val="00B02CE0"/>
    <w:rsid w:val="00B045B1"/>
    <w:rsid w:val="00B05466"/>
    <w:rsid w:val="00B1183D"/>
    <w:rsid w:val="00B227BB"/>
    <w:rsid w:val="00B252D4"/>
    <w:rsid w:val="00B3299B"/>
    <w:rsid w:val="00B4039E"/>
    <w:rsid w:val="00B42209"/>
    <w:rsid w:val="00B430A5"/>
    <w:rsid w:val="00B430F0"/>
    <w:rsid w:val="00B43E7D"/>
    <w:rsid w:val="00B4660B"/>
    <w:rsid w:val="00B527BF"/>
    <w:rsid w:val="00B543F2"/>
    <w:rsid w:val="00B54DE1"/>
    <w:rsid w:val="00B626B8"/>
    <w:rsid w:val="00B632AE"/>
    <w:rsid w:val="00B65B43"/>
    <w:rsid w:val="00B71CEB"/>
    <w:rsid w:val="00B73BE2"/>
    <w:rsid w:val="00B76DAF"/>
    <w:rsid w:val="00B77D64"/>
    <w:rsid w:val="00B77E9B"/>
    <w:rsid w:val="00B80E33"/>
    <w:rsid w:val="00B83A5D"/>
    <w:rsid w:val="00B83B55"/>
    <w:rsid w:val="00B92519"/>
    <w:rsid w:val="00B925C1"/>
    <w:rsid w:val="00B92FB9"/>
    <w:rsid w:val="00B978FF"/>
    <w:rsid w:val="00BA182B"/>
    <w:rsid w:val="00BA5B38"/>
    <w:rsid w:val="00BB4AA3"/>
    <w:rsid w:val="00BB5100"/>
    <w:rsid w:val="00BB7917"/>
    <w:rsid w:val="00BC616A"/>
    <w:rsid w:val="00BC6BC8"/>
    <w:rsid w:val="00BC7BCB"/>
    <w:rsid w:val="00BD0992"/>
    <w:rsid w:val="00BD1901"/>
    <w:rsid w:val="00BD3359"/>
    <w:rsid w:val="00BE1B0A"/>
    <w:rsid w:val="00BE353F"/>
    <w:rsid w:val="00BE375E"/>
    <w:rsid w:val="00BE3D36"/>
    <w:rsid w:val="00BE5095"/>
    <w:rsid w:val="00BF723A"/>
    <w:rsid w:val="00C00141"/>
    <w:rsid w:val="00C038F0"/>
    <w:rsid w:val="00C161CF"/>
    <w:rsid w:val="00C22210"/>
    <w:rsid w:val="00C25E13"/>
    <w:rsid w:val="00C26E77"/>
    <w:rsid w:val="00C3152D"/>
    <w:rsid w:val="00C31535"/>
    <w:rsid w:val="00C31D0F"/>
    <w:rsid w:val="00C31F43"/>
    <w:rsid w:val="00C377D0"/>
    <w:rsid w:val="00C40D92"/>
    <w:rsid w:val="00C41B4E"/>
    <w:rsid w:val="00C454E1"/>
    <w:rsid w:val="00C47CED"/>
    <w:rsid w:val="00C50B3F"/>
    <w:rsid w:val="00C52071"/>
    <w:rsid w:val="00C551AF"/>
    <w:rsid w:val="00C604F8"/>
    <w:rsid w:val="00C60BD7"/>
    <w:rsid w:val="00C60BF0"/>
    <w:rsid w:val="00C627BD"/>
    <w:rsid w:val="00C63551"/>
    <w:rsid w:val="00C70E04"/>
    <w:rsid w:val="00C76490"/>
    <w:rsid w:val="00C812D5"/>
    <w:rsid w:val="00C85D28"/>
    <w:rsid w:val="00C87B6A"/>
    <w:rsid w:val="00C902F4"/>
    <w:rsid w:val="00C92EC9"/>
    <w:rsid w:val="00C94ED0"/>
    <w:rsid w:val="00C95859"/>
    <w:rsid w:val="00CA1E33"/>
    <w:rsid w:val="00CA783F"/>
    <w:rsid w:val="00CB5B2D"/>
    <w:rsid w:val="00CB6029"/>
    <w:rsid w:val="00CB7BEB"/>
    <w:rsid w:val="00CC09D2"/>
    <w:rsid w:val="00CC60B9"/>
    <w:rsid w:val="00CD23B9"/>
    <w:rsid w:val="00CD3F65"/>
    <w:rsid w:val="00CD6CC8"/>
    <w:rsid w:val="00CF3C12"/>
    <w:rsid w:val="00CF6737"/>
    <w:rsid w:val="00CF7FB1"/>
    <w:rsid w:val="00D00675"/>
    <w:rsid w:val="00D014F6"/>
    <w:rsid w:val="00D029C6"/>
    <w:rsid w:val="00D04F16"/>
    <w:rsid w:val="00D05A1F"/>
    <w:rsid w:val="00D05ED2"/>
    <w:rsid w:val="00D103C4"/>
    <w:rsid w:val="00D12E53"/>
    <w:rsid w:val="00D15E83"/>
    <w:rsid w:val="00D15F93"/>
    <w:rsid w:val="00D17488"/>
    <w:rsid w:val="00D22B39"/>
    <w:rsid w:val="00D26556"/>
    <w:rsid w:val="00D2662D"/>
    <w:rsid w:val="00D30538"/>
    <w:rsid w:val="00D33062"/>
    <w:rsid w:val="00D35DDE"/>
    <w:rsid w:val="00D37ADD"/>
    <w:rsid w:val="00D4025E"/>
    <w:rsid w:val="00D4281A"/>
    <w:rsid w:val="00D46E08"/>
    <w:rsid w:val="00D531B9"/>
    <w:rsid w:val="00D55016"/>
    <w:rsid w:val="00D6166D"/>
    <w:rsid w:val="00D65763"/>
    <w:rsid w:val="00D67109"/>
    <w:rsid w:val="00D6778C"/>
    <w:rsid w:val="00D702B0"/>
    <w:rsid w:val="00D74C5D"/>
    <w:rsid w:val="00D8643D"/>
    <w:rsid w:val="00D93055"/>
    <w:rsid w:val="00D93A62"/>
    <w:rsid w:val="00D964B1"/>
    <w:rsid w:val="00DA1441"/>
    <w:rsid w:val="00DA229D"/>
    <w:rsid w:val="00DA398E"/>
    <w:rsid w:val="00DA4854"/>
    <w:rsid w:val="00DB423B"/>
    <w:rsid w:val="00DB5225"/>
    <w:rsid w:val="00DB6F23"/>
    <w:rsid w:val="00DC05B3"/>
    <w:rsid w:val="00DC2F79"/>
    <w:rsid w:val="00DC4980"/>
    <w:rsid w:val="00DD16B2"/>
    <w:rsid w:val="00DD248B"/>
    <w:rsid w:val="00DD2C78"/>
    <w:rsid w:val="00DD3A73"/>
    <w:rsid w:val="00DD7DDD"/>
    <w:rsid w:val="00DE00AB"/>
    <w:rsid w:val="00DE0826"/>
    <w:rsid w:val="00DE29FA"/>
    <w:rsid w:val="00DE4A51"/>
    <w:rsid w:val="00DE5549"/>
    <w:rsid w:val="00DF0159"/>
    <w:rsid w:val="00DF191B"/>
    <w:rsid w:val="00DF22F5"/>
    <w:rsid w:val="00DF249B"/>
    <w:rsid w:val="00DF3DC0"/>
    <w:rsid w:val="00DF5E41"/>
    <w:rsid w:val="00E0055B"/>
    <w:rsid w:val="00E02507"/>
    <w:rsid w:val="00E02B84"/>
    <w:rsid w:val="00E06ABB"/>
    <w:rsid w:val="00E101A8"/>
    <w:rsid w:val="00E1260C"/>
    <w:rsid w:val="00E15ADC"/>
    <w:rsid w:val="00E2134B"/>
    <w:rsid w:val="00E32170"/>
    <w:rsid w:val="00E357DC"/>
    <w:rsid w:val="00E35DEF"/>
    <w:rsid w:val="00E35E86"/>
    <w:rsid w:val="00E36602"/>
    <w:rsid w:val="00E512CB"/>
    <w:rsid w:val="00E5296B"/>
    <w:rsid w:val="00E548D0"/>
    <w:rsid w:val="00E57FF7"/>
    <w:rsid w:val="00E63C2B"/>
    <w:rsid w:val="00E67462"/>
    <w:rsid w:val="00E71D8E"/>
    <w:rsid w:val="00E74196"/>
    <w:rsid w:val="00E765BF"/>
    <w:rsid w:val="00E76B57"/>
    <w:rsid w:val="00E77715"/>
    <w:rsid w:val="00E77FAB"/>
    <w:rsid w:val="00E8195F"/>
    <w:rsid w:val="00E84A1F"/>
    <w:rsid w:val="00EA1D17"/>
    <w:rsid w:val="00EA234D"/>
    <w:rsid w:val="00EA57C5"/>
    <w:rsid w:val="00EB1704"/>
    <w:rsid w:val="00EB29D6"/>
    <w:rsid w:val="00EB5F01"/>
    <w:rsid w:val="00EB6B50"/>
    <w:rsid w:val="00EC39B2"/>
    <w:rsid w:val="00EC6BCB"/>
    <w:rsid w:val="00ED356B"/>
    <w:rsid w:val="00ED445E"/>
    <w:rsid w:val="00ED5BB6"/>
    <w:rsid w:val="00ED70B4"/>
    <w:rsid w:val="00EE0A36"/>
    <w:rsid w:val="00EE4EA4"/>
    <w:rsid w:val="00EE535F"/>
    <w:rsid w:val="00EE57A8"/>
    <w:rsid w:val="00EF265E"/>
    <w:rsid w:val="00EF79EA"/>
    <w:rsid w:val="00F026DD"/>
    <w:rsid w:val="00F03AC1"/>
    <w:rsid w:val="00F07A81"/>
    <w:rsid w:val="00F155E1"/>
    <w:rsid w:val="00F263FD"/>
    <w:rsid w:val="00F31C0A"/>
    <w:rsid w:val="00F32075"/>
    <w:rsid w:val="00F36DD2"/>
    <w:rsid w:val="00F42AE1"/>
    <w:rsid w:val="00F42D08"/>
    <w:rsid w:val="00F51B79"/>
    <w:rsid w:val="00F601D2"/>
    <w:rsid w:val="00F7200B"/>
    <w:rsid w:val="00F752C9"/>
    <w:rsid w:val="00F84B1C"/>
    <w:rsid w:val="00F84E67"/>
    <w:rsid w:val="00F864AA"/>
    <w:rsid w:val="00F86E26"/>
    <w:rsid w:val="00F87142"/>
    <w:rsid w:val="00F87684"/>
    <w:rsid w:val="00F911F3"/>
    <w:rsid w:val="00F9396B"/>
    <w:rsid w:val="00F96391"/>
    <w:rsid w:val="00FA2F60"/>
    <w:rsid w:val="00FA3F19"/>
    <w:rsid w:val="00FA474E"/>
    <w:rsid w:val="00FA536F"/>
    <w:rsid w:val="00FA5A74"/>
    <w:rsid w:val="00FB0C9A"/>
    <w:rsid w:val="00FB373E"/>
    <w:rsid w:val="00FB4624"/>
    <w:rsid w:val="00FB4CC6"/>
    <w:rsid w:val="00FB5A4E"/>
    <w:rsid w:val="00FC48A6"/>
    <w:rsid w:val="00FC4B77"/>
    <w:rsid w:val="00FC4DA6"/>
    <w:rsid w:val="00FD00F0"/>
    <w:rsid w:val="00FD0535"/>
    <w:rsid w:val="00FD47CB"/>
    <w:rsid w:val="00FD4DA2"/>
    <w:rsid w:val="00FD5D61"/>
    <w:rsid w:val="00FD6ABE"/>
    <w:rsid w:val="00FE1B38"/>
    <w:rsid w:val="00FE4F94"/>
    <w:rsid w:val="00FE5288"/>
    <w:rsid w:val="00FF77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4065"/>
    <o:shapelayout v:ext="edit">
      <o:idmap v:ext="edit" data="1"/>
    </o:shapelayout>
  </w:shapeDefaults>
  <w:decimalSymbol w:val="."/>
  <w:listSeparator w:val=";"/>
  <w14:docId w14:val="4A6F518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AA6D7E"/>
    <w:pPr>
      <w:overflowPunct w:val="0"/>
      <w:autoSpaceDE w:val="0"/>
      <w:autoSpaceDN w:val="0"/>
      <w:adjustRightInd w:val="0"/>
      <w:spacing w:line="259" w:lineRule="auto"/>
      <w:textAlignment w:val="baseline"/>
    </w:pPr>
    <w:rPr>
      <w:rFonts w:ascii="Arial" w:eastAsia="Times New Roman" w:hAnsi="Arial" w:cs="Times New Roman"/>
      <w:sz w:val="22"/>
      <w:szCs w:val="20"/>
      <w:lang w:val="de-CH" w:eastAsia="de-DE"/>
    </w:rPr>
  </w:style>
  <w:style w:type="paragraph" w:styleId="berschrift1">
    <w:name w:val="heading 1"/>
    <w:basedOn w:val="Standard"/>
    <w:next w:val="Standard"/>
    <w:link w:val="berschrift1Zchn"/>
    <w:qFormat/>
    <w:rsid w:val="00EB5F01"/>
    <w:pPr>
      <w:keepNext/>
      <w:keepLines/>
      <w:numPr>
        <w:numId w:val="22"/>
      </w:numPr>
      <w:spacing w:before="240"/>
      <w:ind w:left="737" w:hanging="737"/>
      <w:outlineLvl w:val="0"/>
    </w:pPr>
    <w:rPr>
      <w:rFonts w:eastAsiaTheme="majorEastAsia" w:cstheme="majorBidi"/>
      <w:b/>
      <w:sz w:val="28"/>
      <w:szCs w:val="32"/>
    </w:rPr>
  </w:style>
  <w:style w:type="paragraph" w:styleId="berschrift2">
    <w:name w:val="heading 2"/>
    <w:basedOn w:val="berschrift1"/>
    <w:next w:val="Standard"/>
    <w:link w:val="berschrift2Zchn"/>
    <w:uiPriority w:val="9"/>
    <w:unhideWhenUsed/>
    <w:qFormat/>
    <w:rsid w:val="00EB5F01"/>
    <w:pPr>
      <w:numPr>
        <w:ilvl w:val="1"/>
      </w:numPr>
      <w:ind w:left="737" w:hanging="737"/>
      <w:outlineLvl w:val="1"/>
    </w:pPr>
    <w:rPr>
      <w:sz w:val="22"/>
    </w:rPr>
  </w:style>
  <w:style w:type="paragraph" w:styleId="berschrift3">
    <w:name w:val="heading 3"/>
    <w:basedOn w:val="berschrift2"/>
    <w:next w:val="Standard"/>
    <w:link w:val="berschrift3Zchn"/>
    <w:uiPriority w:val="9"/>
    <w:unhideWhenUsed/>
    <w:qFormat/>
    <w:rsid w:val="00EB5F01"/>
    <w:pPr>
      <w:numPr>
        <w:ilvl w:val="2"/>
      </w:numPr>
      <w:ind w:left="737" w:hanging="737"/>
      <w:outlineLvl w:val="2"/>
    </w:pPr>
  </w:style>
  <w:style w:type="paragraph" w:styleId="berschrift4">
    <w:name w:val="heading 4"/>
    <w:basedOn w:val="Standard"/>
    <w:next w:val="Standard"/>
    <w:link w:val="berschrift4Zchn"/>
    <w:uiPriority w:val="9"/>
    <w:semiHidden/>
    <w:unhideWhenUsed/>
    <w:rsid w:val="008B48E8"/>
    <w:pPr>
      <w:keepNext/>
      <w:keepLines/>
      <w:numPr>
        <w:ilvl w:val="3"/>
        <w:numId w:val="22"/>
      </w:numPr>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8B48E8"/>
    <w:pPr>
      <w:keepNext/>
      <w:keepLines/>
      <w:numPr>
        <w:ilvl w:val="4"/>
        <w:numId w:val="22"/>
      </w:numPr>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8B48E8"/>
    <w:pPr>
      <w:keepNext/>
      <w:keepLines/>
      <w:numPr>
        <w:ilvl w:val="5"/>
        <w:numId w:val="22"/>
      </w:numPr>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8B48E8"/>
    <w:pPr>
      <w:keepNext/>
      <w:keepLines/>
      <w:numPr>
        <w:ilvl w:val="6"/>
        <w:numId w:val="22"/>
      </w:numPr>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8B48E8"/>
    <w:pPr>
      <w:keepNext/>
      <w:keepLines/>
      <w:numPr>
        <w:ilvl w:val="7"/>
        <w:numId w:val="2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8B48E8"/>
    <w:pPr>
      <w:keepNext/>
      <w:keepLines/>
      <w:numPr>
        <w:ilvl w:val="8"/>
        <w:numId w:val="2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E5549"/>
    <w:pPr>
      <w:tabs>
        <w:tab w:val="center" w:pos="4536"/>
        <w:tab w:val="right" w:pos="9072"/>
      </w:tabs>
    </w:pPr>
  </w:style>
  <w:style w:type="character" w:customStyle="1" w:styleId="KopfzeileZchn">
    <w:name w:val="Kopfzeile Zchn"/>
    <w:basedOn w:val="Absatz-Standardschriftart"/>
    <w:link w:val="Kopfzeile"/>
    <w:rsid w:val="00DE5549"/>
    <w:rPr>
      <w:rFonts w:ascii="Arial" w:eastAsia="Times New Roman" w:hAnsi="Arial" w:cs="Times New Roman"/>
      <w:sz w:val="22"/>
      <w:szCs w:val="20"/>
      <w:lang w:eastAsia="de-DE"/>
    </w:rPr>
  </w:style>
  <w:style w:type="paragraph" w:styleId="Fuzeile">
    <w:name w:val="footer"/>
    <w:basedOn w:val="Standard"/>
    <w:link w:val="FuzeileZchn"/>
    <w:rsid w:val="00DE5549"/>
    <w:pPr>
      <w:tabs>
        <w:tab w:val="center" w:pos="4536"/>
        <w:tab w:val="right" w:pos="9072"/>
      </w:tabs>
    </w:pPr>
  </w:style>
  <w:style w:type="character" w:customStyle="1" w:styleId="FuzeileZchn">
    <w:name w:val="Fußzeile Zchn"/>
    <w:basedOn w:val="Absatz-Standardschriftart"/>
    <w:link w:val="Fuzeile"/>
    <w:rsid w:val="00DE5549"/>
    <w:rPr>
      <w:rFonts w:ascii="Arial" w:eastAsia="Times New Roman" w:hAnsi="Arial" w:cs="Times New Roman"/>
      <w:sz w:val="22"/>
      <w:szCs w:val="20"/>
      <w:lang w:eastAsia="de-DE"/>
    </w:rPr>
  </w:style>
  <w:style w:type="table" w:styleId="Tabellenraster">
    <w:name w:val="Table Grid"/>
    <w:basedOn w:val="NormaleTabelle"/>
    <w:uiPriority w:val="39"/>
    <w:rsid w:val="008F6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8017DC"/>
    <w:pPr>
      <w:numPr>
        <w:numId w:val="3"/>
      </w:numPr>
      <w:spacing w:before="240"/>
      <w:contextualSpacing/>
    </w:pPr>
  </w:style>
  <w:style w:type="character" w:customStyle="1" w:styleId="berschrift1Zchn">
    <w:name w:val="Überschrift 1 Zchn"/>
    <w:basedOn w:val="Absatz-Standardschriftart"/>
    <w:link w:val="berschrift1"/>
    <w:rsid w:val="00EB5F01"/>
    <w:rPr>
      <w:rFonts w:ascii="Arial" w:eastAsiaTheme="majorEastAsia" w:hAnsi="Arial" w:cstheme="majorBidi"/>
      <w:b/>
      <w:sz w:val="28"/>
      <w:szCs w:val="32"/>
      <w:lang w:val="de-CH" w:eastAsia="de-DE"/>
    </w:rPr>
  </w:style>
  <w:style w:type="character" w:customStyle="1" w:styleId="berschrift2Zchn">
    <w:name w:val="Überschrift 2 Zchn"/>
    <w:basedOn w:val="Absatz-Standardschriftart"/>
    <w:link w:val="berschrift2"/>
    <w:uiPriority w:val="9"/>
    <w:rsid w:val="00EB5F01"/>
    <w:rPr>
      <w:rFonts w:ascii="Arial" w:eastAsiaTheme="majorEastAsia" w:hAnsi="Arial" w:cstheme="majorBidi"/>
      <w:b/>
      <w:sz w:val="22"/>
      <w:szCs w:val="32"/>
      <w:lang w:val="de-CH" w:eastAsia="de-DE"/>
    </w:rPr>
  </w:style>
  <w:style w:type="paragraph" w:customStyle="1" w:styleId="Formatvorlage1">
    <w:name w:val="Formatvorlage1"/>
    <w:basedOn w:val="berschrift1"/>
    <w:rsid w:val="00FA2F60"/>
  </w:style>
  <w:style w:type="character" w:customStyle="1" w:styleId="berschrift3Zchn">
    <w:name w:val="Überschrift 3 Zchn"/>
    <w:basedOn w:val="Absatz-Standardschriftart"/>
    <w:link w:val="berschrift3"/>
    <w:uiPriority w:val="9"/>
    <w:rsid w:val="00EB5F01"/>
    <w:rPr>
      <w:rFonts w:ascii="Arial" w:eastAsiaTheme="majorEastAsia" w:hAnsi="Arial" w:cstheme="majorBidi"/>
      <w:b/>
      <w:sz w:val="22"/>
      <w:szCs w:val="32"/>
      <w:lang w:val="de-CH" w:eastAsia="de-DE"/>
    </w:rPr>
  </w:style>
  <w:style w:type="character" w:customStyle="1" w:styleId="berschrift4Zchn">
    <w:name w:val="Überschrift 4 Zchn"/>
    <w:basedOn w:val="Absatz-Standardschriftart"/>
    <w:link w:val="berschrift4"/>
    <w:uiPriority w:val="9"/>
    <w:semiHidden/>
    <w:rsid w:val="008B48E8"/>
    <w:rPr>
      <w:rFonts w:asciiTheme="majorHAnsi" w:eastAsiaTheme="majorEastAsia" w:hAnsiTheme="majorHAnsi" w:cstheme="majorBidi"/>
      <w:i/>
      <w:iCs/>
      <w:color w:val="2F5496" w:themeColor="accent1" w:themeShade="BF"/>
      <w:sz w:val="22"/>
      <w:szCs w:val="20"/>
      <w:lang w:eastAsia="de-DE"/>
    </w:rPr>
  </w:style>
  <w:style w:type="character" w:customStyle="1" w:styleId="berschrift5Zchn">
    <w:name w:val="Überschrift 5 Zchn"/>
    <w:basedOn w:val="Absatz-Standardschriftart"/>
    <w:link w:val="berschrift5"/>
    <w:uiPriority w:val="9"/>
    <w:semiHidden/>
    <w:rsid w:val="008B48E8"/>
    <w:rPr>
      <w:rFonts w:asciiTheme="majorHAnsi" w:eastAsiaTheme="majorEastAsia" w:hAnsiTheme="majorHAnsi" w:cstheme="majorBidi"/>
      <w:color w:val="2F5496"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8B48E8"/>
    <w:rPr>
      <w:rFonts w:asciiTheme="majorHAnsi" w:eastAsiaTheme="majorEastAsia" w:hAnsiTheme="majorHAnsi" w:cstheme="majorBidi"/>
      <w:color w:val="1F3763"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8B48E8"/>
    <w:rPr>
      <w:rFonts w:asciiTheme="majorHAnsi" w:eastAsiaTheme="majorEastAsia" w:hAnsiTheme="majorHAnsi" w:cstheme="majorBidi"/>
      <w:i/>
      <w:iCs/>
      <w:color w:val="1F3763" w:themeColor="accent1" w:themeShade="7F"/>
      <w:sz w:val="22"/>
      <w:szCs w:val="20"/>
      <w:lang w:eastAsia="de-DE"/>
    </w:rPr>
  </w:style>
  <w:style w:type="paragraph" w:customStyle="1" w:styleId="NumerierungHierarchie2">
    <w:name w:val="Numerierung_Hierarchie2"/>
    <w:basedOn w:val="Standard"/>
    <w:rsid w:val="00B83A5D"/>
    <w:pPr>
      <w:numPr>
        <w:ilvl w:val="1"/>
        <w:numId w:val="2"/>
      </w:numPr>
    </w:pPr>
  </w:style>
  <w:style w:type="character" w:customStyle="1" w:styleId="berschrift8Zchn">
    <w:name w:val="Überschrift 8 Zchn"/>
    <w:basedOn w:val="Absatz-Standardschriftart"/>
    <w:link w:val="berschrift8"/>
    <w:uiPriority w:val="9"/>
    <w:semiHidden/>
    <w:rsid w:val="008B48E8"/>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8B48E8"/>
    <w:rPr>
      <w:rFonts w:asciiTheme="majorHAnsi" w:eastAsiaTheme="majorEastAsia" w:hAnsiTheme="majorHAnsi" w:cstheme="majorBidi"/>
      <w:i/>
      <w:iCs/>
      <w:color w:val="272727" w:themeColor="text1" w:themeTint="D8"/>
      <w:sz w:val="21"/>
      <w:szCs w:val="21"/>
      <w:lang w:eastAsia="de-DE"/>
    </w:rPr>
  </w:style>
  <w:style w:type="paragraph" w:customStyle="1" w:styleId="Absatz1Ebene">
    <w:name w:val="Absatz 1. Ebene"/>
    <w:basedOn w:val="Listenabsatz"/>
    <w:link w:val="Absatz1EbeneZchn"/>
    <w:qFormat/>
    <w:rsid w:val="00EB5F01"/>
    <w:pPr>
      <w:numPr>
        <w:numId w:val="4"/>
      </w:numPr>
      <w:contextualSpacing w:val="0"/>
    </w:pPr>
  </w:style>
  <w:style w:type="character" w:customStyle="1" w:styleId="ListenabsatzZchn">
    <w:name w:val="Listenabsatz Zchn"/>
    <w:basedOn w:val="Absatz-Standardschriftart"/>
    <w:link w:val="Listenabsatz"/>
    <w:uiPriority w:val="34"/>
    <w:rsid w:val="006B190D"/>
    <w:rPr>
      <w:rFonts w:ascii="Arial" w:eastAsia="Times New Roman" w:hAnsi="Arial" w:cs="Times New Roman"/>
      <w:sz w:val="22"/>
      <w:szCs w:val="20"/>
      <w:lang w:eastAsia="de-DE"/>
    </w:rPr>
  </w:style>
  <w:style w:type="character" w:customStyle="1" w:styleId="Absatz1EbeneZchn">
    <w:name w:val="Absatz 1. Ebene Zchn"/>
    <w:basedOn w:val="ListenabsatzZchn"/>
    <w:link w:val="Absatz1Ebene"/>
    <w:rsid w:val="00EB5F01"/>
    <w:rPr>
      <w:rFonts w:ascii="Arial" w:eastAsia="Times New Roman" w:hAnsi="Arial" w:cs="Times New Roman"/>
      <w:sz w:val="22"/>
      <w:szCs w:val="20"/>
      <w:lang w:val="de-CH" w:eastAsia="de-DE"/>
    </w:rPr>
  </w:style>
  <w:style w:type="paragraph" w:customStyle="1" w:styleId="Absatz2Ebene">
    <w:name w:val="Absatz 2. Ebene"/>
    <w:basedOn w:val="Listenabsatz"/>
    <w:link w:val="Absatz2EbeneZchn"/>
    <w:qFormat/>
    <w:rsid w:val="00EB5F01"/>
    <w:pPr>
      <w:numPr>
        <w:ilvl w:val="1"/>
        <w:numId w:val="4"/>
      </w:numPr>
      <w:spacing w:before="120"/>
      <w:ind w:left="788" w:hanging="431"/>
      <w:contextualSpacing w:val="0"/>
    </w:pPr>
  </w:style>
  <w:style w:type="character" w:customStyle="1" w:styleId="Absatz2EbeneZchn">
    <w:name w:val="Absatz 2. Ebene Zchn"/>
    <w:basedOn w:val="ListenabsatzZchn"/>
    <w:link w:val="Absatz2Ebene"/>
    <w:rsid w:val="00EB5F01"/>
    <w:rPr>
      <w:rFonts w:ascii="Arial" w:eastAsia="Times New Roman" w:hAnsi="Arial" w:cs="Times New Roman"/>
      <w:sz w:val="22"/>
      <w:szCs w:val="20"/>
      <w:lang w:val="de-CH" w:eastAsia="de-DE"/>
    </w:rPr>
  </w:style>
  <w:style w:type="character" w:styleId="Hyperlink">
    <w:name w:val="Hyperlink"/>
    <w:basedOn w:val="Absatz-Standardschriftart"/>
    <w:uiPriority w:val="99"/>
    <w:unhideWhenUsed/>
    <w:rsid w:val="00337EF2"/>
    <w:rPr>
      <w:color w:val="0563C1" w:themeColor="hyperlink"/>
      <w:u w:val="single"/>
    </w:rPr>
  </w:style>
  <w:style w:type="character" w:styleId="NichtaufgelsteErwhnung">
    <w:name w:val="Unresolved Mention"/>
    <w:basedOn w:val="Absatz-Standardschriftart"/>
    <w:uiPriority w:val="99"/>
    <w:rsid w:val="00337EF2"/>
    <w:rPr>
      <w:color w:val="605E5C"/>
      <w:shd w:val="clear" w:color="auto" w:fill="E1DFDD"/>
    </w:rPr>
  </w:style>
  <w:style w:type="paragraph" w:customStyle="1" w:styleId="Auflistung">
    <w:name w:val="Auflistung"/>
    <w:basedOn w:val="Listenabsatz"/>
    <w:link w:val="AuflistungZchn"/>
    <w:qFormat/>
    <w:rsid w:val="00EB5F01"/>
    <w:pPr>
      <w:numPr>
        <w:numId w:val="1"/>
      </w:numPr>
      <w:spacing w:before="0"/>
      <w:ind w:left="357" w:hanging="357"/>
    </w:pPr>
  </w:style>
  <w:style w:type="character" w:customStyle="1" w:styleId="AuflistungZchn">
    <w:name w:val="Auflistung Zchn"/>
    <w:basedOn w:val="ListenabsatzZchn"/>
    <w:link w:val="Auflistung"/>
    <w:rsid w:val="00EB5F01"/>
    <w:rPr>
      <w:rFonts w:ascii="Arial" w:eastAsia="Times New Roman" w:hAnsi="Arial" w:cs="Times New Roman"/>
      <w:sz w:val="22"/>
      <w:szCs w:val="20"/>
      <w:lang w:val="de-CH" w:eastAsia="de-DE"/>
    </w:rPr>
  </w:style>
  <w:style w:type="character" w:styleId="Fett">
    <w:name w:val="Strong"/>
    <w:basedOn w:val="Absatz-Standardschriftart"/>
    <w:uiPriority w:val="22"/>
    <w:qFormat/>
    <w:rsid w:val="005A64DC"/>
    <w:rPr>
      <w:rFonts w:ascii="Arial" w:hAnsi="Arial"/>
      <w:b/>
      <w:bCs/>
      <w:caps w:val="0"/>
      <w:smallCaps w:val="0"/>
      <w:strike w:val="0"/>
      <w:dstrike w:val="0"/>
      <w:vanish w:val="0"/>
      <w:sz w:val="22"/>
      <w:vertAlign w:val="baseline"/>
    </w:rPr>
  </w:style>
  <w:style w:type="paragraph" w:styleId="Titel">
    <w:name w:val="Title"/>
    <w:basedOn w:val="Standard"/>
    <w:next w:val="Standard"/>
    <w:link w:val="TitelZchn"/>
    <w:uiPriority w:val="10"/>
    <w:qFormat/>
    <w:rsid w:val="00EB5F01"/>
    <w:pPr>
      <w:spacing w:before="240"/>
      <w:contextualSpacing/>
    </w:pPr>
    <w:rPr>
      <w:rFonts w:eastAsiaTheme="majorEastAsia" w:cstheme="majorBidi"/>
      <w:b/>
      <w:spacing w:val="-10"/>
      <w:kern w:val="28"/>
      <w:sz w:val="36"/>
      <w:szCs w:val="56"/>
    </w:rPr>
  </w:style>
  <w:style w:type="character" w:customStyle="1" w:styleId="TitelZchn">
    <w:name w:val="Titel Zchn"/>
    <w:basedOn w:val="Absatz-Standardschriftart"/>
    <w:link w:val="Titel"/>
    <w:uiPriority w:val="10"/>
    <w:rsid w:val="00EB5F01"/>
    <w:rPr>
      <w:rFonts w:ascii="Arial" w:eastAsiaTheme="majorEastAsia" w:hAnsi="Arial" w:cstheme="majorBidi"/>
      <w:b/>
      <w:spacing w:val="-10"/>
      <w:kern w:val="28"/>
      <w:sz w:val="36"/>
      <w:szCs w:val="56"/>
      <w:lang w:val="de-CH" w:eastAsia="de-DE"/>
    </w:rPr>
  </w:style>
  <w:style w:type="paragraph" w:customStyle="1" w:styleId="berschrift1Rmisch">
    <w:name w:val="Überschrift 1 (Römisch)"/>
    <w:basedOn w:val="berschrift1"/>
    <w:qFormat/>
    <w:rsid w:val="00EB5F01"/>
    <w:pPr>
      <w:numPr>
        <w:numId w:val="11"/>
      </w:numPr>
      <w:ind w:left="737" w:hanging="737"/>
    </w:pPr>
    <w:rPr>
      <w:sz w:val="32"/>
    </w:rPr>
  </w:style>
  <w:style w:type="character" w:styleId="BesuchterLink">
    <w:name w:val="FollowedHyperlink"/>
    <w:basedOn w:val="Absatz-Standardschriftart"/>
    <w:uiPriority w:val="99"/>
    <w:semiHidden/>
    <w:unhideWhenUsed/>
    <w:rsid w:val="00BC616A"/>
    <w:rPr>
      <w:color w:val="954F72" w:themeColor="followedHyperlink"/>
      <w:u w:val="single"/>
    </w:rPr>
  </w:style>
  <w:style w:type="paragraph" w:customStyle="1" w:styleId="Platzhalter">
    <w:name w:val="Platzhalter"/>
    <w:basedOn w:val="Standard"/>
    <w:link w:val="PlatzhalterZchn"/>
    <w:qFormat/>
    <w:rsid w:val="00AA6D7E"/>
    <w:rPr>
      <w:bCs/>
      <w:color w:val="00B050"/>
      <w:szCs w:val="22"/>
    </w:rPr>
  </w:style>
  <w:style w:type="character" w:customStyle="1" w:styleId="PlatzhalterZchn">
    <w:name w:val="Platzhalter Zchn"/>
    <w:basedOn w:val="Absatz-Standardschriftart"/>
    <w:link w:val="Platzhalter"/>
    <w:rsid w:val="00AA6D7E"/>
    <w:rPr>
      <w:rFonts w:ascii="Arial" w:eastAsia="Times New Roman" w:hAnsi="Arial" w:cs="Times New Roman"/>
      <w:bCs/>
      <w:color w:val="00B050"/>
      <w:sz w:val="22"/>
      <w:szCs w:val="22"/>
      <w:lang w:val="de-CH" w:eastAsia="de-DE"/>
    </w:rPr>
  </w:style>
  <w:style w:type="character" w:styleId="Platzhaltertext">
    <w:name w:val="Placeholder Text"/>
    <w:basedOn w:val="Absatz-Standardschriftart"/>
    <w:uiPriority w:val="99"/>
    <w:semiHidden/>
    <w:rsid w:val="00AA6D7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2565447">
      <w:bodyDiv w:val="1"/>
      <w:marLeft w:val="0"/>
      <w:marRight w:val="0"/>
      <w:marTop w:val="0"/>
      <w:marBottom w:val="0"/>
      <w:divBdr>
        <w:top w:val="none" w:sz="0" w:space="0" w:color="auto"/>
        <w:left w:val="none" w:sz="0" w:space="0" w:color="auto"/>
        <w:bottom w:val="none" w:sz="0" w:space="0" w:color="auto"/>
        <w:right w:val="none" w:sz="0" w:space="0" w:color="auto"/>
      </w:divBdr>
    </w:div>
    <w:div w:id="880018744">
      <w:bodyDiv w:val="1"/>
      <w:marLeft w:val="0"/>
      <w:marRight w:val="0"/>
      <w:marTop w:val="0"/>
      <w:marBottom w:val="0"/>
      <w:divBdr>
        <w:top w:val="none" w:sz="0" w:space="0" w:color="auto"/>
        <w:left w:val="none" w:sz="0" w:space="0" w:color="auto"/>
        <w:bottom w:val="none" w:sz="0" w:space="0" w:color="auto"/>
        <w:right w:val="none" w:sz="0" w:space="0" w:color="auto"/>
      </w:divBdr>
    </w:div>
    <w:div w:id="20560770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st.ch/-/media/post/gk/dokumente/haus-briefkasten-broschuere.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6A979D490ED478088E583E9224FDC74"/>
        <w:category>
          <w:name w:val="Allgemein"/>
          <w:gallery w:val="placeholder"/>
        </w:category>
        <w:types>
          <w:type w:val="bbPlcHdr"/>
        </w:types>
        <w:behaviors>
          <w:behavior w:val="content"/>
        </w:behaviors>
        <w:guid w:val="{516B657B-7C5A-4068-9CB2-BC1398B3F257}"/>
      </w:docPartPr>
      <w:docPartBody>
        <w:p w:rsidR="00194F9D" w:rsidRDefault="00DE739C" w:rsidP="00DE739C">
          <w:pPr>
            <w:pStyle w:val="76A979D490ED478088E583E9224FDC74"/>
          </w:pPr>
          <w:r w:rsidRPr="00DD2C78">
            <w:rPr>
              <w:rFonts w:eastAsiaTheme="minorHAnsi"/>
              <w:sz w:val="18"/>
              <w:szCs w:val="18"/>
              <w:shd w:val="clear" w:color="auto" w:fill="FAE2D5" w:themeFill="accent2" w:themeFillTint="33"/>
            </w:rPr>
            <w:t>Baubehörde eingeben</w:t>
          </w:r>
        </w:p>
      </w:docPartBody>
    </w:docPart>
    <w:docPart>
      <w:docPartPr>
        <w:name w:val="88E6C2B122B54A44A5EE63724112607C"/>
        <w:category>
          <w:name w:val="Allgemein"/>
          <w:gallery w:val="placeholder"/>
        </w:category>
        <w:types>
          <w:type w:val="bbPlcHdr"/>
        </w:types>
        <w:behaviors>
          <w:behavior w:val="content"/>
        </w:behaviors>
        <w:guid w:val="{20880E06-AE2A-4CBF-8D7B-27888A8255C4}"/>
      </w:docPartPr>
      <w:docPartBody>
        <w:p w:rsidR="00194F9D" w:rsidRDefault="00DE739C" w:rsidP="00DE739C">
          <w:pPr>
            <w:pStyle w:val="88E6C2B122B54A44A5EE63724112607C"/>
          </w:pPr>
          <w:r w:rsidRPr="00DD3A73">
            <w:rPr>
              <w:shd w:val="clear" w:color="auto" w:fill="FAE2D5" w:themeFill="accent2" w:themeFillTint="33"/>
            </w:rPr>
            <w:t>Begründung eingeben</w:t>
          </w:r>
        </w:p>
      </w:docPartBody>
    </w:docPart>
    <w:docPart>
      <w:docPartPr>
        <w:name w:val="A1FD1D52DBCD47B1A761F33A002F5885"/>
        <w:category>
          <w:name w:val="Allgemein"/>
          <w:gallery w:val="placeholder"/>
        </w:category>
        <w:types>
          <w:type w:val="bbPlcHdr"/>
        </w:types>
        <w:behaviors>
          <w:behavior w:val="content"/>
        </w:behaviors>
        <w:guid w:val="{32B605FB-9BF5-4355-8A1B-704196F0D3E6}"/>
      </w:docPartPr>
      <w:docPartBody>
        <w:p w:rsidR="00194F9D" w:rsidRDefault="00DE739C" w:rsidP="00DE739C">
          <w:pPr>
            <w:pStyle w:val="A1FD1D52DBCD47B1A761F33A002F5885"/>
          </w:pPr>
          <w:r w:rsidRPr="00DD3A73">
            <w:rPr>
              <w:rFonts w:eastAsiaTheme="minorHAnsi"/>
              <w:shd w:val="clear" w:color="auto" w:fill="FAE2D5" w:themeFill="accent2" w:themeFillTint="33"/>
            </w:rPr>
            <w:t>Datum eingeben</w:t>
          </w:r>
        </w:p>
      </w:docPartBody>
    </w:docPart>
    <w:docPart>
      <w:docPartPr>
        <w:name w:val="5263167169884FD4BA307CDFDC664716"/>
        <w:category>
          <w:name w:val="Allgemein"/>
          <w:gallery w:val="placeholder"/>
        </w:category>
        <w:types>
          <w:type w:val="bbPlcHdr"/>
        </w:types>
        <w:behaviors>
          <w:behavior w:val="content"/>
        </w:behaviors>
        <w:guid w:val="{F413DA40-2469-4CA9-91C1-78941736032F}"/>
      </w:docPartPr>
      <w:docPartBody>
        <w:p w:rsidR="00194F9D" w:rsidRDefault="00DE739C" w:rsidP="00DE739C">
          <w:pPr>
            <w:pStyle w:val="5263167169884FD4BA307CDFDC664716"/>
          </w:pPr>
          <w:r w:rsidRPr="0006434E">
            <w:rPr>
              <w:shd w:val="clear" w:color="auto" w:fill="FAE2D5" w:themeFill="accent2" w:themeFillTint="33"/>
            </w:rPr>
            <w:t>Bedingung / Auflage eingeben</w:t>
          </w:r>
        </w:p>
      </w:docPartBody>
    </w:docPart>
    <w:docPart>
      <w:docPartPr>
        <w:name w:val="A180639606504698B96388E663B5AB3F"/>
        <w:category>
          <w:name w:val="Allgemein"/>
          <w:gallery w:val="placeholder"/>
        </w:category>
        <w:types>
          <w:type w:val="bbPlcHdr"/>
        </w:types>
        <w:behaviors>
          <w:behavior w:val="content"/>
        </w:behaviors>
        <w:guid w:val="{5AA4D271-9A30-4C82-B852-E7A10F8F2CB3}"/>
      </w:docPartPr>
      <w:docPartBody>
        <w:p w:rsidR="00194F9D" w:rsidRDefault="00DE739C" w:rsidP="00DE739C">
          <w:pPr>
            <w:pStyle w:val="A180639606504698B96388E663B5AB3F"/>
          </w:pPr>
          <w:r w:rsidRPr="0006434E">
            <w:rPr>
              <w:shd w:val="clear" w:color="auto" w:fill="FAE2D5" w:themeFill="accent2" w:themeFillTint="33"/>
            </w:rPr>
            <w:t>Bedingung / Auflage eingeben</w:t>
          </w:r>
        </w:p>
      </w:docPartBody>
    </w:docPart>
    <w:docPart>
      <w:docPartPr>
        <w:name w:val="D5A43A9B1E49491CAA21D4C273CFAC8D"/>
        <w:category>
          <w:name w:val="Allgemein"/>
          <w:gallery w:val="placeholder"/>
        </w:category>
        <w:types>
          <w:type w:val="bbPlcHdr"/>
        </w:types>
        <w:behaviors>
          <w:behavior w:val="content"/>
        </w:behaviors>
        <w:guid w:val="{82850EFD-00B9-4F76-8843-65109F214908}"/>
      </w:docPartPr>
      <w:docPartBody>
        <w:p w:rsidR="00722E87" w:rsidRDefault="00DE739C" w:rsidP="00DE739C">
          <w:pPr>
            <w:pStyle w:val="D5A43A9B1E49491CAA21D4C273CFAC8D1"/>
          </w:pPr>
          <w:r w:rsidRPr="0006434E">
            <w:rPr>
              <w:shd w:val="clear" w:color="auto" w:fill="FAE2D5" w:themeFill="accent2" w:themeFillTint="33"/>
            </w:rPr>
            <w:t>Baubehörde eingeben</w:t>
          </w:r>
        </w:p>
      </w:docPartBody>
    </w:docPart>
    <w:docPart>
      <w:docPartPr>
        <w:name w:val="79E68813557447948555AAF61A202C8A"/>
        <w:category>
          <w:name w:val="Allgemein"/>
          <w:gallery w:val="placeholder"/>
        </w:category>
        <w:types>
          <w:type w:val="bbPlcHdr"/>
        </w:types>
        <w:behaviors>
          <w:behavior w:val="content"/>
        </w:behaviors>
        <w:guid w:val="{C7959D7D-95A2-4183-AD07-33D92CF2916D}"/>
      </w:docPartPr>
      <w:docPartBody>
        <w:p w:rsidR="00722E87" w:rsidRDefault="00DE739C" w:rsidP="00DE739C">
          <w:pPr>
            <w:pStyle w:val="79E68813557447948555AAF61A202C8A1"/>
          </w:pPr>
          <w:r w:rsidRPr="00DD3A73">
            <w:rPr>
              <w:shd w:val="clear" w:color="auto" w:fill="FAE2D5" w:themeFill="accent2" w:themeFillTint="33"/>
            </w:rPr>
            <w:t>Begründung eingeben</w:t>
          </w:r>
        </w:p>
      </w:docPartBody>
    </w:docPart>
    <w:docPart>
      <w:docPartPr>
        <w:name w:val="8F80E1723F774611836FDFB35A40BD9B"/>
        <w:category>
          <w:name w:val="Allgemein"/>
          <w:gallery w:val="placeholder"/>
        </w:category>
        <w:types>
          <w:type w:val="bbPlcHdr"/>
        </w:types>
        <w:behaviors>
          <w:behavior w:val="content"/>
        </w:behaviors>
        <w:guid w:val="{48FEC418-6B18-4726-84A8-8C9962D11F8D}"/>
      </w:docPartPr>
      <w:docPartBody>
        <w:p w:rsidR="00722E87" w:rsidRDefault="00DE739C" w:rsidP="00DE739C">
          <w:pPr>
            <w:pStyle w:val="8F80E1723F774611836FDFB35A40BD9B1"/>
          </w:pPr>
          <w:r w:rsidRPr="00DD3A73">
            <w:rPr>
              <w:rFonts w:eastAsiaTheme="minorHAnsi"/>
              <w:shd w:val="clear" w:color="auto" w:fill="FAE2D5" w:themeFill="accent2" w:themeFillTint="33"/>
            </w:rPr>
            <w:t>Datum eingeben</w:t>
          </w:r>
        </w:p>
      </w:docPartBody>
    </w:docPart>
    <w:docPart>
      <w:docPartPr>
        <w:name w:val="E49884F847874509BF53495EC1E49D49"/>
        <w:category>
          <w:name w:val="Allgemein"/>
          <w:gallery w:val="placeholder"/>
        </w:category>
        <w:types>
          <w:type w:val="bbPlcHdr"/>
        </w:types>
        <w:behaviors>
          <w:behavior w:val="content"/>
        </w:behaviors>
        <w:guid w:val="{CAE98889-3FED-4949-9729-237789CB3BE0}"/>
      </w:docPartPr>
      <w:docPartBody>
        <w:p w:rsidR="00722E87" w:rsidRDefault="00DE739C" w:rsidP="00DE739C">
          <w:pPr>
            <w:pStyle w:val="E49884F847874509BF53495EC1E49D491"/>
          </w:pPr>
          <w:r w:rsidRPr="00DD3A73">
            <w:rPr>
              <w:shd w:val="clear" w:color="auto" w:fill="FAE2D5" w:themeFill="accent2" w:themeFillTint="33"/>
            </w:rPr>
            <w:t>eingetreten / nicht eingetreten</w:t>
          </w:r>
        </w:p>
      </w:docPartBody>
    </w:docPart>
    <w:docPart>
      <w:docPartPr>
        <w:name w:val="C6EB278CD1704CBDBE84791254818764"/>
        <w:category>
          <w:name w:val="Allgemein"/>
          <w:gallery w:val="placeholder"/>
        </w:category>
        <w:types>
          <w:type w:val="bbPlcHdr"/>
        </w:types>
        <w:behaviors>
          <w:behavior w:val="content"/>
        </w:behaviors>
        <w:guid w:val="{DC3F21D0-8EDD-4628-8752-D9F2F3E2BBBD}"/>
      </w:docPartPr>
      <w:docPartBody>
        <w:p w:rsidR="00722E87" w:rsidRDefault="00DE739C" w:rsidP="00DE739C">
          <w:pPr>
            <w:pStyle w:val="C6EB278CD1704CBDBE847912548187641"/>
          </w:pPr>
          <w:r w:rsidRPr="007D6438">
            <w:rPr>
              <w:shd w:val="clear" w:color="auto" w:fill="FAE2D5" w:themeFill="accent2" w:themeFillTint="33"/>
            </w:rPr>
            <w:t>Grund Einsprecher/in eingeben</w:t>
          </w:r>
        </w:p>
      </w:docPartBody>
    </w:docPart>
    <w:docPart>
      <w:docPartPr>
        <w:name w:val="2DE5343C3E5844A6B150CF244BEDE053"/>
        <w:category>
          <w:name w:val="Allgemein"/>
          <w:gallery w:val="placeholder"/>
        </w:category>
        <w:types>
          <w:type w:val="bbPlcHdr"/>
        </w:types>
        <w:behaviors>
          <w:behavior w:val="content"/>
        </w:behaviors>
        <w:guid w:val="{57D5680C-82D9-4318-A77E-01E2BA870851}"/>
      </w:docPartPr>
      <w:docPartBody>
        <w:p w:rsidR="00722E87" w:rsidRDefault="00DE739C" w:rsidP="00DE739C">
          <w:pPr>
            <w:pStyle w:val="2DE5343C3E5844A6B150CF244BEDE0531"/>
          </w:pPr>
          <w:r w:rsidRPr="007D6438">
            <w:rPr>
              <w:shd w:val="clear" w:color="auto" w:fill="FAE2D5" w:themeFill="accent2" w:themeFillTint="33"/>
            </w:rPr>
            <w:t>Grund Gesuchsteller/in eingeben</w:t>
          </w:r>
        </w:p>
      </w:docPartBody>
    </w:docPart>
    <w:docPart>
      <w:docPartPr>
        <w:name w:val="1B13E575BC6D4FF4AB5D4C1DFB3786B4"/>
        <w:category>
          <w:name w:val="Allgemein"/>
          <w:gallery w:val="placeholder"/>
        </w:category>
        <w:types>
          <w:type w:val="bbPlcHdr"/>
        </w:types>
        <w:behaviors>
          <w:behavior w:val="content"/>
        </w:behaviors>
        <w:guid w:val="{EA88D16D-EA81-484B-BCEA-6C454356156B}"/>
      </w:docPartPr>
      <w:docPartBody>
        <w:p w:rsidR="00722E87" w:rsidRDefault="00DE739C" w:rsidP="00DE739C">
          <w:pPr>
            <w:pStyle w:val="1B13E575BC6D4FF4AB5D4C1DFB3786B41"/>
          </w:pPr>
          <w:r w:rsidRPr="007D6438">
            <w:rPr>
              <w:shd w:val="clear" w:color="auto" w:fill="FAE2D5" w:themeFill="accent2" w:themeFillTint="33"/>
            </w:rPr>
            <w:t>Text eingeben</w:t>
          </w:r>
        </w:p>
      </w:docPartBody>
    </w:docPart>
    <w:docPart>
      <w:docPartPr>
        <w:name w:val="207A677C38764BE9A399D536A56AD62D"/>
        <w:category>
          <w:name w:val="Allgemein"/>
          <w:gallery w:val="placeholder"/>
        </w:category>
        <w:types>
          <w:type w:val="bbPlcHdr"/>
        </w:types>
        <w:behaviors>
          <w:behavior w:val="content"/>
        </w:behaviors>
        <w:guid w:val="{9E7966EA-3283-4995-887E-56BA7DD8ED5D}"/>
      </w:docPartPr>
      <w:docPartBody>
        <w:p w:rsidR="00722E87" w:rsidRDefault="00DE739C" w:rsidP="00DE739C">
          <w:pPr>
            <w:pStyle w:val="207A677C38764BE9A399D536A56AD62D1"/>
          </w:pPr>
          <w:r w:rsidRPr="0006434E">
            <w:rPr>
              <w:shd w:val="clear" w:color="auto" w:fill="FAE2D5" w:themeFill="accent2" w:themeFillTint="33"/>
            </w:rPr>
            <w:t>Bedingung / Auflage eingeben</w:t>
          </w:r>
        </w:p>
      </w:docPartBody>
    </w:docPart>
    <w:docPart>
      <w:docPartPr>
        <w:name w:val="C13D514652DD4F39A895AFE92DCD5C68"/>
        <w:category>
          <w:name w:val="Allgemein"/>
          <w:gallery w:val="placeholder"/>
        </w:category>
        <w:types>
          <w:type w:val="bbPlcHdr"/>
        </w:types>
        <w:behaviors>
          <w:behavior w:val="content"/>
        </w:behaviors>
        <w:guid w:val="{34839CD7-B11E-42BE-89F9-C979ADF3497D}"/>
      </w:docPartPr>
      <w:docPartBody>
        <w:p w:rsidR="00722E87" w:rsidRDefault="00DE739C" w:rsidP="00DE739C">
          <w:pPr>
            <w:pStyle w:val="C13D514652DD4F39A895AFE92DCD5C681"/>
          </w:pPr>
          <w:r w:rsidRPr="0006434E">
            <w:rPr>
              <w:sz w:val="16"/>
              <w:szCs w:val="16"/>
              <w:shd w:val="clear" w:color="auto" w:fill="FAE2D5" w:themeFill="accent2" w:themeFillTint="33"/>
            </w:rPr>
            <w:t>Baubehörde eingeben</w:t>
          </w:r>
        </w:p>
      </w:docPartBody>
    </w:docPart>
    <w:docPart>
      <w:docPartPr>
        <w:name w:val="74A3798F35E54BAE92151FD92E43C4A6"/>
        <w:category>
          <w:name w:val="Allgemein"/>
          <w:gallery w:val="placeholder"/>
        </w:category>
        <w:types>
          <w:type w:val="bbPlcHdr"/>
        </w:types>
        <w:behaviors>
          <w:behavior w:val="content"/>
        </w:behaviors>
        <w:guid w:val="{F5DE21F5-00B8-496C-8D82-C1C36B7A750C}"/>
      </w:docPartPr>
      <w:docPartBody>
        <w:p w:rsidR="00D90278" w:rsidRDefault="00DE739C" w:rsidP="00DE739C">
          <w:pPr>
            <w:pStyle w:val="74A3798F35E54BAE92151FD92E43C4A61"/>
          </w:pPr>
          <w:r w:rsidRPr="00DD3A73">
            <w:rPr>
              <w:shd w:val="clear" w:color="auto" w:fill="FAE2D5" w:themeFill="accent2" w:themeFillTint="33"/>
            </w:rPr>
            <w:t>Begründung eingeben</w:t>
          </w:r>
        </w:p>
      </w:docPartBody>
    </w:docPart>
    <w:docPart>
      <w:docPartPr>
        <w:name w:val="4AFE9829630944CCAA8DE6FC91661B58"/>
        <w:category>
          <w:name w:val="Allgemein"/>
          <w:gallery w:val="placeholder"/>
        </w:category>
        <w:types>
          <w:type w:val="bbPlcHdr"/>
        </w:types>
        <w:behaviors>
          <w:behavior w:val="content"/>
        </w:behaviors>
        <w:guid w:val="{08D866DF-CA9E-415F-A704-8CEA141F3144}"/>
      </w:docPartPr>
      <w:docPartBody>
        <w:p w:rsidR="00D90278" w:rsidRDefault="00DE739C" w:rsidP="00DE739C">
          <w:pPr>
            <w:pStyle w:val="4AFE9829630944CCAA8DE6FC91661B581"/>
          </w:pPr>
          <w:r w:rsidRPr="00DD3A73">
            <w:rPr>
              <w:rFonts w:eastAsiaTheme="minorHAnsi"/>
              <w:shd w:val="clear" w:color="auto" w:fill="FAE2D5" w:themeFill="accent2" w:themeFillTint="33"/>
            </w:rPr>
            <w:t>Datum eingeben</w:t>
          </w:r>
        </w:p>
      </w:docPartBody>
    </w:docPart>
    <w:docPart>
      <w:docPartPr>
        <w:name w:val="26F004D168D14AB3B25EB8A64EC34B0D"/>
        <w:category>
          <w:name w:val="Allgemein"/>
          <w:gallery w:val="placeholder"/>
        </w:category>
        <w:types>
          <w:type w:val="bbPlcHdr"/>
        </w:types>
        <w:behaviors>
          <w:behavior w:val="content"/>
        </w:behaviors>
        <w:guid w:val="{D039A0D4-918F-4F1D-8557-1B9A14478652}"/>
      </w:docPartPr>
      <w:docPartBody>
        <w:p w:rsidR="00D90278" w:rsidRDefault="00DE739C" w:rsidP="00DE739C">
          <w:pPr>
            <w:pStyle w:val="26F004D168D14AB3B25EB8A64EC34B0D1"/>
          </w:pPr>
          <w:r w:rsidRPr="00DD3A73">
            <w:rPr>
              <w:shd w:val="clear" w:color="auto" w:fill="FAE2D5" w:themeFill="accent2" w:themeFillTint="33"/>
            </w:rPr>
            <w:t>Begründung eingeben</w:t>
          </w:r>
        </w:p>
      </w:docPartBody>
    </w:docPart>
    <w:docPart>
      <w:docPartPr>
        <w:name w:val="9FB8AD63DC1E4B1A8182965409FAE341"/>
        <w:category>
          <w:name w:val="Allgemein"/>
          <w:gallery w:val="placeholder"/>
        </w:category>
        <w:types>
          <w:type w:val="bbPlcHdr"/>
        </w:types>
        <w:behaviors>
          <w:behavior w:val="content"/>
        </w:behaviors>
        <w:guid w:val="{1AD0CB95-8EB8-4554-8D9F-74FD2DB9AE0D}"/>
      </w:docPartPr>
      <w:docPartBody>
        <w:p w:rsidR="00D90278" w:rsidRDefault="00DE739C" w:rsidP="00DE739C">
          <w:pPr>
            <w:pStyle w:val="9FB8AD63DC1E4B1A8182965409FAE3411"/>
          </w:pPr>
          <w:r w:rsidRPr="00DD3A73">
            <w:rPr>
              <w:rFonts w:eastAsiaTheme="minorHAnsi"/>
              <w:shd w:val="clear" w:color="auto" w:fill="FAE2D5" w:themeFill="accent2" w:themeFillTint="33"/>
            </w:rPr>
            <w:t>Datum eingeben</w:t>
          </w:r>
        </w:p>
      </w:docPartBody>
    </w:docPart>
    <w:docPart>
      <w:docPartPr>
        <w:name w:val="60D278276478419586CC348C6D6D692C"/>
        <w:category>
          <w:name w:val="Allgemein"/>
          <w:gallery w:val="placeholder"/>
        </w:category>
        <w:types>
          <w:type w:val="bbPlcHdr"/>
        </w:types>
        <w:behaviors>
          <w:behavior w:val="content"/>
        </w:behaviors>
        <w:guid w:val="{43A5A29D-544A-4CCE-AA67-97572B6B7C02}"/>
      </w:docPartPr>
      <w:docPartBody>
        <w:p w:rsidR="006D721E" w:rsidRDefault="00DE739C" w:rsidP="00DE739C">
          <w:pPr>
            <w:pStyle w:val="60D278276478419586CC348C6D6D692C1"/>
          </w:pPr>
          <w:r w:rsidRPr="00DD3A73">
            <w:rPr>
              <w:shd w:val="clear" w:color="auto" w:fill="FAE2D5" w:themeFill="accent2" w:themeFillTint="33"/>
            </w:rPr>
            <w:t>eingetreten / nicht eingetreten</w:t>
          </w:r>
        </w:p>
      </w:docPartBody>
    </w:docPart>
    <w:docPart>
      <w:docPartPr>
        <w:name w:val="5191FCBEB67E487C8ECD99605A3151C9"/>
        <w:category>
          <w:name w:val="Allgemein"/>
          <w:gallery w:val="placeholder"/>
        </w:category>
        <w:types>
          <w:type w:val="bbPlcHdr"/>
        </w:types>
        <w:behaviors>
          <w:behavior w:val="content"/>
        </w:behaviors>
        <w:guid w:val="{40CB08CB-9C4B-40D4-8F7A-6451C5F636F7}"/>
      </w:docPartPr>
      <w:docPartBody>
        <w:p w:rsidR="006D721E" w:rsidRDefault="00DE739C" w:rsidP="00DE739C">
          <w:pPr>
            <w:pStyle w:val="5191FCBEB67E487C8ECD99605A3151C91"/>
          </w:pPr>
          <w:r w:rsidRPr="007D6438">
            <w:rPr>
              <w:shd w:val="clear" w:color="auto" w:fill="FAE2D5" w:themeFill="accent2" w:themeFillTint="33"/>
            </w:rPr>
            <w:t>Grund Einsprecher/in eingeben</w:t>
          </w:r>
        </w:p>
      </w:docPartBody>
    </w:docPart>
    <w:docPart>
      <w:docPartPr>
        <w:name w:val="BAF60F6589B84E0D92E8D2BF0CC2B96E"/>
        <w:category>
          <w:name w:val="Allgemein"/>
          <w:gallery w:val="placeholder"/>
        </w:category>
        <w:types>
          <w:type w:val="bbPlcHdr"/>
        </w:types>
        <w:behaviors>
          <w:behavior w:val="content"/>
        </w:behaviors>
        <w:guid w:val="{72BC1840-E970-48A4-BFCE-BDF6A2DA455B}"/>
      </w:docPartPr>
      <w:docPartBody>
        <w:p w:rsidR="006D721E" w:rsidRDefault="00DE739C" w:rsidP="00DE739C">
          <w:pPr>
            <w:pStyle w:val="BAF60F6589B84E0D92E8D2BF0CC2B96E1"/>
          </w:pPr>
          <w:r w:rsidRPr="007D6438">
            <w:rPr>
              <w:shd w:val="clear" w:color="auto" w:fill="FAE2D5" w:themeFill="accent2" w:themeFillTint="33"/>
            </w:rPr>
            <w:t>Grund Gesuchsteller/in eingeben</w:t>
          </w:r>
        </w:p>
      </w:docPartBody>
    </w:docPart>
    <w:docPart>
      <w:docPartPr>
        <w:name w:val="9D4DE7BCC667470F9F00F23B1FD61449"/>
        <w:category>
          <w:name w:val="Allgemein"/>
          <w:gallery w:val="placeholder"/>
        </w:category>
        <w:types>
          <w:type w:val="bbPlcHdr"/>
        </w:types>
        <w:behaviors>
          <w:behavior w:val="content"/>
        </w:behaviors>
        <w:guid w:val="{3848CACC-6EDE-4D35-BC95-C472E705E702}"/>
      </w:docPartPr>
      <w:docPartBody>
        <w:p w:rsidR="006D721E" w:rsidRDefault="00DE739C" w:rsidP="00DE739C">
          <w:pPr>
            <w:pStyle w:val="9D4DE7BCC667470F9F00F23B1FD614491"/>
          </w:pPr>
          <w:r w:rsidRPr="007D6438">
            <w:rPr>
              <w:shd w:val="clear" w:color="auto" w:fill="FAE2D5" w:themeFill="accent2" w:themeFillTint="33"/>
            </w:rPr>
            <w:t>Text eingeben</w:t>
          </w:r>
        </w:p>
      </w:docPartBody>
    </w:docPart>
    <w:docPart>
      <w:docPartPr>
        <w:name w:val="886E5B9C5500423392DB9BE8694BF3F6"/>
        <w:category>
          <w:name w:val="Allgemein"/>
          <w:gallery w:val="placeholder"/>
        </w:category>
        <w:types>
          <w:type w:val="bbPlcHdr"/>
        </w:types>
        <w:behaviors>
          <w:behavior w:val="content"/>
        </w:behaviors>
        <w:guid w:val="{F39F4CC1-ADDD-4F5D-AC03-C825E60A3EF0}"/>
      </w:docPartPr>
      <w:docPartBody>
        <w:p w:rsidR="002F6A46" w:rsidRDefault="00DE739C" w:rsidP="00DE739C">
          <w:pPr>
            <w:pStyle w:val="886E5B9C5500423392DB9BE8694BF3F6"/>
          </w:pPr>
          <w:r w:rsidRPr="00DD2C78">
            <w:rPr>
              <w:rFonts w:eastAsiaTheme="minorHAnsi"/>
              <w:sz w:val="16"/>
              <w:szCs w:val="16"/>
              <w:shd w:val="clear" w:color="auto" w:fill="FAE2D5" w:themeFill="accent2" w:themeFillTint="33"/>
            </w:rPr>
            <w:t>Baubehörde eingeben</w:t>
          </w:r>
        </w:p>
      </w:docPartBody>
    </w:docPart>
    <w:docPart>
      <w:docPartPr>
        <w:name w:val="C84818893C63427FAC1F69959CA0D53C"/>
        <w:category>
          <w:name w:val="Allgemein"/>
          <w:gallery w:val="placeholder"/>
        </w:category>
        <w:types>
          <w:type w:val="bbPlcHdr"/>
        </w:types>
        <w:behaviors>
          <w:behavior w:val="content"/>
        </w:behaviors>
        <w:guid w:val="{3C1E7647-9C52-476E-B800-AFC3251F6ED8}"/>
      </w:docPartPr>
      <w:docPartBody>
        <w:p w:rsidR="005A2364" w:rsidRDefault="00DE739C" w:rsidP="00DE739C">
          <w:pPr>
            <w:pStyle w:val="C84818893C63427FAC1F69959CA0D53C"/>
          </w:pPr>
          <w:r w:rsidRPr="00880099">
            <w:rPr>
              <w:rFonts w:eastAsiaTheme="minorHAnsi"/>
              <w:shd w:val="clear" w:color="auto" w:fill="FAE2D5" w:themeFill="accent2" w:themeFillTint="33"/>
            </w:rPr>
            <w:t>Baubehörde eingeben</w:t>
          </w:r>
        </w:p>
      </w:docPartBody>
    </w:docPart>
    <w:docPart>
      <w:docPartPr>
        <w:name w:val="2D9056C5B6704EF5ABDCFEFE901315C2"/>
        <w:category>
          <w:name w:val="Allgemein"/>
          <w:gallery w:val="placeholder"/>
        </w:category>
        <w:types>
          <w:type w:val="bbPlcHdr"/>
        </w:types>
        <w:behaviors>
          <w:behavior w:val="content"/>
        </w:behaviors>
        <w:guid w:val="{25705B8C-EAF0-485F-8CA4-AAC99D1E87B5}"/>
      </w:docPartPr>
      <w:docPartBody>
        <w:p w:rsidR="003E03AD" w:rsidRDefault="00DE739C" w:rsidP="00DE739C">
          <w:pPr>
            <w:pStyle w:val="2D9056C5B6704EF5ABDCFEFE901315C21"/>
          </w:pPr>
          <w:r w:rsidRPr="000E0E87">
            <w:rPr>
              <w:rFonts w:eastAsiaTheme="minorHAnsi"/>
              <w:shd w:val="clear" w:color="auto" w:fill="FAE2D5" w:themeFill="accent2" w:themeFillTint="33"/>
            </w:rPr>
            <w:t>Beschlussbehöre eingeben</w:t>
          </w:r>
        </w:p>
      </w:docPartBody>
    </w:docPart>
    <w:docPart>
      <w:docPartPr>
        <w:name w:val="39370F559F6E4DA9884457D62EE7A77C"/>
        <w:category>
          <w:name w:val="Allgemein"/>
          <w:gallery w:val="placeholder"/>
        </w:category>
        <w:types>
          <w:type w:val="bbPlcHdr"/>
        </w:types>
        <w:behaviors>
          <w:behavior w:val="content"/>
        </w:behaviors>
        <w:guid w:val="{D6B0C210-3759-4736-8396-4101B0843706}"/>
      </w:docPartPr>
      <w:docPartBody>
        <w:p w:rsidR="00DE739C" w:rsidRDefault="00DE739C" w:rsidP="00DE739C">
          <w:pPr>
            <w:pStyle w:val="39370F559F6E4DA9884457D62EE7A77C"/>
          </w:pPr>
          <w:r w:rsidRPr="003D3AE1">
            <w:rPr>
              <w:shd w:val="clear" w:color="auto" w:fill="FAE2D5" w:themeFill="accent2" w:themeFillTint="33"/>
            </w:rPr>
            <w:t>Name der zuständigen Person eingeben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3218F3"/>
    <w:multiLevelType w:val="multilevel"/>
    <w:tmpl w:val="9A46DB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1A532B0"/>
    <w:multiLevelType w:val="multilevel"/>
    <w:tmpl w:val="A1C0B12E"/>
    <w:lvl w:ilvl="0">
      <w:start w:val="1"/>
      <w:numFmt w:val="decimal"/>
      <w:pStyle w:val="207A677C38764BE9A399D536A56AD62D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C5F1387"/>
    <w:multiLevelType w:val="multilevel"/>
    <w:tmpl w:val="B57248A0"/>
    <w:lvl w:ilvl="0">
      <w:start w:val="1"/>
      <w:numFmt w:val="decimal"/>
      <w:pStyle w:val="79E68813557447948555AAF61A202C8A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780297481">
    <w:abstractNumId w:val="1"/>
  </w:num>
  <w:num w:numId="2" w16cid:durableId="6158676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53541814">
    <w:abstractNumId w:val="0"/>
  </w:num>
  <w:num w:numId="4" w16cid:durableId="1439060087">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CFC"/>
    <w:rsid w:val="00187105"/>
    <w:rsid w:val="00194F9D"/>
    <w:rsid w:val="001D3A86"/>
    <w:rsid w:val="00216148"/>
    <w:rsid w:val="002F6A46"/>
    <w:rsid w:val="0035281A"/>
    <w:rsid w:val="003E03AD"/>
    <w:rsid w:val="004D6844"/>
    <w:rsid w:val="005A2364"/>
    <w:rsid w:val="006D721E"/>
    <w:rsid w:val="00722E87"/>
    <w:rsid w:val="007D08C9"/>
    <w:rsid w:val="00996E85"/>
    <w:rsid w:val="009E2CEF"/>
    <w:rsid w:val="00AE68D2"/>
    <w:rsid w:val="00CA2CFC"/>
    <w:rsid w:val="00D90278"/>
    <w:rsid w:val="00DE739C"/>
    <w:rsid w:val="00E1260C"/>
    <w:rsid w:val="00EC290E"/>
    <w:rsid w:val="00F03AC1"/>
    <w:rsid w:val="00F155E1"/>
    <w:rsid w:val="00F9407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CH" w:eastAsia="de-CH"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E739C"/>
    <w:rPr>
      <w:color w:val="666666"/>
    </w:rPr>
  </w:style>
  <w:style w:type="paragraph" w:customStyle="1" w:styleId="76A979D490ED478088E583E9224FDC74">
    <w:name w:val="76A979D490ED478088E583E9224FDC74"/>
    <w:rsid w:val="00DE739C"/>
    <w:pPr>
      <w:tabs>
        <w:tab w:val="center" w:pos="4536"/>
        <w:tab w:val="right" w:pos="9072"/>
      </w:tabs>
      <w:overflowPunct w:val="0"/>
      <w:autoSpaceDE w:val="0"/>
      <w:autoSpaceDN w:val="0"/>
      <w:adjustRightInd w:val="0"/>
      <w:spacing w:after="0" w:line="259" w:lineRule="auto"/>
      <w:textAlignment w:val="baseline"/>
    </w:pPr>
    <w:rPr>
      <w:rFonts w:ascii="Arial" w:eastAsia="Times New Roman" w:hAnsi="Arial" w:cs="Times New Roman"/>
      <w:kern w:val="0"/>
      <w:sz w:val="22"/>
      <w:szCs w:val="20"/>
      <w:lang w:eastAsia="de-DE"/>
      <w14:ligatures w14:val="none"/>
    </w:rPr>
  </w:style>
  <w:style w:type="paragraph" w:customStyle="1" w:styleId="2D9056C5B6704EF5ABDCFEFE901315C21">
    <w:name w:val="2D9056C5B6704EF5ABDCFEFE901315C21"/>
    <w:rsid w:val="00DE739C"/>
    <w:pPr>
      <w:overflowPunct w:val="0"/>
      <w:autoSpaceDE w:val="0"/>
      <w:autoSpaceDN w:val="0"/>
      <w:adjustRightInd w:val="0"/>
      <w:spacing w:after="0" w:line="259" w:lineRule="auto"/>
      <w:textAlignment w:val="baseline"/>
    </w:pPr>
    <w:rPr>
      <w:rFonts w:ascii="Arial" w:eastAsia="Times New Roman" w:hAnsi="Arial" w:cs="Times New Roman"/>
      <w:kern w:val="0"/>
      <w:sz w:val="22"/>
      <w:szCs w:val="20"/>
      <w:lang w:eastAsia="de-DE"/>
      <w14:ligatures w14:val="none"/>
    </w:rPr>
  </w:style>
  <w:style w:type="paragraph" w:customStyle="1" w:styleId="D5A43A9B1E49491CAA21D4C273CFAC8D1">
    <w:name w:val="D5A43A9B1E49491CAA21D4C273CFAC8D1"/>
    <w:rsid w:val="00DE739C"/>
    <w:pPr>
      <w:overflowPunct w:val="0"/>
      <w:autoSpaceDE w:val="0"/>
      <w:autoSpaceDN w:val="0"/>
      <w:adjustRightInd w:val="0"/>
      <w:spacing w:after="0" w:line="259" w:lineRule="auto"/>
      <w:textAlignment w:val="baseline"/>
    </w:pPr>
    <w:rPr>
      <w:rFonts w:ascii="Arial" w:eastAsia="Times New Roman" w:hAnsi="Arial" w:cs="Times New Roman"/>
      <w:kern w:val="0"/>
      <w:sz w:val="22"/>
      <w:szCs w:val="20"/>
      <w:lang w:eastAsia="de-DE"/>
      <w14:ligatures w14:val="none"/>
    </w:rPr>
  </w:style>
  <w:style w:type="paragraph" w:customStyle="1" w:styleId="79E68813557447948555AAF61A202C8A1">
    <w:name w:val="79E68813557447948555AAF61A202C8A1"/>
    <w:rsid w:val="00DE739C"/>
    <w:pPr>
      <w:numPr>
        <w:numId w:val="4"/>
      </w:numPr>
      <w:tabs>
        <w:tab w:val="clear" w:pos="720"/>
      </w:tabs>
      <w:overflowPunct w:val="0"/>
      <w:autoSpaceDE w:val="0"/>
      <w:autoSpaceDN w:val="0"/>
      <w:adjustRightInd w:val="0"/>
      <w:spacing w:before="240" w:after="0" w:line="259" w:lineRule="auto"/>
      <w:ind w:left="360" w:hanging="360"/>
      <w:textAlignment w:val="baseline"/>
    </w:pPr>
    <w:rPr>
      <w:rFonts w:ascii="Arial" w:eastAsia="Times New Roman" w:hAnsi="Arial" w:cs="Times New Roman"/>
      <w:kern w:val="0"/>
      <w:sz w:val="22"/>
      <w:szCs w:val="20"/>
      <w:lang w:eastAsia="de-DE"/>
      <w14:ligatures w14:val="none"/>
    </w:rPr>
  </w:style>
  <w:style w:type="paragraph" w:customStyle="1" w:styleId="8F80E1723F774611836FDFB35A40BD9B1">
    <w:name w:val="8F80E1723F774611836FDFB35A40BD9B1"/>
    <w:rsid w:val="00DE739C"/>
    <w:pPr>
      <w:overflowPunct w:val="0"/>
      <w:autoSpaceDE w:val="0"/>
      <w:autoSpaceDN w:val="0"/>
      <w:adjustRightInd w:val="0"/>
      <w:spacing w:before="240" w:after="0" w:line="259" w:lineRule="auto"/>
      <w:ind w:left="360" w:hanging="360"/>
      <w:textAlignment w:val="baseline"/>
    </w:pPr>
    <w:rPr>
      <w:rFonts w:ascii="Arial" w:eastAsia="Times New Roman" w:hAnsi="Arial" w:cs="Times New Roman"/>
      <w:kern w:val="0"/>
      <w:sz w:val="22"/>
      <w:szCs w:val="20"/>
      <w:lang w:eastAsia="de-DE"/>
      <w14:ligatures w14:val="none"/>
    </w:rPr>
  </w:style>
  <w:style w:type="paragraph" w:customStyle="1" w:styleId="88E6C2B122B54A44A5EE63724112607C">
    <w:name w:val="88E6C2B122B54A44A5EE63724112607C"/>
    <w:rsid w:val="00DE739C"/>
    <w:pPr>
      <w:overflowPunct w:val="0"/>
      <w:autoSpaceDE w:val="0"/>
      <w:autoSpaceDN w:val="0"/>
      <w:adjustRightInd w:val="0"/>
      <w:spacing w:before="240" w:after="0" w:line="259" w:lineRule="auto"/>
      <w:ind w:left="360" w:hanging="360"/>
      <w:textAlignment w:val="baseline"/>
    </w:pPr>
    <w:rPr>
      <w:rFonts w:ascii="Arial" w:eastAsia="Times New Roman" w:hAnsi="Arial" w:cs="Times New Roman"/>
      <w:kern w:val="0"/>
      <w:sz w:val="22"/>
      <w:szCs w:val="20"/>
      <w:lang w:eastAsia="de-DE"/>
      <w14:ligatures w14:val="none"/>
    </w:rPr>
  </w:style>
  <w:style w:type="paragraph" w:customStyle="1" w:styleId="A1FD1D52DBCD47B1A761F33A002F5885">
    <w:name w:val="A1FD1D52DBCD47B1A761F33A002F5885"/>
    <w:rsid w:val="00DE739C"/>
    <w:pPr>
      <w:overflowPunct w:val="0"/>
      <w:autoSpaceDE w:val="0"/>
      <w:autoSpaceDN w:val="0"/>
      <w:adjustRightInd w:val="0"/>
      <w:spacing w:before="240" w:after="0" w:line="259" w:lineRule="auto"/>
      <w:ind w:left="360" w:hanging="360"/>
      <w:textAlignment w:val="baseline"/>
    </w:pPr>
    <w:rPr>
      <w:rFonts w:ascii="Arial" w:eastAsia="Times New Roman" w:hAnsi="Arial" w:cs="Times New Roman"/>
      <w:kern w:val="0"/>
      <w:sz w:val="22"/>
      <w:szCs w:val="20"/>
      <w:lang w:eastAsia="de-DE"/>
      <w14:ligatures w14:val="none"/>
    </w:rPr>
  </w:style>
  <w:style w:type="paragraph" w:customStyle="1" w:styleId="74A3798F35E54BAE92151FD92E43C4A61">
    <w:name w:val="74A3798F35E54BAE92151FD92E43C4A61"/>
    <w:rsid w:val="00DE739C"/>
    <w:pPr>
      <w:overflowPunct w:val="0"/>
      <w:autoSpaceDE w:val="0"/>
      <w:autoSpaceDN w:val="0"/>
      <w:adjustRightInd w:val="0"/>
      <w:spacing w:before="240" w:after="0" w:line="259" w:lineRule="auto"/>
      <w:ind w:left="360" w:hanging="360"/>
      <w:textAlignment w:val="baseline"/>
    </w:pPr>
    <w:rPr>
      <w:rFonts w:ascii="Arial" w:eastAsia="Times New Roman" w:hAnsi="Arial" w:cs="Times New Roman"/>
      <w:kern w:val="0"/>
      <w:sz w:val="22"/>
      <w:szCs w:val="20"/>
      <w:lang w:eastAsia="de-DE"/>
      <w14:ligatures w14:val="none"/>
    </w:rPr>
  </w:style>
  <w:style w:type="paragraph" w:customStyle="1" w:styleId="4AFE9829630944CCAA8DE6FC91661B581">
    <w:name w:val="4AFE9829630944CCAA8DE6FC91661B581"/>
    <w:rsid w:val="00DE739C"/>
    <w:pPr>
      <w:overflowPunct w:val="0"/>
      <w:autoSpaceDE w:val="0"/>
      <w:autoSpaceDN w:val="0"/>
      <w:adjustRightInd w:val="0"/>
      <w:spacing w:before="240" w:after="0" w:line="259" w:lineRule="auto"/>
      <w:ind w:left="360" w:hanging="360"/>
      <w:textAlignment w:val="baseline"/>
    </w:pPr>
    <w:rPr>
      <w:rFonts w:ascii="Arial" w:eastAsia="Times New Roman" w:hAnsi="Arial" w:cs="Times New Roman"/>
      <w:kern w:val="0"/>
      <w:sz w:val="22"/>
      <w:szCs w:val="20"/>
      <w:lang w:eastAsia="de-DE"/>
      <w14:ligatures w14:val="none"/>
    </w:rPr>
  </w:style>
  <w:style w:type="paragraph" w:customStyle="1" w:styleId="26F004D168D14AB3B25EB8A64EC34B0D1">
    <w:name w:val="26F004D168D14AB3B25EB8A64EC34B0D1"/>
    <w:rsid w:val="00DE739C"/>
    <w:pPr>
      <w:overflowPunct w:val="0"/>
      <w:autoSpaceDE w:val="0"/>
      <w:autoSpaceDN w:val="0"/>
      <w:adjustRightInd w:val="0"/>
      <w:spacing w:before="240" w:after="0" w:line="259" w:lineRule="auto"/>
      <w:ind w:left="360" w:hanging="360"/>
      <w:textAlignment w:val="baseline"/>
    </w:pPr>
    <w:rPr>
      <w:rFonts w:ascii="Arial" w:eastAsia="Times New Roman" w:hAnsi="Arial" w:cs="Times New Roman"/>
      <w:kern w:val="0"/>
      <w:sz w:val="22"/>
      <w:szCs w:val="20"/>
      <w:lang w:eastAsia="de-DE"/>
      <w14:ligatures w14:val="none"/>
    </w:rPr>
  </w:style>
  <w:style w:type="paragraph" w:customStyle="1" w:styleId="9FB8AD63DC1E4B1A8182965409FAE3411">
    <w:name w:val="9FB8AD63DC1E4B1A8182965409FAE3411"/>
    <w:rsid w:val="00DE739C"/>
    <w:pPr>
      <w:overflowPunct w:val="0"/>
      <w:autoSpaceDE w:val="0"/>
      <w:autoSpaceDN w:val="0"/>
      <w:adjustRightInd w:val="0"/>
      <w:spacing w:before="240" w:after="0" w:line="259" w:lineRule="auto"/>
      <w:ind w:left="360" w:hanging="360"/>
      <w:textAlignment w:val="baseline"/>
    </w:pPr>
    <w:rPr>
      <w:rFonts w:ascii="Arial" w:eastAsia="Times New Roman" w:hAnsi="Arial" w:cs="Times New Roman"/>
      <w:kern w:val="0"/>
      <w:sz w:val="22"/>
      <w:szCs w:val="20"/>
      <w:lang w:eastAsia="de-DE"/>
      <w14:ligatures w14:val="none"/>
    </w:rPr>
  </w:style>
  <w:style w:type="paragraph" w:customStyle="1" w:styleId="E49884F847874509BF53495EC1E49D491">
    <w:name w:val="E49884F847874509BF53495EC1E49D491"/>
    <w:rsid w:val="00DE739C"/>
    <w:pPr>
      <w:overflowPunct w:val="0"/>
      <w:autoSpaceDE w:val="0"/>
      <w:autoSpaceDN w:val="0"/>
      <w:adjustRightInd w:val="0"/>
      <w:spacing w:after="0" w:line="259" w:lineRule="auto"/>
      <w:textAlignment w:val="baseline"/>
    </w:pPr>
    <w:rPr>
      <w:rFonts w:ascii="Arial" w:eastAsia="Times New Roman" w:hAnsi="Arial" w:cs="Times New Roman"/>
      <w:kern w:val="0"/>
      <w:sz w:val="22"/>
      <w:szCs w:val="20"/>
      <w:lang w:eastAsia="de-DE"/>
      <w14:ligatures w14:val="none"/>
    </w:rPr>
  </w:style>
  <w:style w:type="paragraph" w:customStyle="1" w:styleId="C6EB278CD1704CBDBE847912548187641">
    <w:name w:val="C6EB278CD1704CBDBE847912548187641"/>
    <w:rsid w:val="00DE739C"/>
    <w:pPr>
      <w:overflowPunct w:val="0"/>
      <w:autoSpaceDE w:val="0"/>
      <w:autoSpaceDN w:val="0"/>
      <w:adjustRightInd w:val="0"/>
      <w:spacing w:after="0" w:line="259" w:lineRule="auto"/>
      <w:textAlignment w:val="baseline"/>
    </w:pPr>
    <w:rPr>
      <w:rFonts w:ascii="Arial" w:eastAsia="Times New Roman" w:hAnsi="Arial" w:cs="Times New Roman"/>
      <w:kern w:val="0"/>
      <w:sz w:val="22"/>
      <w:szCs w:val="20"/>
      <w:lang w:eastAsia="de-DE"/>
      <w14:ligatures w14:val="none"/>
    </w:rPr>
  </w:style>
  <w:style w:type="paragraph" w:customStyle="1" w:styleId="2DE5343C3E5844A6B150CF244BEDE0531">
    <w:name w:val="2DE5343C3E5844A6B150CF244BEDE0531"/>
    <w:rsid w:val="00DE739C"/>
    <w:pPr>
      <w:overflowPunct w:val="0"/>
      <w:autoSpaceDE w:val="0"/>
      <w:autoSpaceDN w:val="0"/>
      <w:adjustRightInd w:val="0"/>
      <w:spacing w:after="0" w:line="259" w:lineRule="auto"/>
      <w:textAlignment w:val="baseline"/>
    </w:pPr>
    <w:rPr>
      <w:rFonts w:ascii="Arial" w:eastAsia="Times New Roman" w:hAnsi="Arial" w:cs="Times New Roman"/>
      <w:kern w:val="0"/>
      <w:sz w:val="22"/>
      <w:szCs w:val="20"/>
      <w:lang w:eastAsia="de-DE"/>
      <w14:ligatures w14:val="none"/>
    </w:rPr>
  </w:style>
  <w:style w:type="paragraph" w:customStyle="1" w:styleId="1B13E575BC6D4FF4AB5D4C1DFB3786B41">
    <w:name w:val="1B13E575BC6D4FF4AB5D4C1DFB3786B41"/>
    <w:rsid w:val="00DE739C"/>
    <w:pPr>
      <w:overflowPunct w:val="0"/>
      <w:autoSpaceDE w:val="0"/>
      <w:autoSpaceDN w:val="0"/>
      <w:adjustRightInd w:val="0"/>
      <w:spacing w:after="0" w:line="259" w:lineRule="auto"/>
      <w:textAlignment w:val="baseline"/>
    </w:pPr>
    <w:rPr>
      <w:rFonts w:ascii="Arial" w:eastAsia="Times New Roman" w:hAnsi="Arial" w:cs="Times New Roman"/>
      <w:kern w:val="0"/>
      <w:sz w:val="22"/>
      <w:szCs w:val="20"/>
      <w:lang w:eastAsia="de-DE"/>
      <w14:ligatures w14:val="none"/>
    </w:rPr>
  </w:style>
  <w:style w:type="paragraph" w:customStyle="1" w:styleId="60D278276478419586CC348C6D6D692C1">
    <w:name w:val="60D278276478419586CC348C6D6D692C1"/>
    <w:rsid w:val="00DE739C"/>
    <w:pPr>
      <w:overflowPunct w:val="0"/>
      <w:autoSpaceDE w:val="0"/>
      <w:autoSpaceDN w:val="0"/>
      <w:adjustRightInd w:val="0"/>
      <w:spacing w:after="0" w:line="259" w:lineRule="auto"/>
      <w:textAlignment w:val="baseline"/>
    </w:pPr>
    <w:rPr>
      <w:rFonts w:ascii="Arial" w:eastAsia="Times New Roman" w:hAnsi="Arial" w:cs="Times New Roman"/>
      <w:kern w:val="0"/>
      <w:sz w:val="22"/>
      <w:szCs w:val="20"/>
      <w:lang w:eastAsia="de-DE"/>
      <w14:ligatures w14:val="none"/>
    </w:rPr>
  </w:style>
  <w:style w:type="paragraph" w:customStyle="1" w:styleId="5191FCBEB67E487C8ECD99605A3151C91">
    <w:name w:val="5191FCBEB67E487C8ECD99605A3151C91"/>
    <w:rsid w:val="00DE739C"/>
    <w:pPr>
      <w:overflowPunct w:val="0"/>
      <w:autoSpaceDE w:val="0"/>
      <w:autoSpaceDN w:val="0"/>
      <w:adjustRightInd w:val="0"/>
      <w:spacing w:after="0" w:line="259" w:lineRule="auto"/>
      <w:textAlignment w:val="baseline"/>
    </w:pPr>
    <w:rPr>
      <w:rFonts w:ascii="Arial" w:eastAsia="Times New Roman" w:hAnsi="Arial" w:cs="Times New Roman"/>
      <w:kern w:val="0"/>
      <w:sz w:val="22"/>
      <w:szCs w:val="20"/>
      <w:lang w:eastAsia="de-DE"/>
      <w14:ligatures w14:val="none"/>
    </w:rPr>
  </w:style>
  <w:style w:type="paragraph" w:customStyle="1" w:styleId="BAF60F6589B84E0D92E8D2BF0CC2B96E1">
    <w:name w:val="BAF60F6589B84E0D92E8D2BF0CC2B96E1"/>
    <w:rsid w:val="00DE739C"/>
    <w:pPr>
      <w:overflowPunct w:val="0"/>
      <w:autoSpaceDE w:val="0"/>
      <w:autoSpaceDN w:val="0"/>
      <w:adjustRightInd w:val="0"/>
      <w:spacing w:after="0" w:line="259" w:lineRule="auto"/>
      <w:textAlignment w:val="baseline"/>
    </w:pPr>
    <w:rPr>
      <w:rFonts w:ascii="Arial" w:eastAsia="Times New Roman" w:hAnsi="Arial" w:cs="Times New Roman"/>
      <w:kern w:val="0"/>
      <w:sz w:val="22"/>
      <w:szCs w:val="20"/>
      <w:lang w:eastAsia="de-DE"/>
      <w14:ligatures w14:val="none"/>
    </w:rPr>
  </w:style>
  <w:style w:type="paragraph" w:customStyle="1" w:styleId="9D4DE7BCC667470F9F00F23B1FD614491">
    <w:name w:val="9D4DE7BCC667470F9F00F23B1FD614491"/>
    <w:rsid w:val="00DE739C"/>
    <w:pPr>
      <w:overflowPunct w:val="0"/>
      <w:autoSpaceDE w:val="0"/>
      <w:autoSpaceDN w:val="0"/>
      <w:adjustRightInd w:val="0"/>
      <w:spacing w:after="0" w:line="259" w:lineRule="auto"/>
      <w:textAlignment w:val="baseline"/>
    </w:pPr>
    <w:rPr>
      <w:rFonts w:ascii="Arial" w:eastAsia="Times New Roman" w:hAnsi="Arial" w:cs="Times New Roman"/>
      <w:kern w:val="0"/>
      <w:sz w:val="22"/>
      <w:szCs w:val="20"/>
      <w:lang w:eastAsia="de-DE"/>
      <w14:ligatures w14:val="none"/>
    </w:rPr>
  </w:style>
  <w:style w:type="paragraph" w:customStyle="1" w:styleId="207A677C38764BE9A399D536A56AD62D1">
    <w:name w:val="207A677C38764BE9A399D536A56AD62D1"/>
    <w:rsid w:val="00DE739C"/>
    <w:pPr>
      <w:numPr>
        <w:numId w:val="1"/>
      </w:numPr>
      <w:tabs>
        <w:tab w:val="clear" w:pos="720"/>
      </w:tabs>
      <w:overflowPunct w:val="0"/>
      <w:autoSpaceDE w:val="0"/>
      <w:autoSpaceDN w:val="0"/>
      <w:adjustRightInd w:val="0"/>
      <w:spacing w:after="0" w:line="259" w:lineRule="auto"/>
      <w:ind w:left="357" w:hanging="357"/>
      <w:contextualSpacing/>
      <w:textAlignment w:val="baseline"/>
    </w:pPr>
    <w:rPr>
      <w:rFonts w:ascii="Arial" w:eastAsia="Times New Roman" w:hAnsi="Arial" w:cs="Times New Roman"/>
      <w:kern w:val="0"/>
      <w:sz w:val="22"/>
      <w:szCs w:val="20"/>
      <w:lang w:eastAsia="de-DE"/>
      <w14:ligatures w14:val="none"/>
    </w:rPr>
  </w:style>
  <w:style w:type="paragraph" w:customStyle="1" w:styleId="5263167169884FD4BA307CDFDC664716">
    <w:name w:val="5263167169884FD4BA307CDFDC664716"/>
    <w:rsid w:val="00DE739C"/>
    <w:pPr>
      <w:overflowPunct w:val="0"/>
      <w:autoSpaceDE w:val="0"/>
      <w:autoSpaceDN w:val="0"/>
      <w:adjustRightInd w:val="0"/>
      <w:spacing w:after="0" w:line="259" w:lineRule="auto"/>
      <w:ind w:left="357" w:hanging="357"/>
      <w:contextualSpacing/>
      <w:textAlignment w:val="baseline"/>
    </w:pPr>
    <w:rPr>
      <w:rFonts w:ascii="Arial" w:eastAsia="Times New Roman" w:hAnsi="Arial" w:cs="Times New Roman"/>
      <w:kern w:val="0"/>
      <w:sz w:val="22"/>
      <w:szCs w:val="20"/>
      <w:lang w:eastAsia="de-DE"/>
      <w14:ligatures w14:val="none"/>
    </w:rPr>
  </w:style>
  <w:style w:type="paragraph" w:customStyle="1" w:styleId="A180639606504698B96388E663B5AB3F">
    <w:name w:val="A180639606504698B96388E663B5AB3F"/>
    <w:rsid w:val="00DE739C"/>
    <w:pPr>
      <w:overflowPunct w:val="0"/>
      <w:autoSpaceDE w:val="0"/>
      <w:autoSpaceDN w:val="0"/>
      <w:adjustRightInd w:val="0"/>
      <w:spacing w:after="0" w:line="259" w:lineRule="auto"/>
      <w:ind w:left="357" w:hanging="357"/>
      <w:contextualSpacing/>
      <w:textAlignment w:val="baseline"/>
    </w:pPr>
    <w:rPr>
      <w:rFonts w:ascii="Arial" w:eastAsia="Times New Roman" w:hAnsi="Arial" w:cs="Times New Roman"/>
      <w:kern w:val="0"/>
      <w:sz w:val="22"/>
      <w:szCs w:val="20"/>
      <w:lang w:eastAsia="de-DE"/>
      <w14:ligatures w14:val="none"/>
    </w:rPr>
  </w:style>
  <w:style w:type="paragraph" w:customStyle="1" w:styleId="39370F559F6E4DA9884457D62EE7A77C">
    <w:name w:val="39370F559F6E4DA9884457D62EE7A77C"/>
    <w:rsid w:val="00DE739C"/>
    <w:pPr>
      <w:overflowPunct w:val="0"/>
      <w:autoSpaceDE w:val="0"/>
      <w:autoSpaceDN w:val="0"/>
      <w:adjustRightInd w:val="0"/>
      <w:spacing w:after="0" w:line="259" w:lineRule="auto"/>
      <w:textAlignment w:val="baseline"/>
    </w:pPr>
    <w:rPr>
      <w:rFonts w:ascii="Arial" w:eastAsia="Times New Roman" w:hAnsi="Arial" w:cs="Times New Roman"/>
      <w:kern w:val="0"/>
      <w:sz w:val="22"/>
      <w:szCs w:val="20"/>
      <w:lang w:eastAsia="de-DE"/>
      <w14:ligatures w14:val="none"/>
    </w:rPr>
  </w:style>
  <w:style w:type="paragraph" w:customStyle="1" w:styleId="C84818893C63427FAC1F69959CA0D53C">
    <w:name w:val="C84818893C63427FAC1F69959CA0D53C"/>
    <w:rsid w:val="00DE739C"/>
    <w:pPr>
      <w:overflowPunct w:val="0"/>
      <w:autoSpaceDE w:val="0"/>
      <w:autoSpaceDN w:val="0"/>
      <w:adjustRightInd w:val="0"/>
      <w:spacing w:after="0" w:line="259" w:lineRule="auto"/>
      <w:ind w:left="357" w:hanging="357"/>
      <w:contextualSpacing/>
      <w:textAlignment w:val="baseline"/>
    </w:pPr>
    <w:rPr>
      <w:rFonts w:ascii="Arial" w:eastAsia="Times New Roman" w:hAnsi="Arial" w:cs="Times New Roman"/>
      <w:kern w:val="0"/>
      <w:sz w:val="22"/>
      <w:szCs w:val="20"/>
      <w:lang w:eastAsia="de-DE"/>
      <w14:ligatures w14:val="none"/>
    </w:rPr>
  </w:style>
  <w:style w:type="paragraph" w:customStyle="1" w:styleId="C13D514652DD4F39A895AFE92DCD5C681">
    <w:name w:val="C13D514652DD4F39A895AFE92DCD5C681"/>
    <w:rsid w:val="00DE739C"/>
    <w:pPr>
      <w:overflowPunct w:val="0"/>
      <w:autoSpaceDE w:val="0"/>
      <w:autoSpaceDN w:val="0"/>
      <w:adjustRightInd w:val="0"/>
      <w:spacing w:after="0" w:line="259" w:lineRule="auto"/>
      <w:textAlignment w:val="baseline"/>
    </w:pPr>
    <w:rPr>
      <w:rFonts w:ascii="Arial" w:eastAsia="Times New Roman" w:hAnsi="Arial" w:cs="Times New Roman"/>
      <w:kern w:val="0"/>
      <w:sz w:val="22"/>
      <w:szCs w:val="20"/>
      <w:lang w:eastAsia="de-DE"/>
      <w14:ligatures w14:val="none"/>
    </w:rPr>
  </w:style>
  <w:style w:type="paragraph" w:customStyle="1" w:styleId="886E5B9C5500423392DB9BE8694BF3F6">
    <w:name w:val="886E5B9C5500423392DB9BE8694BF3F6"/>
    <w:rsid w:val="00DE739C"/>
    <w:pPr>
      <w:overflowPunct w:val="0"/>
      <w:autoSpaceDE w:val="0"/>
      <w:autoSpaceDN w:val="0"/>
      <w:adjustRightInd w:val="0"/>
      <w:spacing w:after="0" w:line="259" w:lineRule="auto"/>
      <w:textAlignment w:val="baseline"/>
    </w:pPr>
    <w:rPr>
      <w:rFonts w:ascii="Arial" w:eastAsia="Times New Roman" w:hAnsi="Arial" w:cs="Times New Roman"/>
      <w:kern w:val="0"/>
      <w:sz w:val="22"/>
      <w:szCs w:val="20"/>
      <w:lang w:eastAsia="de-DE"/>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9C7E6C-C6A8-42F9-87AB-F6C5CF7DA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2297</Words>
  <Characters>14478</Characters>
  <Application>Microsoft Office Word</Application>
  <DocSecurity>0</DocSecurity>
  <Lines>120</Lines>
  <Paragraphs>33</Paragraphs>
  <ScaleCrop>false</ScaleCrop>
  <HeadingPairs>
    <vt:vector size="2" baseType="variant">
      <vt:variant>
        <vt:lpstr>Titel</vt:lpstr>
      </vt:variant>
      <vt:variant>
        <vt:i4>1</vt:i4>
      </vt:variant>
    </vt:vector>
  </HeadingPairs>
  <TitlesOfParts>
    <vt:vector size="1" baseType="lpstr">
      <vt:lpstr>Geschäftsbrief Vorlage</vt:lpstr>
    </vt:vector>
  </TitlesOfParts>
  <Manager/>
  <Company>https://Briefvorlagen.ch</Company>
  <LinksUpToDate>false</LinksUpToDate>
  <CharactersWithSpaces>16742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Geschäftsbrief Vorlage</dc:title>
  <dc:subject/>
  <dc:creator>https://Briefvorlagen.ch</dc:creator>
  <cp:keywords/>
  <dc:description>https://Briefvorlagen.ch
Geschäftsbrief Vorlage</dc:description>
  <cp:lastModifiedBy>Mueller Daniel AGI</cp:lastModifiedBy>
  <cp:revision>760</cp:revision>
  <cp:lastPrinted>2023-12-21T09:58:00Z</cp:lastPrinted>
  <dcterms:created xsi:type="dcterms:W3CDTF">2017-03-26T09:37:00Z</dcterms:created>
  <dcterms:modified xsi:type="dcterms:W3CDTF">2024-09-25T09:48:00Z</dcterms:modified>
  <cp:category/>
</cp:coreProperties>
</file>