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E829B1" w14:textId="77777777" w:rsidR="001915E7" w:rsidRDefault="00C364F1">
      <w:pPr>
        <w:pStyle w:val="1"/>
        <w:spacing w:before="0" w:line="360" w:lineRule="auto"/>
        <w:rPr>
          <w:lang w:eastAsia="zh-CN"/>
        </w:rPr>
      </w:pPr>
      <w:r>
        <w:rPr>
          <w:rFonts w:ascii="微软雅黑" w:eastAsia="微软雅黑" w:hAnsi="微软雅黑"/>
          <w:color w:val="000000"/>
          <w:lang w:eastAsia="zh-CN"/>
        </w:rPr>
        <w:t>第</w:t>
      </w:r>
      <w:r>
        <w:rPr>
          <w:rFonts w:ascii="微软雅黑" w:eastAsia="微软雅黑" w:hAnsi="微软雅黑"/>
          <w:color w:val="000000"/>
          <w:lang w:eastAsia="zh-CN"/>
        </w:rPr>
        <w:t>1</w:t>
      </w:r>
      <w:r>
        <w:rPr>
          <w:rFonts w:ascii="微软雅黑" w:eastAsia="微软雅黑" w:hAnsi="微软雅黑"/>
          <w:color w:val="000000"/>
          <w:lang w:eastAsia="zh-CN"/>
        </w:rPr>
        <w:t>页</w:t>
      </w:r>
    </w:p>
    <w:p w14:paraId="339443DE" w14:textId="77777777" w:rsidR="001915E7" w:rsidRDefault="00C364F1">
      <w:pPr>
        <w:spacing w:after="0" w:line="360" w:lineRule="auto"/>
        <w:rPr>
          <w:lang w:eastAsia="zh-CN"/>
        </w:rPr>
      </w:pPr>
      <w:r>
        <w:rPr>
          <w:rFonts w:ascii="微软雅黑" w:eastAsia="微软雅黑" w:hAnsi="微软雅黑"/>
          <w:lang w:eastAsia="zh-CN"/>
        </w:rPr>
        <w:t>欢迎使用</w:t>
      </w:r>
      <w:r>
        <w:rPr>
          <w:rFonts w:ascii="微软雅黑" w:eastAsia="微软雅黑" w:hAnsi="微软雅黑"/>
          <w:lang w:eastAsia="zh-CN"/>
        </w:rPr>
        <w:t xml:space="preserve"> PowerPointReviewer</w:t>
      </w:r>
      <w:r>
        <w:rPr>
          <w:rFonts w:ascii="微软雅黑" w:eastAsia="微软雅黑" w:hAnsi="微软雅黑"/>
          <w:lang w:eastAsia="zh-CN"/>
        </w:rPr>
        <w:t>，</w:t>
      </w:r>
      <w:r>
        <w:rPr>
          <w:rFonts w:ascii="微软雅黑" w:eastAsia="微软雅黑" w:hAnsi="微软雅黑"/>
          <w:lang w:eastAsia="zh-CN"/>
        </w:rPr>
        <w:t xml:space="preserve">PowerPointReviewer </w:t>
      </w:r>
      <w:r>
        <w:rPr>
          <w:rFonts w:ascii="微软雅黑" w:eastAsia="微软雅黑" w:hAnsi="微软雅黑"/>
          <w:lang w:eastAsia="zh-CN"/>
        </w:rPr>
        <w:t>是一个</w:t>
      </w:r>
      <w:r>
        <w:rPr>
          <w:rFonts w:ascii="微软雅黑" w:eastAsia="微软雅黑" w:hAnsi="微软雅黑"/>
          <w:lang w:eastAsia="zh-CN"/>
        </w:rPr>
        <w:t xml:space="preserve"> PowerPoint </w:t>
      </w:r>
      <w:r>
        <w:rPr>
          <w:rFonts w:ascii="微软雅黑" w:eastAsia="微软雅黑" w:hAnsi="微软雅黑"/>
          <w:lang w:eastAsia="zh-CN"/>
        </w:rPr>
        <w:t>讲稿朗读审阅工具。</w:t>
      </w:r>
    </w:p>
    <w:p w14:paraId="59FC69F2" w14:textId="77777777" w:rsidR="001915E7" w:rsidRDefault="00C364F1">
      <w:pPr>
        <w:pStyle w:val="1"/>
        <w:spacing w:before="0" w:line="360" w:lineRule="auto"/>
        <w:rPr>
          <w:lang w:eastAsia="zh-CN"/>
        </w:rPr>
      </w:pPr>
      <w:r>
        <w:rPr>
          <w:rFonts w:ascii="微软雅黑" w:eastAsia="微软雅黑" w:hAnsi="微软雅黑"/>
          <w:color w:val="000000"/>
          <w:lang w:eastAsia="zh-CN"/>
        </w:rPr>
        <w:t>第</w:t>
      </w:r>
      <w:r>
        <w:rPr>
          <w:rFonts w:ascii="微软雅黑" w:eastAsia="微软雅黑" w:hAnsi="微软雅黑"/>
          <w:color w:val="000000"/>
          <w:lang w:eastAsia="zh-CN"/>
        </w:rPr>
        <w:t>2</w:t>
      </w:r>
      <w:r>
        <w:rPr>
          <w:rFonts w:ascii="微软雅黑" w:eastAsia="微软雅黑" w:hAnsi="微软雅黑"/>
          <w:color w:val="000000"/>
          <w:lang w:eastAsia="zh-CN"/>
        </w:rPr>
        <w:t>页</w:t>
      </w:r>
    </w:p>
    <w:p w14:paraId="40E8517E" w14:textId="77777777" w:rsidR="00C364F1" w:rsidRDefault="00C364F1">
      <w:pPr>
        <w:spacing w:after="0" w:line="360" w:lineRule="auto"/>
        <w:rPr>
          <w:rFonts w:ascii="微软雅黑" w:eastAsia="微软雅黑" w:hAnsi="微软雅黑"/>
          <w:lang w:eastAsia="zh-CN"/>
        </w:rPr>
      </w:pPr>
      <w:r>
        <w:rPr>
          <w:rFonts w:ascii="微软雅黑" w:eastAsia="微软雅黑" w:hAnsi="微软雅黑"/>
          <w:lang w:eastAsia="zh-CN"/>
        </w:rPr>
        <w:t>该软件具有以下功能特性：</w:t>
      </w:r>
    </w:p>
    <w:p w14:paraId="710BE97F" w14:textId="17F8DAA3" w:rsidR="00C364F1" w:rsidRDefault="00C364F1">
      <w:pPr>
        <w:spacing w:after="0" w:line="360" w:lineRule="auto"/>
        <w:rPr>
          <w:rFonts w:ascii="微软雅黑" w:eastAsia="微软雅黑" w:hAnsi="微软雅黑"/>
          <w:lang w:eastAsia="zh-CN"/>
        </w:rPr>
      </w:pPr>
      <w:r>
        <w:rPr>
          <w:rFonts w:ascii="微软雅黑" w:eastAsia="微软雅黑" w:hAnsi="微软雅黑"/>
          <w:lang w:eastAsia="zh-CN"/>
        </w:rPr>
        <w:t>基于</w:t>
      </w:r>
      <w:r>
        <w:rPr>
          <w:rFonts w:ascii="微软雅黑" w:eastAsia="微软雅黑" w:hAnsi="微软雅黑"/>
          <w:lang w:eastAsia="zh-CN"/>
        </w:rPr>
        <w:t>Python</w:t>
      </w:r>
      <w:r>
        <w:rPr>
          <w:rFonts w:ascii="微软雅黑" w:eastAsia="微软雅黑" w:hAnsi="微软雅黑"/>
          <w:lang w:eastAsia="zh-CN"/>
        </w:rPr>
        <w:t>、</w:t>
      </w:r>
      <w:r>
        <w:rPr>
          <w:rFonts w:ascii="微软雅黑" w:eastAsia="微软雅黑" w:hAnsi="微软雅黑"/>
          <w:lang w:eastAsia="zh-CN"/>
        </w:rPr>
        <w:t>PySide6</w:t>
      </w:r>
      <w:r>
        <w:rPr>
          <w:rFonts w:ascii="微软雅黑" w:eastAsia="微软雅黑" w:hAnsi="微软雅黑"/>
          <w:lang w:eastAsia="zh-CN"/>
        </w:rPr>
        <w:t>实现</w:t>
      </w:r>
      <w:r>
        <w:rPr>
          <w:rFonts w:ascii="微软雅黑" w:eastAsia="微软雅黑" w:hAnsi="微软雅黑"/>
          <w:lang w:eastAsia="zh-CN"/>
        </w:rPr>
        <w:t>●</w:t>
      </w:r>
    </w:p>
    <w:p w14:paraId="13F28899" w14:textId="77777777" w:rsidR="00C364F1" w:rsidRDefault="00C364F1">
      <w:pPr>
        <w:spacing w:after="0" w:line="360" w:lineRule="auto"/>
        <w:rPr>
          <w:rFonts w:ascii="微软雅黑" w:eastAsia="微软雅黑" w:hAnsi="微软雅黑"/>
          <w:lang w:eastAsia="zh-CN"/>
        </w:rPr>
      </w:pPr>
      <w:r>
        <w:rPr>
          <w:rFonts w:ascii="微软雅黑" w:eastAsia="微软雅黑" w:hAnsi="微软雅黑"/>
          <w:lang w:eastAsia="zh-CN"/>
        </w:rPr>
        <w:t>支持从</w:t>
      </w:r>
      <w:r>
        <w:rPr>
          <w:rFonts w:ascii="微软雅黑" w:eastAsia="微软雅黑" w:hAnsi="微软雅黑"/>
          <w:lang w:eastAsia="zh-CN"/>
        </w:rPr>
        <w:t>PPT</w:t>
      </w:r>
      <w:r>
        <w:rPr>
          <w:rFonts w:ascii="微软雅黑" w:eastAsia="微软雅黑" w:hAnsi="微软雅黑"/>
          <w:lang w:eastAsia="zh-CN"/>
        </w:rPr>
        <w:t>备注和</w:t>
      </w:r>
      <w:r>
        <w:rPr>
          <w:rFonts w:ascii="微软雅黑" w:eastAsia="微软雅黑" w:hAnsi="微软雅黑"/>
          <w:lang w:eastAsia="zh-CN"/>
        </w:rPr>
        <w:t>Word</w:t>
      </w:r>
      <w:r>
        <w:rPr>
          <w:rFonts w:ascii="微软雅黑" w:eastAsia="微软雅黑" w:hAnsi="微软雅黑"/>
          <w:lang w:eastAsia="zh-CN"/>
        </w:rPr>
        <w:t>中导入演讲稿</w:t>
      </w:r>
      <w:r>
        <w:rPr>
          <w:rFonts w:ascii="微软雅黑" w:eastAsia="微软雅黑" w:hAnsi="微软雅黑"/>
          <w:lang w:eastAsia="zh-CN"/>
        </w:rPr>
        <w:t>●</w:t>
      </w:r>
    </w:p>
    <w:p w14:paraId="73D7924C" w14:textId="77777777" w:rsidR="00C364F1" w:rsidRDefault="00C364F1">
      <w:pPr>
        <w:spacing w:after="0" w:line="360" w:lineRule="auto"/>
        <w:rPr>
          <w:rFonts w:ascii="微软雅黑" w:eastAsia="微软雅黑" w:hAnsi="微软雅黑"/>
          <w:lang w:eastAsia="zh-CN"/>
        </w:rPr>
      </w:pPr>
      <w:r>
        <w:rPr>
          <w:rFonts w:ascii="微软雅黑" w:eastAsia="微软雅黑" w:hAnsi="微软雅黑"/>
          <w:lang w:eastAsia="zh-CN"/>
        </w:rPr>
        <w:t>支持编辑页内分隔符，用于在一页</w:t>
      </w:r>
      <w:r>
        <w:rPr>
          <w:rFonts w:ascii="微软雅黑" w:eastAsia="微软雅黑" w:hAnsi="微软雅黑"/>
          <w:lang w:eastAsia="zh-CN"/>
        </w:rPr>
        <w:t>PPT</w:t>
      </w:r>
      <w:r>
        <w:rPr>
          <w:rFonts w:ascii="微软雅黑" w:eastAsia="微软雅黑" w:hAnsi="微软雅黑"/>
          <w:lang w:eastAsia="zh-CN"/>
        </w:rPr>
        <w:t>中执行点击效果</w:t>
      </w:r>
      <w:r>
        <w:rPr>
          <w:rFonts w:ascii="微软雅黑" w:eastAsia="微软雅黑" w:hAnsi="微软雅黑"/>
          <w:lang w:eastAsia="zh-CN"/>
        </w:rPr>
        <w:t>●</w:t>
      </w:r>
      <w:r>
        <w:rPr>
          <w:rFonts w:ascii="微软雅黑" w:eastAsia="微软雅黑" w:hAnsi="微软雅黑"/>
          <w:lang w:eastAsia="zh-CN"/>
        </w:rPr>
        <w:t>支持朗读前插入并设置倒计时</w:t>
      </w:r>
      <w:r>
        <w:rPr>
          <w:rFonts w:ascii="微软雅黑" w:eastAsia="微软雅黑" w:hAnsi="微软雅黑"/>
          <w:lang w:eastAsia="zh-CN"/>
        </w:rPr>
        <w:t>●</w:t>
      </w:r>
    </w:p>
    <w:p w14:paraId="165BE936" w14:textId="77777777" w:rsidR="00C364F1" w:rsidRDefault="00C364F1">
      <w:pPr>
        <w:spacing w:after="0" w:line="360" w:lineRule="auto"/>
        <w:rPr>
          <w:rFonts w:ascii="微软雅黑" w:eastAsia="微软雅黑" w:hAnsi="微软雅黑"/>
          <w:lang w:eastAsia="zh-CN"/>
        </w:rPr>
      </w:pPr>
      <w:r>
        <w:rPr>
          <w:rFonts w:ascii="微软雅黑" w:eastAsia="微软雅黑" w:hAnsi="微软雅黑"/>
          <w:lang w:eastAsia="zh-CN"/>
        </w:rPr>
        <w:t>支持</w:t>
      </w:r>
      <w:r>
        <w:rPr>
          <w:rFonts w:ascii="微软雅黑" w:eastAsia="微软雅黑" w:hAnsi="微软雅黑"/>
          <w:lang w:eastAsia="zh-CN"/>
        </w:rPr>
        <w:t>PPT</w:t>
      </w:r>
      <w:r>
        <w:rPr>
          <w:rFonts w:ascii="微软雅黑" w:eastAsia="微软雅黑" w:hAnsi="微软雅黑"/>
          <w:lang w:eastAsia="zh-CN"/>
        </w:rPr>
        <w:t>同步翻页功能</w:t>
      </w:r>
      <w:r>
        <w:rPr>
          <w:rFonts w:ascii="微软雅黑" w:eastAsia="微软雅黑" w:hAnsi="微软雅黑"/>
          <w:lang w:eastAsia="zh-CN"/>
        </w:rPr>
        <w:t>●</w:t>
      </w:r>
    </w:p>
    <w:p w14:paraId="4B3394C2" w14:textId="77777777" w:rsidR="00C364F1" w:rsidRDefault="00C364F1">
      <w:pPr>
        <w:spacing w:after="0" w:line="360" w:lineRule="auto"/>
        <w:rPr>
          <w:rFonts w:ascii="微软雅黑" w:eastAsia="微软雅黑" w:hAnsi="微软雅黑"/>
          <w:lang w:eastAsia="zh-CN"/>
        </w:rPr>
      </w:pPr>
      <w:r>
        <w:rPr>
          <w:rFonts w:ascii="微软雅黑" w:eastAsia="微软雅黑" w:hAnsi="微软雅黑"/>
          <w:lang w:eastAsia="zh-CN"/>
        </w:rPr>
        <w:t>支持停止朗读后重新从当前语句开始朗读</w:t>
      </w:r>
      <w:r>
        <w:rPr>
          <w:rFonts w:ascii="微软雅黑" w:eastAsia="微软雅黑" w:hAnsi="微软雅黑"/>
          <w:lang w:eastAsia="zh-CN"/>
        </w:rPr>
        <w:t>●</w:t>
      </w:r>
    </w:p>
    <w:p w14:paraId="3C8F5713" w14:textId="77777777" w:rsidR="00C364F1" w:rsidRDefault="00C364F1">
      <w:pPr>
        <w:spacing w:after="0" w:line="360" w:lineRule="auto"/>
        <w:rPr>
          <w:rFonts w:ascii="微软雅黑" w:eastAsia="微软雅黑" w:hAnsi="微软雅黑"/>
          <w:lang w:eastAsia="zh-CN"/>
        </w:rPr>
      </w:pPr>
      <w:r>
        <w:rPr>
          <w:rFonts w:ascii="微软雅黑" w:eastAsia="微软雅黑" w:hAnsi="微软雅黑"/>
          <w:lang w:eastAsia="zh-CN"/>
        </w:rPr>
        <w:t>支持讲稿数据导出，包括：导出至</w:t>
      </w:r>
      <w:r>
        <w:rPr>
          <w:rFonts w:ascii="微软雅黑" w:eastAsia="微软雅黑" w:hAnsi="微软雅黑"/>
          <w:lang w:eastAsia="zh-CN"/>
        </w:rPr>
        <w:t>PPT</w:t>
      </w:r>
      <w:r>
        <w:rPr>
          <w:rFonts w:ascii="微软雅黑" w:eastAsia="微软雅黑" w:hAnsi="微软雅黑"/>
          <w:lang w:eastAsia="zh-CN"/>
        </w:rPr>
        <w:t>备注、导出至</w:t>
      </w:r>
      <w:r>
        <w:rPr>
          <w:rFonts w:ascii="微软雅黑" w:eastAsia="微软雅黑" w:hAnsi="微软雅黑"/>
          <w:lang w:eastAsia="zh-CN"/>
        </w:rPr>
        <w:t>Word</w:t>
      </w:r>
      <w:r>
        <w:rPr>
          <w:rFonts w:ascii="微软雅黑" w:eastAsia="微软雅黑" w:hAnsi="微软雅黑"/>
          <w:lang w:eastAsia="zh-CN"/>
        </w:rPr>
        <w:t>文档、导出至</w:t>
      </w:r>
      <w:r>
        <w:rPr>
          <w:rFonts w:ascii="微软雅黑" w:eastAsia="微软雅黑" w:hAnsi="微软雅黑"/>
          <w:lang w:eastAsia="zh-CN"/>
        </w:rPr>
        <w:t>JSON</w:t>
      </w:r>
      <w:r>
        <w:rPr>
          <w:rFonts w:ascii="微软雅黑" w:eastAsia="微软雅黑" w:hAnsi="微软雅黑"/>
          <w:lang w:eastAsia="zh-CN"/>
        </w:rPr>
        <w:t>文件</w:t>
      </w:r>
      <w:r>
        <w:rPr>
          <w:rFonts w:ascii="微软雅黑" w:eastAsia="微软雅黑" w:hAnsi="微软雅黑"/>
          <w:lang w:eastAsia="zh-CN"/>
        </w:rPr>
        <w:t>●</w:t>
      </w:r>
    </w:p>
    <w:p w14:paraId="0C996900" w14:textId="77777777" w:rsidR="00C364F1" w:rsidRDefault="00C364F1">
      <w:pPr>
        <w:spacing w:after="0" w:line="360" w:lineRule="auto"/>
        <w:rPr>
          <w:rFonts w:ascii="微软雅黑" w:eastAsia="微软雅黑" w:hAnsi="微软雅黑"/>
          <w:lang w:eastAsia="zh-CN"/>
        </w:rPr>
      </w:pPr>
      <w:r>
        <w:rPr>
          <w:rFonts w:ascii="微软雅黑" w:eastAsia="微软雅黑" w:hAnsi="微软雅黑"/>
          <w:lang w:eastAsia="zh-CN"/>
        </w:rPr>
        <w:t>支持选择</w:t>
      </w:r>
      <w:r>
        <w:rPr>
          <w:rFonts w:ascii="微软雅黑" w:eastAsia="微软雅黑" w:hAnsi="微软雅黑"/>
          <w:lang w:eastAsia="zh-CN"/>
        </w:rPr>
        <w:t>TTS</w:t>
      </w:r>
      <w:r>
        <w:rPr>
          <w:rFonts w:ascii="微软雅黑" w:eastAsia="微软雅黑" w:hAnsi="微软雅黑"/>
          <w:lang w:eastAsia="zh-CN"/>
        </w:rPr>
        <w:t>发声引擎（目前来自系统</w:t>
      </w:r>
      <w:r>
        <w:rPr>
          <w:rFonts w:ascii="微软雅黑" w:eastAsia="微软雅黑" w:hAnsi="微软雅黑"/>
          <w:lang w:eastAsia="zh-CN"/>
        </w:rPr>
        <w:t>TTS</w:t>
      </w:r>
      <w:r>
        <w:rPr>
          <w:rFonts w:ascii="微软雅黑" w:eastAsia="微软雅黑" w:hAnsi="微软雅黑"/>
          <w:lang w:eastAsia="zh-CN"/>
        </w:rPr>
        <w:t>），支持设置发声速度、发声音量</w:t>
      </w:r>
      <w:r>
        <w:rPr>
          <w:rFonts w:ascii="微软雅黑" w:eastAsia="微软雅黑" w:hAnsi="微软雅黑"/>
          <w:lang w:eastAsia="zh-CN"/>
        </w:rPr>
        <w:t>●</w:t>
      </w:r>
    </w:p>
    <w:p w14:paraId="43796200" w14:textId="620C4AAB" w:rsidR="001915E7" w:rsidRDefault="00C364F1">
      <w:pPr>
        <w:spacing w:after="0" w:line="360" w:lineRule="auto"/>
        <w:rPr>
          <w:lang w:eastAsia="zh-CN"/>
        </w:rPr>
      </w:pPr>
      <w:r>
        <w:rPr>
          <w:rFonts w:ascii="微软雅黑" w:eastAsia="微软雅黑" w:hAnsi="微软雅黑"/>
          <w:lang w:eastAsia="zh-CN"/>
        </w:rPr>
        <w:t>支持检查更新</w:t>
      </w:r>
      <w:r>
        <w:rPr>
          <w:rFonts w:ascii="微软雅黑" w:eastAsia="微软雅黑" w:hAnsi="微软雅黑"/>
          <w:lang w:eastAsia="zh-CN"/>
        </w:rPr>
        <w:t>●</w:t>
      </w:r>
    </w:p>
    <w:p w14:paraId="22B161DC" w14:textId="77777777" w:rsidR="001915E7" w:rsidRDefault="00C364F1">
      <w:pPr>
        <w:pStyle w:val="1"/>
        <w:spacing w:before="0" w:line="360" w:lineRule="auto"/>
        <w:rPr>
          <w:lang w:eastAsia="zh-CN"/>
        </w:rPr>
      </w:pPr>
      <w:r>
        <w:rPr>
          <w:rFonts w:ascii="微软雅黑" w:eastAsia="微软雅黑" w:hAnsi="微软雅黑"/>
          <w:color w:val="000000"/>
          <w:lang w:eastAsia="zh-CN"/>
        </w:rPr>
        <w:t>第</w:t>
      </w:r>
      <w:r>
        <w:rPr>
          <w:rFonts w:ascii="微软雅黑" w:eastAsia="微软雅黑" w:hAnsi="微软雅黑"/>
          <w:color w:val="000000"/>
          <w:lang w:eastAsia="zh-CN"/>
        </w:rPr>
        <w:t>3</w:t>
      </w:r>
      <w:r>
        <w:rPr>
          <w:rFonts w:ascii="微软雅黑" w:eastAsia="微软雅黑" w:hAnsi="微软雅黑"/>
          <w:color w:val="000000"/>
          <w:lang w:eastAsia="zh-CN"/>
        </w:rPr>
        <w:t>页</w:t>
      </w:r>
    </w:p>
    <w:p w14:paraId="76A4BAC2" w14:textId="77777777" w:rsidR="00C364F1" w:rsidRDefault="00C364F1">
      <w:pPr>
        <w:spacing w:after="0" w:line="360" w:lineRule="auto"/>
        <w:rPr>
          <w:rFonts w:ascii="微软雅黑" w:eastAsia="微软雅黑" w:hAnsi="微软雅黑"/>
          <w:lang w:eastAsia="zh-CN"/>
        </w:rPr>
      </w:pPr>
      <w:r>
        <w:rPr>
          <w:rFonts w:ascii="微软雅黑" w:eastAsia="微软雅黑" w:hAnsi="微软雅黑"/>
          <w:lang w:eastAsia="zh-CN"/>
        </w:rPr>
        <w:t>非常感谢您的使用，如果遇到任何</w:t>
      </w:r>
      <w:r>
        <w:rPr>
          <w:rFonts w:ascii="微软雅黑" w:eastAsia="微软雅黑" w:hAnsi="微软雅黑"/>
          <w:lang w:eastAsia="zh-CN"/>
        </w:rPr>
        <w:t>bug</w:t>
      </w:r>
      <w:r>
        <w:rPr>
          <w:rFonts w:ascii="微软雅黑" w:eastAsia="微软雅黑" w:hAnsi="微软雅黑"/>
          <w:lang w:eastAsia="zh-CN"/>
        </w:rPr>
        <w:t>，或者有任何建议，欢迎提交</w:t>
      </w:r>
      <w:r>
        <w:rPr>
          <w:rFonts w:ascii="微软雅黑" w:eastAsia="微软雅黑" w:hAnsi="微软雅黑"/>
          <w:lang w:eastAsia="zh-CN"/>
        </w:rPr>
        <w:t>issue</w:t>
      </w:r>
      <w:r>
        <w:rPr>
          <w:rFonts w:ascii="微软雅黑" w:eastAsia="微软雅黑" w:hAnsi="微软雅黑"/>
          <w:lang w:eastAsia="zh-CN"/>
        </w:rPr>
        <w:t>，谢谢。</w:t>
      </w:r>
    </w:p>
    <w:p w14:paraId="0A03EFD2" w14:textId="518857FF" w:rsidR="001915E7" w:rsidRDefault="00C364F1">
      <w:pPr>
        <w:spacing w:after="0" w:line="360" w:lineRule="auto"/>
      </w:pPr>
      <w:proofErr w:type="spellStart"/>
      <w:r>
        <w:rPr>
          <w:rFonts w:ascii="微软雅黑" w:eastAsia="微软雅黑" w:hAnsi="微软雅黑"/>
        </w:rPr>
        <w:t>预祝您生活愉快</w:t>
      </w:r>
      <w:proofErr w:type="spellEnd"/>
      <w:r>
        <w:rPr>
          <w:rFonts w:ascii="微软雅黑" w:eastAsia="微软雅黑" w:hAnsi="微软雅黑"/>
        </w:rPr>
        <w:t>。</w:t>
      </w:r>
    </w:p>
    <w:sectPr w:rsidR="001915E7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1915E7"/>
    <w:rsid w:val="0029639D"/>
    <w:rsid w:val="00326F90"/>
    <w:rsid w:val="00AA1D8D"/>
    <w:rsid w:val="00B47730"/>
    <w:rsid w:val="00C364F1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CCE4623"/>
  <w14:defaultImageDpi w14:val="300"/>
  <w15:docId w15:val="{2DCEAAC4-D36C-4645-8E73-18FA06A8A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页眉 字符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页脚 字符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标题 1 字符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标题 2 字符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标题 3 字符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标题 字符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副标题 字符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正文文本 字符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正文文本 2 字符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正文文本 3 字符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宏文本 字符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af5">
    <w:name w:val="Quote"/>
    <w:basedOn w:val="a1"/>
    <w:next w:val="a1"/>
    <w:link w:val="af6"/>
    <w:uiPriority w:val="29"/>
    <w:qFormat/>
    <w:rsid w:val="00FC693F"/>
    <w:rPr>
      <w:i/>
      <w:iCs/>
      <w:color w:val="000000" w:themeColor="text1"/>
    </w:rPr>
  </w:style>
  <w:style w:type="character" w:customStyle="1" w:styleId="af6">
    <w:name w:val="引用 字符"/>
    <w:basedOn w:val="a2"/>
    <w:link w:val="af5"/>
    <w:uiPriority w:val="29"/>
    <w:rsid w:val="00FC693F"/>
    <w:rPr>
      <w:i/>
      <w:iCs/>
      <w:color w:val="000000" w:themeColor="text1"/>
    </w:rPr>
  </w:style>
  <w:style w:type="character" w:customStyle="1" w:styleId="40">
    <w:name w:val="标题 4 字符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标题 5 字符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标题 6 字符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标题 7 字符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标题 8 字符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标题 9 字符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7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8">
    <w:name w:val="Strong"/>
    <w:basedOn w:val="a2"/>
    <w:uiPriority w:val="22"/>
    <w:qFormat/>
    <w:rsid w:val="00FC693F"/>
    <w:rPr>
      <w:b/>
      <w:bCs/>
    </w:rPr>
  </w:style>
  <w:style w:type="character" w:styleId="af9">
    <w:name w:val="Emphasis"/>
    <w:basedOn w:val="a2"/>
    <w:uiPriority w:val="20"/>
    <w:qFormat/>
    <w:rsid w:val="00FC693F"/>
    <w:rPr>
      <w:i/>
      <w:iCs/>
    </w:rPr>
  </w:style>
  <w:style w:type="paragraph" w:styleId="afa">
    <w:name w:val="Intense Quote"/>
    <w:basedOn w:val="a1"/>
    <w:next w:val="a1"/>
    <w:link w:val="afb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b">
    <w:name w:val="明显引用 字符"/>
    <w:basedOn w:val="a2"/>
    <w:link w:val="afa"/>
    <w:uiPriority w:val="30"/>
    <w:rsid w:val="00FC693F"/>
    <w:rPr>
      <w:b/>
      <w:bCs/>
      <w:i/>
      <w:iCs/>
      <w:color w:val="4F81BD" w:themeColor="accent1"/>
    </w:rPr>
  </w:style>
  <w:style w:type="character" w:styleId="afc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d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e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f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f0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TOC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1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2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7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8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9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345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Nagisa T.</cp:lastModifiedBy>
  <cp:revision>2</cp:revision>
  <dcterms:created xsi:type="dcterms:W3CDTF">2013-12-23T23:15:00Z</dcterms:created>
  <dcterms:modified xsi:type="dcterms:W3CDTF">2023-10-19T03:07:00Z</dcterms:modified>
  <cp:category/>
</cp:coreProperties>
</file>